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97435" w14:textId="77777777" w:rsidR="00D561F7" w:rsidRDefault="00D561F7" w:rsidP="002A2D45">
      <w:pPr>
        <w:keepNext/>
        <w:keepLines/>
        <w:rPr>
          <w:rFonts w:cs="Tahoma"/>
          <w:b/>
          <w:bCs/>
          <w:sz w:val="20"/>
          <w:szCs w:val="20"/>
        </w:rPr>
      </w:pPr>
    </w:p>
    <w:p w14:paraId="55D0663E" w14:textId="77777777" w:rsidR="007604D9" w:rsidRDefault="007604D9" w:rsidP="002A2D45">
      <w:pPr>
        <w:keepNext/>
        <w:keepLines/>
        <w:rPr>
          <w:rFonts w:cs="Tahoma"/>
          <w:b/>
          <w:bCs/>
          <w:sz w:val="20"/>
          <w:szCs w:val="20"/>
        </w:rPr>
      </w:pPr>
    </w:p>
    <w:p w14:paraId="145469F7" w14:textId="77777777" w:rsidR="007604D9" w:rsidRDefault="007604D9" w:rsidP="002A2D45">
      <w:pPr>
        <w:keepNext/>
        <w:keepLines/>
        <w:rPr>
          <w:rFonts w:cs="Tahoma"/>
          <w:b/>
          <w:bCs/>
          <w:sz w:val="20"/>
          <w:szCs w:val="20"/>
        </w:rPr>
      </w:pPr>
    </w:p>
    <w:p w14:paraId="08F538A6" w14:textId="36EF45C5" w:rsidR="00680A1E" w:rsidRPr="00B4484B" w:rsidRDefault="00680A1E" w:rsidP="002A2D45">
      <w:pPr>
        <w:keepNext/>
        <w:keepLines/>
        <w:rPr>
          <w:rFonts w:cs="Tahoma"/>
          <w:b/>
          <w:bCs/>
          <w:sz w:val="20"/>
          <w:szCs w:val="20"/>
        </w:rPr>
      </w:pPr>
      <w:r w:rsidRPr="00B4484B">
        <w:rPr>
          <w:rFonts w:cs="Tahoma"/>
          <w:b/>
          <w:bCs/>
          <w:sz w:val="20"/>
          <w:szCs w:val="20"/>
        </w:rPr>
        <w:t>Naročnik:</w:t>
      </w:r>
    </w:p>
    <w:p w14:paraId="428B00FC" w14:textId="77777777" w:rsidR="00680A1E" w:rsidRPr="00B4484B" w:rsidRDefault="00680A1E" w:rsidP="002A2D45">
      <w:pPr>
        <w:keepNext/>
        <w:keepLines/>
        <w:rPr>
          <w:rFonts w:cs="Tahoma"/>
          <w:b/>
          <w:bCs/>
          <w:sz w:val="20"/>
          <w:szCs w:val="20"/>
        </w:rPr>
      </w:pPr>
    </w:p>
    <w:p w14:paraId="69B1A4BA" w14:textId="77777777" w:rsidR="00686837" w:rsidRPr="00B4484B" w:rsidRDefault="00686837" w:rsidP="002A2D45">
      <w:pPr>
        <w:keepNext/>
        <w:keepLines/>
        <w:rPr>
          <w:rFonts w:cs="Tahoma"/>
          <w:b/>
          <w:bCs/>
          <w:sz w:val="20"/>
          <w:szCs w:val="20"/>
        </w:rPr>
      </w:pPr>
      <w:r w:rsidRPr="00B4484B">
        <w:rPr>
          <w:rFonts w:cs="Tahoma"/>
          <w:b/>
          <w:bCs/>
          <w:sz w:val="20"/>
          <w:szCs w:val="20"/>
        </w:rPr>
        <w:t>Javno podjetje Ljubljanska parkirišča in tržnice, d.o.o.</w:t>
      </w:r>
    </w:p>
    <w:p w14:paraId="5F0963F6" w14:textId="77777777" w:rsidR="00686837" w:rsidRPr="00B4484B" w:rsidRDefault="00686837" w:rsidP="002A2D45">
      <w:pPr>
        <w:keepNext/>
        <w:keepLines/>
        <w:rPr>
          <w:rFonts w:cs="Tahoma"/>
          <w:sz w:val="20"/>
          <w:szCs w:val="20"/>
        </w:rPr>
      </w:pPr>
      <w:r w:rsidRPr="00B4484B">
        <w:rPr>
          <w:rFonts w:cs="Tahoma"/>
          <w:sz w:val="20"/>
          <w:szCs w:val="20"/>
        </w:rPr>
        <w:t>Kopitarjeva ulica 2</w:t>
      </w:r>
    </w:p>
    <w:p w14:paraId="064CBFE5" w14:textId="77777777" w:rsidR="00686837" w:rsidRPr="00B4484B" w:rsidRDefault="00686837" w:rsidP="002A2D45">
      <w:pPr>
        <w:keepNext/>
        <w:keepLines/>
        <w:rPr>
          <w:rFonts w:cs="Tahoma"/>
          <w:sz w:val="20"/>
          <w:szCs w:val="20"/>
        </w:rPr>
      </w:pPr>
      <w:r w:rsidRPr="00B4484B">
        <w:rPr>
          <w:rFonts w:cs="Tahoma"/>
          <w:sz w:val="20"/>
          <w:szCs w:val="20"/>
        </w:rPr>
        <w:t>1000 Ljubljana</w:t>
      </w:r>
    </w:p>
    <w:p w14:paraId="496A5A68" w14:textId="77777777" w:rsidR="00680A1E" w:rsidRPr="00B4484B" w:rsidRDefault="00680A1E" w:rsidP="002A2D45">
      <w:pPr>
        <w:keepNext/>
        <w:keepLines/>
        <w:rPr>
          <w:rFonts w:cs="Tahoma"/>
          <w:b/>
          <w:bCs/>
          <w:sz w:val="20"/>
          <w:szCs w:val="20"/>
        </w:rPr>
      </w:pPr>
    </w:p>
    <w:p w14:paraId="101B13B0" w14:textId="77777777" w:rsidR="00201EFB" w:rsidRPr="00B4484B" w:rsidRDefault="00201EFB" w:rsidP="002A2D45">
      <w:pPr>
        <w:keepNext/>
        <w:keepLines/>
        <w:rPr>
          <w:rFonts w:cs="Tahoma"/>
          <w:sz w:val="20"/>
          <w:szCs w:val="20"/>
        </w:rPr>
      </w:pPr>
    </w:p>
    <w:p w14:paraId="79CEFA7C" w14:textId="77777777" w:rsidR="00BB6332" w:rsidRPr="00B4484B" w:rsidRDefault="00BB6332" w:rsidP="002A2D45">
      <w:pPr>
        <w:keepNext/>
        <w:keepLines/>
        <w:rPr>
          <w:rFonts w:cs="Tahoma"/>
          <w:b/>
          <w:sz w:val="20"/>
          <w:szCs w:val="20"/>
        </w:rPr>
      </w:pPr>
      <w:r w:rsidRPr="00B4484B">
        <w:rPr>
          <w:rFonts w:cs="Tahoma"/>
          <w:b/>
          <w:sz w:val="20"/>
          <w:szCs w:val="20"/>
        </w:rPr>
        <w:t>Po pooblastilu javno naročilo vodi:</w:t>
      </w:r>
    </w:p>
    <w:p w14:paraId="146C660E" w14:textId="77777777" w:rsidR="00BB6332" w:rsidRPr="00B4484B" w:rsidRDefault="00BB6332" w:rsidP="002A2D45">
      <w:pPr>
        <w:keepNext/>
        <w:keepLines/>
        <w:rPr>
          <w:rFonts w:cs="Tahoma"/>
          <w:sz w:val="20"/>
          <w:szCs w:val="20"/>
        </w:rPr>
      </w:pPr>
    </w:p>
    <w:p w14:paraId="1D93D612" w14:textId="77777777" w:rsidR="00BB6332" w:rsidRPr="00B4484B" w:rsidRDefault="00BB6332" w:rsidP="002A2D45">
      <w:pPr>
        <w:keepNext/>
        <w:keepLines/>
        <w:rPr>
          <w:rFonts w:cs="Tahoma"/>
          <w:b/>
          <w:sz w:val="20"/>
          <w:szCs w:val="20"/>
        </w:rPr>
      </w:pPr>
      <w:r w:rsidRPr="00B4484B">
        <w:rPr>
          <w:rFonts w:cs="Tahoma"/>
          <w:b/>
          <w:sz w:val="20"/>
          <w:szCs w:val="20"/>
        </w:rPr>
        <w:t xml:space="preserve">JAVNI HOLDING Ljubljana, d.o.o. </w:t>
      </w:r>
    </w:p>
    <w:p w14:paraId="4B881FBE" w14:textId="77777777" w:rsidR="00BB6332" w:rsidRPr="00B4484B" w:rsidRDefault="00BB6332" w:rsidP="002A2D45">
      <w:pPr>
        <w:keepNext/>
        <w:keepLines/>
        <w:rPr>
          <w:rFonts w:cs="Tahoma"/>
          <w:sz w:val="20"/>
          <w:szCs w:val="20"/>
        </w:rPr>
      </w:pPr>
      <w:r w:rsidRPr="00B4484B">
        <w:rPr>
          <w:rFonts w:cs="Tahoma"/>
          <w:sz w:val="20"/>
          <w:szCs w:val="20"/>
        </w:rPr>
        <w:t>Verovškova ulica 70</w:t>
      </w:r>
    </w:p>
    <w:p w14:paraId="4036A67F" w14:textId="77777777" w:rsidR="00BB6332" w:rsidRPr="00B4484B" w:rsidRDefault="00BB6332" w:rsidP="002A2D45">
      <w:pPr>
        <w:keepNext/>
        <w:keepLines/>
        <w:rPr>
          <w:rFonts w:cs="Tahoma"/>
          <w:sz w:val="20"/>
          <w:szCs w:val="20"/>
        </w:rPr>
      </w:pPr>
      <w:r w:rsidRPr="00B4484B">
        <w:rPr>
          <w:rFonts w:cs="Tahoma"/>
          <w:sz w:val="20"/>
          <w:szCs w:val="20"/>
        </w:rPr>
        <w:t>1000 Ljubljana</w:t>
      </w:r>
    </w:p>
    <w:p w14:paraId="0B9E3440" w14:textId="77777777" w:rsidR="00BB6332" w:rsidRPr="00B4484B" w:rsidRDefault="00BB6332" w:rsidP="002A2D45">
      <w:pPr>
        <w:keepNext/>
        <w:keepLines/>
        <w:jc w:val="center"/>
        <w:rPr>
          <w:rFonts w:cs="Tahoma"/>
          <w:sz w:val="20"/>
          <w:szCs w:val="20"/>
        </w:rPr>
      </w:pPr>
    </w:p>
    <w:p w14:paraId="4F47341F" w14:textId="77777777" w:rsidR="00201EFB" w:rsidRPr="00B4484B" w:rsidRDefault="00201EFB" w:rsidP="002A2D45">
      <w:pPr>
        <w:keepNext/>
        <w:keepLines/>
        <w:jc w:val="center"/>
        <w:rPr>
          <w:rFonts w:cs="Tahoma"/>
          <w:sz w:val="20"/>
          <w:szCs w:val="20"/>
        </w:rPr>
      </w:pPr>
    </w:p>
    <w:p w14:paraId="79A75DED" w14:textId="15EE7D8E" w:rsidR="00201EFB" w:rsidRPr="00B4484B" w:rsidRDefault="00201EFB" w:rsidP="002A2D45">
      <w:pPr>
        <w:keepNext/>
        <w:keepLines/>
        <w:rPr>
          <w:rFonts w:cs="Tahoma"/>
          <w:sz w:val="20"/>
          <w:szCs w:val="20"/>
        </w:rPr>
      </w:pPr>
      <w:r w:rsidRPr="00B4484B">
        <w:rPr>
          <w:rFonts w:cs="Tahoma"/>
          <w:sz w:val="20"/>
          <w:szCs w:val="20"/>
        </w:rPr>
        <w:t xml:space="preserve">Številka:  </w:t>
      </w:r>
      <w:r w:rsidR="001225D8" w:rsidRPr="00B4484B">
        <w:rPr>
          <w:rFonts w:cs="Tahoma"/>
          <w:b/>
          <w:noProof/>
          <w:sz w:val="20"/>
          <w:szCs w:val="20"/>
        </w:rPr>
        <w:t>LPT-128/25</w:t>
      </w:r>
    </w:p>
    <w:p w14:paraId="24CB570B" w14:textId="77777777" w:rsidR="00201EFB" w:rsidRPr="00B4484B" w:rsidRDefault="00201EFB" w:rsidP="002A2D45">
      <w:pPr>
        <w:keepNext/>
        <w:keepLines/>
        <w:jc w:val="center"/>
        <w:rPr>
          <w:rFonts w:cs="Tahoma"/>
          <w:sz w:val="20"/>
          <w:szCs w:val="20"/>
        </w:rPr>
      </w:pPr>
    </w:p>
    <w:p w14:paraId="27D703E9" w14:textId="77777777" w:rsidR="00201EFB" w:rsidRPr="00B4484B" w:rsidRDefault="00201EFB" w:rsidP="002A2D45">
      <w:pPr>
        <w:keepNext/>
        <w:keepLines/>
        <w:jc w:val="center"/>
        <w:rPr>
          <w:rFonts w:cs="Tahoma"/>
          <w:sz w:val="20"/>
          <w:szCs w:val="20"/>
        </w:rPr>
      </w:pPr>
    </w:p>
    <w:tbl>
      <w:tblPr>
        <w:tblW w:w="0" w:type="auto"/>
        <w:tblInd w:w="7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080"/>
      </w:tblGrid>
      <w:tr w:rsidR="00201EFB" w:rsidRPr="00B4484B" w14:paraId="50080A5B" w14:textId="77777777" w:rsidTr="00651492">
        <w:trPr>
          <w:trHeight w:val="1225"/>
        </w:trPr>
        <w:tc>
          <w:tcPr>
            <w:tcW w:w="8080" w:type="dxa"/>
            <w:shd w:val="pct12" w:color="auto" w:fill="FFFFFF"/>
          </w:tcPr>
          <w:p w14:paraId="7EBDBCFC" w14:textId="77777777" w:rsidR="00651492" w:rsidRPr="00B4484B" w:rsidRDefault="00EF2E25" w:rsidP="002A2D45">
            <w:pPr>
              <w:keepNext/>
              <w:keepLines/>
              <w:spacing w:before="120"/>
              <w:jc w:val="center"/>
              <w:outlineLvl w:val="3"/>
              <w:rPr>
                <w:rFonts w:cs="Tahoma"/>
                <w:b/>
                <w:sz w:val="28"/>
                <w:szCs w:val="28"/>
              </w:rPr>
            </w:pPr>
            <w:r w:rsidRPr="00B4484B">
              <w:rPr>
                <w:rFonts w:cs="Tahoma"/>
                <w:b/>
                <w:sz w:val="28"/>
                <w:szCs w:val="28"/>
              </w:rPr>
              <w:t>DOKUMENTACIJA</w:t>
            </w:r>
            <w:r w:rsidR="00201EFB" w:rsidRPr="00B4484B">
              <w:rPr>
                <w:rFonts w:cs="Tahoma"/>
                <w:b/>
                <w:sz w:val="28"/>
                <w:szCs w:val="28"/>
              </w:rPr>
              <w:t xml:space="preserve"> V ZVEZI Z ODDAJO JAVNEGA NAROČILA</w:t>
            </w:r>
            <w:r w:rsidR="00651492" w:rsidRPr="00B4484B">
              <w:rPr>
                <w:rFonts w:cs="Tahoma"/>
                <w:b/>
                <w:sz w:val="28"/>
                <w:szCs w:val="28"/>
              </w:rPr>
              <w:t xml:space="preserve"> </w:t>
            </w:r>
            <w:r w:rsidR="00680A1E" w:rsidRPr="00B4484B">
              <w:rPr>
                <w:rFonts w:cs="Tahoma"/>
                <w:b/>
                <w:sz w:val="28"/>
                <w:szCs w:val="28"/>
              </w:rPr>
              <w:t xml:space="preserve">NA SPLOŠNEM PODROČJU </w:t>
            </w:r>
            <w:r w:rsidR="00DD1DC6" w:rsidRPr="00B4484B">
              <w:rPr>
                <w:rFonts w:cs="Tahoma"/>
                <w:b/>
                <w:sz w:val="28"/>
                <w:szCs w:val="28"/>
              </w:rPr>
              <w:t xml:space="preserve">Z </w:t>
            </w:r>
            <w:r w:rsidR="00A047C2" w:rsidRPr="00B4484B">
              <w:rPr>
                <w:rFonts w:cs="Tahoma"/>
                <w:b/>
                <w:sz w:val="28"/>
                <w:szCs w:val="28"/>
              </w:rPr>
              <w:t xml:space="preserve">UPORABO </w:t>
            </w:r>
            <w:r w:rsidR="00DD1DC6" w:rsidRPr="00B4484B">
              <w:rPr>
                <w:rFonts w:cs="Tahoma"/>
                <w:b/>
                <w:sz w:val="28"/>
                <w:szCs w:val="28"/>
              </w:rPr>
              <w:t>POSTOPKA</w:t>
            </w:r>
            <w:r w:rsidR="00A047C2" w:rsidRPr="00B4484B">
              <w:rPr>
                <w:rFonts w:cs="Tahoma"/>
                <w:b/>
                <w:sz w:val="28"/>
                <w:szCs w:val="28"/>
              </w:rPr>
              <w:t xml:space="preserve"> NAROČILA MALE VREDNOSTI</w:t>
            </w:r>
          </w:p>
        </w:tc>
      </w:tr>
    </w:tbl>
    <w:p w14:paraId="5F8213CE" w14:textId="77777777" w:rsidR="00201EFB" w:rsidRPr="00B4484B" w:rsidRDefault="00201EFB" w:rsidP="002A2D45">
      <w:pPr>
        <w:keepNext/>
        <w:keepLines/>
        <w:jc w:val="center"/>
        <w:rPr>
          <w:rFonts w:cs="Tahoma"/>
          <w:sz w:val="20"/>
          <w:szCs w:val="20"/>
        </w:rPr>
      </w:pPr>
    </w:p>
    <w:p w14:paraId="1C3EC25F" w14:textId="77777777" w:rsidR="00201EFB" w:rsidRPr="00B4484B" w:rsidRDefault="00201EFB" w:rsidP="002A2D45">
      <w:pPr>
        <w:keepNext/>
        <w:keepLines/>
        <w:jc w:val="center"/>
        <w:rPr>
          <w:rFonts w:cs="Tahoma"/>
          <w:szCs w:val="20"/>
        </w:rPr>
      </w:pPr>
    </w:p>
    <w:p w14:paraId="2EB365A5" w14:textId="77777777" w:rsidR="00201EFB" w:rsidRPr="00B4484B" w:rsidRDefault="00201EFB" w:rsidP="002A2D45">
      <w:pPr>
        <w:keepNext/>
        <w:keepLines/>
        <w:ind w:right="424"/>
        <w:jc w:val="center"/>
        <w:rPr>
          <w:rFonts w:cs="Tahoma"/>
          <w:szCs w:val="20"/>
        </w:rPr>
      </w:pPr>
    </w:p>
    <w:p w14:paraId="334F2816" w14:textId="58AF945A" w:rsidR="00923C01" w:rsidRPr="00B4484B" w:rsidRDefault="001225D8" w:rsidP="002A2D45">
      <w:pPr>
        <w:keepNext/>
        <w:keepLines/>
        <w:jc w:val="center"/>
        <w:rPr>
          <w:rFonts w:cs="Tahoma"/>
          <w:b/>
        </w:rPr>
      </w:pPr>
      <w:bookmarkStart w:id="0" w:name="_Hlk197818043"/>
      <w:r w:rsidRPr="00B4484B">
        <w:rPr>
          <w:rFonts w:cs="Tahoma"/>
          <w:b/>
        </w:rPr>
        <w:t>Nakup treh čistilnih strojev</w:t>
      </w:r>
    </w:p>
    <w:bookmarkEnd w:id="0"/>
    <w:p w14:paraId="7EC18FDB" w14:textId="77777777" w:rsidR="00474AC6" w:rsidRPr="00B4484B" w:rsidRDefault="00474AC6" w:rsidP="002A2D45">
      <w:pPr>
        <w:keepNext/>
        <w:keepLines/>
        <w:jc w:val="center"/>
        <w:rPr>
          <w:rFonts w:cs="Tahoma"/>
          <w:sz w:val="28"/>
          <w:szCs w:val="28"/>
        </w:rPr>
      </w:pPr>
    </w:p>
    <w:p w14:paraId="62B8C9C8" w14:textId="77777777" w:rsidR="00201EFB" w:rsidRPr="00B4484B" w:rsidRDefault="00201EFB" w:rsidP="002A2D45">
      <w:pPr>
        <w:keepNext/>
        <w:keepLines/>
        <w:rPr>
          <w:rFonts w:cs="Tahoma"/>
          <w:sz w:val="20"/>
          <w:szCs w:val="20"/>
        </w:rPr>
      </w:pPr>
    </w:p>
    <w:p w14:paraId="6621D5FF" w14:textId="77777777" w:rsidR="00201EFB" w:rsidRPr="00B4484B" w:rsidRDefault="00201EFB" w:rsidP="002A2D45">
      <w:pPr>
        <w:keepNext/>
        <w:keepLines/>
        <w:rPr>
          <w:rFonts w:cs="Tahoma"/>
          <w:sz w:val="20"/>
          <w:szCs w:val="20"/>
        </w:rPr>
      </w:pPr>
      <w:r w:rsidRPr="00B4484B">
        <w:rPr>
          <w:rFonts w:cs="Tahoma"/>
          <w:sz w:val="20"/>
          <w:szCs w:val="20"/>
        </w:rPr>
        <w:t xml:space="preserve"> </w:t>
      </w:r>
    </w:p>
    <w:p w14:paraId="3B1B7765" w14:textId="77777777" w:rsidR="00201EFB" w:rsidRPr="00B4484B" w:rsidRDefault="00201EFB" w:rsidP="002A2D45">
      <w:pPr>
        <w:keepNext/>
        <w:keepLines/>
        <w:rPr>
          <w:rFonts w:cs="Tahoma"/>
          <w:sz w:val="20"/>
          <w:szCs w:val="20"/>
        </w:rPr>
      </w:pPr>
    </w:p>
    <w:p w14:paraId="27C03CC7" w14:textId="0A719B5D" w:rsidR="00201EFB" w:rsidRPr="00B4484B" w:rsidRDefault="00923C01" w:rsidP="002A2D45">
      <w:pPr>
        <w:keepNext/>
        <w:keepLines/>
        <w:jc w:val="center"/>
        <w:rPr>
          <w:rFonts w:cs="Tahoma"/>
          <w:noProof/>
          <w:sz w:val="20"/>
          <w:szCs w:val="20"/>
        </w:rPr>
      </w:pPr>
      <w:r w:rsidRPr="00B4484B">
        <w:rPr>
          <w:rFonts w:cs="Tahoma"/>
          <w:noProof/>
          <w:sz w:val="20"/>
          <w:szCs w:val="20"/>
        </w:rPr>
        <w:t xml:space="preserve">Ljubljana, </w:t>
      </w:r>
      <w:r w:rsidR="0005745D" w:rsidRPr="00B4484B">
        <w:rPr>
          <w:rFonts w:cs="Tahoma"/>
          <w:noProof/>
          <w:sz w:val="20"/>
          <w:szCs w:val="20"/>
        </w:rPr>
        <w:t>september</w:t>
      </w:r>
      <w:r w:rsidR="00D561F7" w:rsidRPr="00B4484B">
        <w:rPr>
          <w:rFonts w:cs="Tahoma"/>
          <w:noProof/>
          <w:sz w:val="20"/>
          <w:szCs w:val="20"/>
        </w:rPr>
        <w:t xml:space="preserve"> 2025</w:t>
      </w:r>
    </w:p>
    <w:p w14:paraId="14E86507" w14:textId="77777777" w:rsidR="00201EFB" w:rsidRPr="00B4484B" w:rsidRDefault="00201EFB" w:rsidP="002A2D45">
      <w:pPr>
        <w:keepNext/>
        <w:keepLines/>
        <w:jc w:val="center"/>
        <w:rPr>
          <w:rFonts w:cs="Tahoma"/>
          <w:noProof/>
          <w:sz w:val="20"/>
          <w:szCs w:val="20"/>
        </w:rPr>
      </w:pPr>
    </w:p>
    <w:p w14:paraId="32788301" w14:textId="77777777" w:rsidR="00201EFB" w:rsidRPr="00B4484B" w:rsidRDefault="00201EFB" w:rsidP="002A2D45">
      <w:pPr>
        <w:keepNext/>
        <w:keepLines/>
        <w:jc w:val="center"/>
        <w:rPr>
          <w:rFonts w:cs="Tahoma"/>
          <w:noProof/>
          <w:sz w:val="20"/>
          <w:szCs w:val="20"/>
        </w:rPr>
      </w:pPr>
    </w:p>
    <w:p w14:paraId="54467F73" w14:textId="77777777" w:rsidR="00201EFB" w:rsidRPr="00B4484B" w:rsidRDefault="00201EFB" w:rsidP="002A2D45">
      <w:pPr>
        <w:keepNext/>
        <w:keepLines/>
        <w:jc w:val="center"/>
        <w:rPr>
          <w:rFonts w:cs="Tahoma"/>
          <w:noProof/>
          <w:sz w:val="20"/>
          <w:szCs w:val="20"/>
        </w:rPr>
      </w:pPr>
    </w:p>
    <w:p w14:paraId="2F94408F" w14:textId="77777777" w:rsidR="00201EFB" w:rsidRPr="00B4484B" w:rsidRDefault="00201EFB" w:rsidP="002A2D45">
      <w:pPr>
        <w:keepNext/>
        <w:keepLines/>
        <w:jc w:val="center"/>
        <w:rPr>
          <w:rFonts w:cs="Tahoma"/>
          <w:noProof/>
          <w:sz w:val="20"/>
          <w:szCs w:val="20"/>
        </w:rPr>
      </w:pPr>
    </w:p>
    <w:p w14:paraId="657D895C" w14:textId="77777777" w:rsidR="00F55096" w:rsidRPr="00B4484B" w:rsidRDefault="00F55096" w:rsidP="002A2D45">
      <w:pPr>
        <w:keepNext/>
        <w:keepLines/>
        <w:jc w:val="center"/>
        <w:rPr>
          <w:rFonts w:cs="Tahoma"/>
          <w:noProof/>
          <w:sz w:val="20"/>
          <w:szCs w:val="20"/>
        </w:rPr>
      </w:pPr>
    </w:p>
    <w:p w14:paraId="1C0B7F57" w14:textId="77777777" w:rsidR="00201EFB" w:rsidRPr="00B4484B" w:rsidRDefault="00201EFB" w:rsidP="002A2D45">
      <w:pPr>
        <w:keepNext/>
        <w:keepLines/>
        <w:jc w:val="center"/>
        <w:rPr>
          <w:rFonts w:cs="Tahoma"/>
          <w:noProof/>
          <w:sz w:val="20"/>
          <w:szCs w:val="20"/>
        </w:rPr>
      </w:pPr>
    </w:p>
    <w:p w14:paraId="0020FC2F" w14:textId="77777777" w:rsidR="00201EFB" w:rsidRPr="00B4484B" w:rsidRDefault="00201EFB" w:rsidP="002A2D45">
      <w:pPr>
        <w:keepNext/>
        <w:keepLines/>
        <w:jc w:val="center"/>
        <w:rPr>
          <w:rFonts w:cs="Tahoma"/>
          <w:noProof/>
          <w:sz w:val="20"/>
          <w:szCs w:val="20"/>
        </w:rPr>
      </w:pPr>
    </w:p>
    <w:p w14:paraId="0C7746CF" w14:textId="77777777" w:rsidR="00807EF9" w:rsidRPr="00B4484B" w:rsidRDefault="00807EF9" w:rsidP="002A2D45">
      <w:pPr>
        <w:keepNext/>
        <w:keepLines/>
        <w:jc w:val="center"/>
        <w:rPr>
          <w:rFonts w:cs="Tahoma"/>
          <w:noProof/>
          <w:sz w:val="20"/>
          <w:szCs w:val="20"/>
        </w:rPr>
      </w:pPr>
    </w:p>
    <w:p w14:paraId="56E41B5C" w14:textId="77777777" w:rsidR="00201EFB" w:rsidRPr="00B4484B" w:rsidRDefault="00201EFB" w:rsidP="002A2D45">
      <w:pPr>
        <w:keepNext/>
        <w:keepLines/>
        <w:tabs>
          <w:tab w:val="left" w:pos="4536"/>
        </w:tabs>
        <w:rPr>
          <w:rFonts w:cs="Tahoma"/>
          <w:sz w:val="20"/>
          <w:szCs w:val="20"/>
        </w:rPr>
      </w:pPr>
    </w:p>
    <w:p w14:paraId="07FA8E6E" w14:textId="77777777" w:rsidR="00923C01" w:rsidRPr="00B4484B" w:rsidRDefault="00923C01" w:rsidP="002A2D45">
      <w:pPr>
        <w:keepNext/>
        <w:keepLines/>
        <w:jc w:val="center"/>
        <w:outlineLvl w:val="0"/>
        <w:rPr>
          <w:rFonts w:cs="Tahoma"/>
          <w:b/>
          <w:sz w:val="28"/>
          <w:szCs w:val="28"/>
        </w:rPr>
      </w:pPr>
    </w:p>
    <w:p w14:paraId="3236B960" w14:textId="77777777" w:rsidR="00B47326" w:rsidRPr="00B4484B" w:rsidRDefault="00B47326" w:rsidP="002A2D45">
      <w:pPr>
        <w:keepNext/>
        <w:keepLines/>
        <w:jc w:val="center"/>
        <w:outlineLvl w:val="0"/>
        <w:rPr>
          <w:rFonts w:cs="Tahoma"/>
          <w:b/>
          <w:sz w:val="28"/>
          <w:szCs w:val="28"/>
        </w:rPr>
      </w:pPr>
    </w:p>
    <w:p w14:paraId="7872602D" w14:textId="77777777" w:rsidR="00B47326" w:rsidRPr="00B4484B" w:rsidRDefault="00B47326" w:rsidP="002A2D45">
      <w:pPr>
        <w:keepNext/>
        <w:keepLines/>
        <w:jc w:val="center"/>
        <w:outlineLvl w:val="0"/>
        <w:rPr>
          <w:rFonts w:cs="Tahoma"/>
          <w:b/>
          <w:sz w:val="28"/>
          <w:szCs w:val="28"/>
        </w:rPr>
      </w:pPr>
    </w:p>
    <w:p w14:paraId="56E0A96A" w14:textId="77777777" w:rsidR="00B47326" w:rsidRPr="00B4484B" w:rsidRDefault="00B47326" w:rsidP="002A2D45">
      <w:pPr>
        <w:keepNext/>
        <w:keepLines/>
        <w:jc w:val="center"/>
        <w:outlineLvl w:val="0"/>
        <w:rPr>
          <w:rFonts w:cs="Tahoma"/>
          <w:b/>
          <w:sz w:val="28"/>
          <w:szCs w:val="28"/>
        </w:rPr>
      </w:pPr>
    </w:p>
    <w:p w14:paraId="63541CBA" w14:textId="18FB7AF2" w:rsidR="00F76687" w:rsidRPr="00B4484B" w:rsidRDefault="00F76687" w:rsidP="002A2D45">
      <w:pPr>
        <w:keepNext/>
        <w:keepLines/>
        <w:outlineLvl w:val="0"/>
        <w:rPr>
          <w:rFonts w:cs="Tahoma"/>
          <w:b/>
          <w:sz w:val="28"/>
          <w:szCs w:val="28"/>
        </w:rPr>
      </w:pPr>
    </w:p>
    <w:p w14:paraId="02A8523C" w14:textId="0E6783BE" w:rsidR="002A28ED" w:rsidRPr="00B4484B" w:rsidRDefault="002A28ED" w:rsidP="002A2D45">
      <w:pPr>
        <w:keepNext/>
        <w:keepLines/>
        <w:outlineLvl w:val="0"/>
        <w:rPr>
          <w:rFonts w:cs="Tahoma"/>
          <w:b/>
          <w:sz w:val="28"/>
          <w:szCs w:val="28"/>
        </w:rPr>
      </w:pPr>
    </w:p>
    <w:p w14:paraId="562AB6F8" w14:textId="77777777" w:rsidR="002A28ED" w:rsidRPr="00B4484B" w:rsidRDefault="002A28ED" w:rsidP="002A2D45">
      <w:pPr>
        <w:keepNext/>
        <w:keepLines/>
        <w:outlineLvl w:val="0"/>
        <w:rPr>
          <w:rFonts w:cs="Tahoma"/>
          <w:b/>
          <w:sz w:val="28"/>
          <w:szCs w:val="28"/>
        </w:rPr>
      </w:pPr>
    </w:p>
    <w:p w14:paraId="2CDEE9C2" w14:textId="77777777" w:rsidR="00201EFB" w:rsidRPr="00B4484B" w:rsidRDefault="00201EFB" w:rsidP="002A2D45">
      <w:pPr>
        <w:keepNext/>
        <w:keepLines/>
        <w:jc w:val="center"/>
        <w:outlineLvl w:val="0"/>
        <w:rPr>
          <w:rFonts w:cs="Tahoma"/>
          <w:b/>
          <w:sz w:val="28"/>
          <w:szCs w:val="28"/>
        </w:rPr>
      </w:pPr>
      <w:r w:rsidRPr="00B4484B">
        <w:rPr>
          <w:rFonts w:cs="Tahoma"/>
          <w:b/>
          <w:sz w:val="28"/>
          <w:szCs w:val="28"/>
        </w:rPr>
        <w:t xml:space="preserve">POVABILO K ODDAJI </w:t>
      </w:r>
      <w:r w:rsidR="00807EF9" w:rsidRPr="00B4484B">
        <w:rPr>
          <w:rFonts w:cs="Tahoma"/>
          <w:b/>
          <w:sz w:val="28"/>
          <w:szCs w:val="28"/>
        </w:rPr>
        <w:t>PONUDBE</w:t>
      </w:r>
    </w:p>
    <w:p w14:paraId="7EBA7750" w14:textId="77777777" w:rsidR="00201EFB" w:rsidRPr="00B4484B" w:rsidRDefault="00201EFB" w:rsidP="002A2D45">
      <w:pPr>
        <w:keepNext/>
        <w:keepLines/>
        <w:tabs>
          <w:tab w:val="left" w:pos="2895"/>
        </w:tabs>
        <w:rPr>
          <w:rFonts w:cs="Tahoma"/>
          <w:sz w:val="20"/>
          <w:szCs w:val="20"/>
        </w:rPr>
      </w:pPr>
      <w:r w:rsidRPr="00B4484B">
        <w:rPr>
          <w:rFonts w:cs="Tahoma"/>
          <w:sz w:val="20"/>
          <w:szCs w:val="20"/>
        </w:rPr>
        <w:tab/>
      </w:r>
    </w:p>
    <w:p w14:paraId="52802EF9" w14:textId="77777777" w:rsidR="00201EFB" w:rsidRPr="00B4484B" w:rsidRDefault="00201EFB" w:rsidP="002A2D45">
      <w:pPr>
        <w:keepNext/>
        <w:keepLines/>
        <w:rPr>
          <w:rFonts w:cs="Tahoma"/>
          <w:sz w:val="20"/>
          <w:szCs w:val="20"/>
        </w:rPr>
      </w:pPr>
    </w:p>
    <w:p w14:paraId="1A96EA7D" w14:textId="77777777" w:rsidR="00201EFB" w:rsidRPr="00B4484B" w:rsidRDefault="00201EFB" w:rsidP="002A2D45">
      <w:pPr>
        <w:keepNext/>
        <w:keepLines/>
        <w:rPr>
          <w:rFonts w:cs="Tahoma"/>
          <w:sz w:val="20"/>
          <w:szCs w:val="20"/>
        </w:rPr>
      </w:pPr>
    </w:p>
    <w:p w14:paraId="2AAE83B2" w14:textId="77777777" w:rsidR="00A94B0B" w:rsidRPr="00B4484B" w:rsidRDefault="00A94B0B" w:rsidP="002A2D45">
      <w:pPr>
        <w:keepNext/>
        <w:keepLines/>
        <w:rPr>
          <w:rFonts w:cs="Tahoma"/>
          <w:sz w:val="20"/>
          <w:szCs w:val="20"/>
        </w:rPr>
      </w:pPr>
    </w:p>
    <w:p w14:paraId="03FF05AE" w14:textId="77777777" w:rsidR="00807EF9" w:rsidRPr="00B4484B" w:rsidRDefault="00807EF9" w:rsidP="002A2D45">
      <w:pPr>
        <w:keepNext/>
        <w:keepLines/>
        <w:jc w:val="both"/>
        <w:rPr>
          <w:rFonts w:cs="Tahoma"/>
          <w:sz w:val="20"/>
          <w:szCs w:val="20"/>
        </w:rPr>
      </w:pPr>
      <w:r w:rsidRPr="00B4484B">
        <w:rPr>
          <w:rFonts w:cs="Tahoma"/>
          <w:sz w:val="20"/>
          <w:szCs w:val="20"/>
        </w:rPr>
        <w:t xml:space="preserve">JAVNI HOLDING Ljubljana, d.o.o., Verovškova ulica 70, Ljubljana, na podlagi pooblastila </w:t>
      </w:r>
      <w:r w:rsidR="005612A4" w:rsidRPr="00B4484B">
        <w:rPr>
          <w:rFonts w:cs="Tahoma"/>
          <w:sz w:val="20"/>
          <w:szCs w:val="20"/>
        </w:rPr>
        <w:t xml:space="preserve">naročnika </w:t>
      </w:r>
      <w:r w:rsidR="00325FD7" w:rsidRPr="00B4484B">
        <w:rPr>
          <w:rFonts w:cs="Tahoma"/>
          <w:sz w:val="20"/>
          <w:szCs w:val="20"/>
        </w:rPr>
        <w:t>Javno podjetje Ljubljanska parkirišča in tržnice, d.o.o.,</w:t>
      </w:r>
    </w:p>
    <w:p w14:paraId="698998A9" w14:textId="77777777" w:rsidR="00F55096" w:rsidRPr="00B4484B" w:rsidRDefault="00F55096" w:rsidP="002A2D45">
      <w:pPr>
        <w:keepNext/>
        <w:keepLines/>
        <w:jc w:val="both"/>
        <w:rPr>
          <w:rFonts w:cs="Tahoma"/>
          <w:sz w:val="20"/>
          <w:szCs w:val="20"/>
        </w:rPr>
      </w:pPr>
    </w:p>
    <w:p w14:paraId="5EB26AED" w14:textId="77777777" w:rsidR="00201EFB" w:rsidRPr="00B4484B" w:rsidRDefault="00D30935" w:rsidP="002A2D45">
      <w:pPr>
        <w:keepNext/>
        <w:keepLines/>
        <w:rPr>
          <w:rFonts w:cs="Tahoma"/>
          <w:b/>
          <w:sz w:val="20"/>
          <w:szCs w:val="20"/>
        </w:rPr>
      </w:pPr>
      <w:r w:rsidRPr="00B4484B">
        <w:rPr>
          <w:rFonts w:cs="Tahoma"/>
          <w:b/>
          <w:sz w:val="20"/>
          <w:szCs w:val="20"/>
        </w:rPr>
        <w:t>v</w:t>
      </w:r>
      <w:r w:rsidR="00201EFB" w:rsidRPr="00B4484B">
        <w:rPr>
          <w:rFonts w:cs="Tahoma"/>
          <w:b/>
          <w:sz w:val="20"/>
          <w:szCs w:val="20"/>
        </w:rPr>
        <w:t>abi</w:t>
      </w:r>
    </w:p>
    <w:p w14:paraId="7DBCF6A3" w14:textId="77777777" w:rsidR="00201EFB" w:rsidRPr="00B4484B" w:rsidRDefault="00201EFB" w:rsidP="002A2D45">
      <w:pPr>
        <w:keepNext/>
        <w:keepLines/>
        <w:jc w:val="both"/>
        <w:rPr>
          <w:rFonts w:cs="Tahoma"/>
          <w:sz w:val="20"/>
          <w:szCs w:val="20"/>
        </w:rPr>
      </w:pPr>
    </w:p>
    <w:p w14:paraId="554EC4AC" w14:textId="77777777" w:rsidR="00152609" w:rsidRPr="00B4484B" w:rsidRDefault="00152609" w:rsidP="002A2D45">
      <w:pPr>
        <w:keepNext/>
        <w:keepLines/>
        <w:jc w:val="both"/>
        <w:rPr>
          <w:rFonts w:cs="Tahoma"/>
          <w:sz w:val="20"/>
          <w:szCs w:val="20"/>
        </w:rPr>
      </w:pPr>
    </w:p>
    <w:p w14:paraId="49DBE542" w14:textId="77777777" w:rsidR="00152609" w:rsidRPr="00B4484B" w:rsidRDefault="00152609" w:rsidP="002A2D45">
      <w:pPr>
        <w:keepNext/>
        <w:keepLines/>
        <w:jc w:val="both"/>
        <w:rPr>
          <w:rFonts w:cs="Tahoma"/>
          <w:sz w:val="20"/>
          <w:szCs w:val="20"/>
        </w:rPr>
      </w:pPr>
      <w:r w:rsidRPr="00B4484B">
        <w:rPr>
          <w:rFonts w:cs="Tahoma"/>
          <w:sz w:val="20"/>
          <w:szCs w:val="20"/>
        </w:rPr>
        <w:t xml:space="preserve">vse zainteresirane </w:t>
      </w:r>
      <w:r w:rsidR="00807EF9" w:rsidRPr="00B4484B">
        <w:rPr>
          <w:rFonts w:cs="Tahoma"/>
          <w:sz w:val="20"/>
          <w:szCs w:val="20"/>
        </w:rPr>
        <w:t>ponudnike</w:t>
      </w:r>
      <w:r w:rsidRPr="00B4484B">
        <w:rPr>
          <w:rFonts w:cs="Tahoma"/>
          <w:sz w:val="20"/>
          <w:szCs w:val="20"/>
        </w:rPr>
        <w:t xml:space="preserve">, da predložijo svojo </w:t>
      </w:r>
      <w:r w:rsidR="00EB4AB2" w:rsidRPr="00B4484B">
        <w:rPr>
          <w:rFonts w:cs="Tahoma"/>
          <w:sz w:val="20"/>
          <w:szCs w:val="20"/>
        </w:rPr>
        <w:t>ponudbo</w:t>
      </w:r>
      <w:r w:rsidRPr="00B4484B">
        <w:rPr>
          <w:rFonts w:cs="Tahoma"/>
          <w:sz w:val="20"/>
          <w:szCs w:val="20"/>
        </w:rPr>
        <w:t xml:space="preserve"> po zahtevah razpisne dokumentacije za oddajo javnega naročila:</w:t>
      </w:r>
    </w:p>
    <w:p w14:paraId="13F6E899" w14:textId="77777777" w:rsidR="00152609" w:rsidRPr="00B4484B" w:rsidRDefault="00152609" w:rsidP="002A2D45">
      <w:pPr>
        <w:keepNext/>
        <w:keepLines/>
        <w:jc w:val="both"/>
        <w:rPr>
          <w:rFonts w:cs="Tahoma"/>
          <w:sz w:val="20"/>
          <w:szCs w:val="20"/>
        </w:rPr>
      </w:pPr>
    </w:p>
    <w:p w14:paraId="02460456" w14:textId="77777777" w:rsidR="00152609" w:rsidRPr="00B4484B" w:rsidRDefault="00152609" w:rsidP="002A2D45">
      <w:pPr>
        <w:keepNext/>
        <w:keepLines/>
        <w:jc w:val="both"/>
        <w:rPr>
          <w:rFonts w:cs="Tahoma"/>
          <w:sz w:val="20"/>
          <w:szCs w:val="20"/>
        </w:rPr>
      </w:pPr>
    </w:p>
    <w:p w14:paraId="5321070C" w14:textId="77777777" w:rsidR="00201EFB" w:rsidRPr="00B4484B" w:rsidRDefault="00201EFB" w:rsidP="002A2D45">
      <w:pPr>
        <w:keepNext/>
        <w:keepLines/>
        <w:jc w:val="center"/>
        <w:rPr>
          <w:rFonts w:cs="Tahoma"/>
          <w:sz w:val="20"/>
          <w:szCs w:val="20"/>
        </w:rPr>
      </w:pPr>
    </w:p>
    <w:p w14:paraId="483092F7" w14:textId="09E0B398" w:rsidR="008B31FC" w:rsidRPr="00B4484B" w:rsidRDefault="001225D8" w:rsidP="002A2D45">
      <w:pPr>
        <w:keepNext/>
        <w:keepLines/>
        <w:jc w:val="center"/>
        <w:rPr>
          <w:rFonts w:cs="Tahoma"/>
          <w:b/>
        </w:rPr>
      </w:pPr>
      <w:r w:rsidRPr="00B4484B">
        <w:rPr>
          <w:rFonts w:cs="Tahoma"/>
          <w:b/>
        </w:rPr>
        <w:t>Nakup treh čistilnih strojev</w:t>
      </w:r>
    </w:p>
    <w:p w14:paraId="7B7DA1B3" w14:textId="0C3C901A" w:rsidR="00201EFB" w:rsidRPr="00B4484B" w:rsidRDefault="00201EFB" w:rsidP="002A2D45">
      <w:pPr>
        <w:keepNext/>
        <w:keepLines/>
        <w:rPr>
          <w:rFonts w:cs="Tahoma"/>
          <w:sz w:val="20"/>
          <w:szCs w:val="20"/>
        </w:rPr>
      </w:pPr>
    </w:p>
    <w:p w14:paraId="1DB14F8F" w14:textId="77777777" w:rsidR="00201EFB" w:rsidRPr="00B4484B" w:rsidRDefault="00201EFB" w:rsidP="002A2D45">
      <w:pPr>
        <w:keepNext/>
        <w:keepLines/>
        <w:rPr>
          <w:rFonts w:cs="Tahoma"/>
          <w:sz w:val="20"/>
          <w:szCs w:val="20"/>
        </w:rPr>
      </w:pPr>
    </w:p>
    <w:p w14:paraId="3645DA6C" w14:textId="77777777" w:rsidR="00474AC6" w:rsidRPr="00B4484B" w:rsidRDefault="00474AC6" w:rsidP="002A2D45">
      <w:pPr>
        <w:keepNext/>
        <w:keepLines/>
        <w:rPr>
          <w:rFonts w:cs="Tahoma"/>
          <w:sz w:val="20"/>
          <w:szCs w:val="20"/>
        </w:rPr>
      </w:pPr>
    </w:p>
    <w:p w14:paraId="53E48E48" w14:textId="77777777" w:rsidR="00A82611" w:rsidRPr="00B4484B" w:rsidRDefault="00A82611" w:rsidP="00A82611">
      <w:pPr>
        <w:keepNext/>
        <w:keepLines/>
        <w:spacing w:line="288" w:lineRule="auto"/>
        <w:jc w:val="both"/>
        <w:rPr>
          <w:rFonts w:cs="Tahoma"/>
          <w:sz w:val="20"/>
          <w:szCs w:val="20"/>
        </w:rPr>
      </w:pPr>
      <w:r w:rsidRPr="00B4484B">
        <w:rPr>
          <w:rFonts w:cs="Tahoma"/>
          <w:sz w:val="20"/>
          <w:szCs w:val="20"/>
        </w:rPr>
        <w:t>Dokumentacija v zvezi z oddajo javnega naročila (v nadaljevanju tudi: razpisna dokumentacija) natančno določa predmet javnega naročila ter pogoje in merila za izbiro najugodnejšega ponudnika za posamezni sklop predmeta javnega naročila, s katerim/i bo/do sklenjen/i okvirni sporazumi.</w:t>
      </w:r>
    </w:p>
    <w:p w14:paraId="023342B1" w14:textId="77777777" w:rsidR="00A82611" w:rsidRPr="00B4484B" w:rsidRDefault="00A82611" w:rsidP="00A82611">
      <w:pPr>
        <w:keepNext/>
        <w:keepLines/>
        <w:spacing w:line="288" w:lineRule="auto"/>
        <w:rPr>
          <w:rFonts w:cs="Tahoma"/>
          <w:color w:val="FF0000"/>
          <w:sz w:val="20"/>
          <w:szCs w:val="20"/>
        </w:rPr>
      </w:pPr>
    </w:p>
    <w:p w14:paraId="03922E50" w14:textId="77777777" w:rsidR="00A82611" w:rsidRPr="00B4484B" w:rsidRDefault="00A82611" w:rsidP="00A82611">
      <w:pPr>
        <w:keepNext/>
        <w:keepLines/>
        <w:ind w:right="-2"/>
        <w:jc w:val="both"/>
        <w:rPr>
          <w:rFonts w:cs="Tahoma"/>
          <w:b/>
          <w:noProof/>
          <w:sz w:val="20"/>
          <w:szCs w:val="20"/>
        </w:rPr>
      </w:pPr>
      <w:r w:rsidRPr="00B4484B">
        <w:rPr>
          <w:rFonts w:cs="Tahoma"/>
          <w:sz w:val="20"/>
          <w:szCs w:val="20"/>
        </w:rPr>
        <w:t>Sestavni del razpisne dokumentacije so tudi morebitne spremembe, dopolnitve in pojasnila razpisne dokumentacije ter odgovori na vprašanja gospodarskih subjektov.</w:t>
      </w:r>
    </w:p>
    <w:p w14:paraId="1631E435" w14:textId="77777777" w:rsidR="00201EFB" w:rsidRPr="00B4484B" w:rsidRDefault="00201EFB" w:rsidP="002A2D45">
      <w:pPr>
        <w:keepNext/>
        <w:keepLines/>
        <w:rPr>
          <w:rFonts w:cs="Tahoma"/>
          <w:sz w:val="20"/>
          <w:szCs w:val="20"/>
        </w:rPr>
      </w:pPr>
    </w:p>
    <w:p w14:paraId="130C926F" w14:textId="77777777" w:rsidR="006F4006" w:rsidRPr="00B4484B" w:rsidRDefault="006F4006" w:rsidP="002A2D45">
      <w:pPr>
        <w:keepNext/>
        <w:keepLines/>
        <w:rPr>
          <w:rFonts w:cs="Tahoma"/>
          <w:sz w:val="20"/>
          <w:szCs w:val="20"/>
        </w:rPr>
      </w:pPr>
    </w:p>
    <w:p w14:paraId="645A633F" w14:textId="77777777" w:rsidR="00201EFB" w:rsidRPr="00B4484B" w:rsidRDefault="00201EFB" w:rsidP="002A2D45">
      <w:pPr>
        <w:keepNext/>
        <w:keepLines/>
        <w:rPr>
          <w:rFonts w:cs="Tahoma"/>
          <w:sz w:val="20"/>
          <w:szCs w:val="20"/>
        </w:rPr>
      </w:pPr>
      <w:r w:rsidRPr="00B4484B">
        <w:rPr>
          <w:rFonts w:cs="Tahoma"/>
          <w:sz w:val="20"/>
          <w:szCs w:val="20"/>
        </w:rPr>
        <w:t>S spoštovanjem!</w:t>
      </w:r>
    </w:p>
    <w:p w14:paraId="7A9E4731" w14:textId="77777777" w:rsidR="00201EFB" w:rsidRPr="00B4484B" w:rsidRDefault="00201EFB" w:rsidP="002A2D45">
      <w:pPr>
        <w:keepNext/>
        <w:keepLines/>
        <w:rPr>
          <w:rFonts w:cs="Tahoma"/>
          <w:sz w:val="20"/>
          <w:szCs w:val="20"/>
        </w:rPr>
      </w:pPr>
    </w:p>
    <w:p w14:paraId="2904CA93" w14:textId="0BCFF88F" w:rsidR="00201EFB" w:rsidRPr="00B4484B" w:rsidRDefault="00201EFB" w:rsidP="002A2D45">
      <w:pPr>
        <w:keepNext/>
        <w:keepLines/>
        <w:rPr>
          <w:rFonts w:cs="Tahoma"/>
          <w:sz w:val="20"/>
          <w:szCs w:val="20"/>
        </w:rPr>
      </w:pPr>
    </w:p>
    <w:p w14:paraId="37DC360E" w14:textId="77777777" w:rsidR="00201EFB" w:rsidRPr="00B4484B" w:rsidRDefault="00201EFB" w:rsidP="002A2D45">
      <w:pPr>
        <w:keepNext/>
        <w:keepLines/>
        <w:autoSpaceDE w:val="0"/>
        <w:autoSpaceDN w:val="0"/>
        <w:adjustRightInd w:val="0"/>
        <w:ind w:left="4956" w:firstLine="708"/>
        <w:rPr>
          <w:rFonts w:cs="Tahoma"/>
          <w:bCs/>
          <w:sz w:val="20"/>
          <w:szCs w:val="20"/>
        </w:rPr>
      </w:pPr>
      <w:r w:rsidRPr="00B4484B">
        <w:rPr>
          <w:rFonts w:cs="Tahoma"/>
          <w:bCs/>
          <w:sz w:val="20"/>
          <w:szCs w:val="20"/>
        </w:rPr>
        <w:t>JAVNI HOLDING Ljubljana, d.o.o.</w:t>
      </w:r>
    </w:p>
    <w:p w14:paraId="11A5D821" w14:textId="7AE39C77" w:rsidR="00201EFB" w:rsidRPr="00B4484B" w:rsidRDefault="00201EFB" w:rsidP="002A2D45">
      <w:pPr>
        <w:keepNext/>
        <w:keepLines/>
        <w:autoSpaceDE w:val="0"/>
        <w:autoSpaceDN w:val="0"/>
        <w:adjustRightInd w:val="0"/>
        <w:ind w:left="6372"/>
        <w:rPr>
          <w:rFonts w:cs="Tahoma"/>
          <w:sz w:val="20"/>
          <w:szCs w:val="20"/>
        </w:rPr>
      </w:pPr>
    </w:p>
    <w:p w14:paraId="22611560" w14:textId="77777777" w:rsidR="00201EFB" w:rsidRPr="00B4484B" w:rsidRDefault="00201EFB" w:rsidP="002A2D45">
      <w:pPr>
        <w:keepNext/>
        <w:keepLines/>
        <w:rPr>
          <w:rFonts w:cs="Tahoma"/>
          <w:sz w:val="20"/>
          <w:szCs w:val="20"/>
        </w:rPr>
      </w:pPr>
    </w:p>
    <w:p w14:paraId="017DBDE0" w14:textId="77777777" w:rsidR="00152609" w:rsidRPr="00B4484B" w:rsidRDefault="00152609" w:rsidP="002A2D45">
      <w:pPr>
        <w:keepNext/>
        <w:keepLines/>
        <w:rPr>
          <w:rFonts w:cs="Tahoma"/>
          <w:b/>
          <w:szCs w:val="20"/>
        </w:rPr>
      </w:pPr>
    </w:p>
    <w:p w14:paraId="4FE9DE1D" w14:textId="77777777" w:rsidR="00AB2C09" w:rsidRPr="00B4484B" w:rsidRDefault="00AB2C09" w:rsidP="002A2D45">
      <w:pPr>
        <w:keepNext/>
        <w:keepLines/>
        <w:rPr>
          <w:rFonts w:cs="Tahoma"/>
          <w:b/>
          <w:szCs w:val="20"/>
        </w:rPr>
      </w:pPr>
    </w:p>
    <w:p w14:paraId="59FAF107" w14:textId="77777777" w:rsidR="00B47326" w:rsidRPr="00B4484B" w:rsidRDefault="00B47326" w:rsidP="002A2D45">
      <w:pPr>
        <w:keepNext/>
        <w:keepLines/>
        <w:spacing w:after="200" w:line="276" w:lineRule="auto"/>
        <w:rPr>
          <w:rFonts w:cs="Tahoma"/>
          <w:b/>
          <w:szCs w:val="20"/>
        </w:rPr>
      </w:pPr>
      <w:r w:rsidRPr="00B4484B">
        <w:rPr>
          <w:rFonts w:cs="Tahoma"/>
          <w:b/>
          <w:szCs w:val="20"/>
        </w:rPr>
        <w:br w:type="page"/>
      </w:r>
    </w:p>
    <w:p w14:paraId="0AFD6D77" w14:textId="77777777" w:rsidR="00201EFB" w:rsidRPr="00B4484B" w:rsidRDefault="00201EFB" w:rsidP="002A2D45">
      <w:pPr>
        <w:keepNext/>
        <w:keepLines/>
        <w:numPr>
          <w:ilvl w:val="0"/>
          <w:numId w:val="3"/>
        </w:numPr>
        <w:jc w:val="both"/>
        <w:rPr>
          <w:rFonts w:cs="Tahoma"/>
          <w:b/>
          <w:szCs w:val="20"/>
        </w:rPr>
      </w:pPr>
      <w:r w:rsidRPr="00B4484B">
        <w:rPr>
          <w:rFonts w:cs="Tahoma"/>
          <w:b/>
          <w:szCs w:val="20"/>
        </w:rPr>
        <w:lastRenderedPageBreak/>
        <w:t xml:space="preserve">SPLOŠNA DOLOČILA </w:t>
      </w:r>
    </w:p>
    <w:p w14:paraId="375D327E" w14:textId="77777777" w:rsidR="00201EFB" w:rsidRPr="00B4484B" w:rsidRDefault="00201EFB" w:rsidP="002A2D45">
      <w:pPr>
        <w:keepNext/>
        <w:keepLines/>
        <w:jc w:val="both"/>
        <w:rPr>
          <w:rFonts w:cs="Tahoma"/>
          <w:b/>
          <w:sz w:val="20"/>
          <w:szCs w:val="20"/>
        </w:rPr>
      </w:pPr>
    </w:p>
    <w:p w14:paraId="0D66D176" w14:textId="77777777" w:rsidR="00201EFB" w:rsidRPr="00B4484B" w:rsidRDefault="00201EFB" w:rsidP="002A2D45">
      <w:pPr>
        <w:keepNext/>
        <w:keepLines/>
        <w:numPr>
          <w:ilvl w:val="1"/>
          <w:numId w:val="3"/>
        </w:numPr>
        <w:jc w:val="both"/>
        <w:rPr>
          <w:rFonts w:cs="Tahoma"/>
          <w:b/>
          <w:sz w:val="20"/>
          <w:szCs w:val="20"/>
        </w:rPr>
      </w:pPr>
      <w:r w:rsidRPr="00B4484B">
        <w:rPr>
          <w:rFonts w:cs="Tahoma"/>
          <w:b/>
          <w:sz w:val="20"/>
          <w:szCs w:val="20"/>
        </w:rPr>
        <w:t xml:space="preserve">Predmet javnega naročila </w:t>
      </w:r>
    </w:p>
    <w:p w14:paraId="3C7E4C7F" w14:textId="77777777" w:rsidR="00256B41" w:rsidRPr="00B4484B" w:rsidRDefault="00256B41" w:rsidP="002A2D45">
      <w:pPr>
        <w:keepNext/>
        <w:keepLines/>
        <w:tabs>
          <w:tab w:val="left" w:pos="3139"/>
        </w:tabs>
        <w:jc w:val="both"/>
        <w:rPr>
          <w:rFonts w:cs="Tahoma"/>
          <w:sz w:val="20"/>
          <w:szCs w:val="20"/>
        </w:rPr>
      </w:pPr>
    </w:p>
    <w:p w14:paraId="0F2829C5" w14:textId="642F43A6" w:rsidR="00495105" w:rsidRPr="00B4484B" w:rsidRDefault="00495105" w:rsidP="002A2D45">
      <w:pPr>
        <w:keepNext/>
        <w:keepLines/>
        <w:tabs>
          <w:tab w:val="left" w:pos="9496"/>
        </w:tabs>
        <w:ind w:right="-4"/>
        <w:jc w:val="both"/>
        <w:rPr>
          <w:rFonts w:cs="Tahoma"/>
          <w:sz w:val="20"/>
          <w:szCs w:val="20"/>
        </w:rPr>
      </w:pPr>
      <w:r w:rsidRPr="00B4484B">
        <w:rPr>
          <w:rFonts w:cs="Tahoma"/>
          <w:sz w:val="20"/>
          <w:szCs w:val="20"/>
        </w:rPr>
        <w:t>Predmet javnega naročila je »</w:t>
      </w:r>
      <w:r w:rsidR="001225D8" w:rsidRPr="00B4484B">
        <w:rPr>
          <w:rFonts w:cs="Tahoma"/>
          <w:sz w:val="20"/>
          <w:szCs w:val="20"/>
        </w:rPr>
        <w:t>Nakup treh čistilnih strojev</w:t>
      </w:r>
      <w:r w:rsidRPr="00B4484B">
        <w:rPr>
          <w:rFonts w:cs="Tahoma"/>
          <w:sz w:val="20"/>
          <w:szCs w:val="20"/>
        </w:rPr>
        <w:t xml:space="preserve">« </w:t>
      </w:r>
      <w:r w:rsidR="00F5040A" w:rsidRPr="00B4484B">
        <w:rPr>
          <w:rFonts w:cs="Tahoma"/>
          <w:sz w:val="20"/>
          <w:szCs w:val="20"/>
        </w:rPr>
        <w:t xml:space="preserve">(v nadaljevanju tudi: </w:t>
      </w:r>
      <w:r w:rsidR="00A82611" w:rsidRPr="00B4484B">
        <w:rPr>
          <w:rFonts w:cs="Tahoma"/>
          <w:sz w:val="20"/>
          <w:szCs w:val="20"/>
        </w:rPr>
        <w:t>stroji</w:t>
      </w:r>
      <w:r w:rsidR="00F5040A" w:rsidRPr="00B4484B">
        <w:rPr>
          <w:rFonts w:cs="Tahoma"/>
          <w:sz w:val="20"/>
          <w:szCs w:val="20"/>
        </w:rPr>
        <w:t xml:space="preserve"> in/ali </w:t>
      </w:r>
      <w:r w:rsidR="00A82611" w:rsidRPr="00B4484B">
        <w:rPr>
          <w:rFonts w:cs="Tahoma"/>
          <w:sz w:val="20"/>
          <w:szCs w:val="20"/>
        </w:rPr>
        <w:t>vozila).</w:t>
      </w:r>
      <w:r w:rsidR="00080559" w:rsidRPr="00B4484B">
        <w:rPr>
          <w:rFonts w:cs="Tahoma"/>
          <w:sz w:val="20"/>
          <w:szCs w:val="20"/>
        </w:rPr>
        <w:t xml:space="preserve"> </w:t>
      </w:r>
    </w:p>
    <w:p w14:paraId="7C7CE424" w14:textId="77777777" w:rsidR="00495105" w:rsidRPr="00B4484B" w:rsidRDefault="00495105" w:rsidP="002A2D45">
      <w:pPr>
        <w:keepNext/>
        <w:keepLines/>
        <w:jc w:val="both"/>
        <w:rPr>
          <w:rFonts w:cs="Tahoma"/>
          <w:sz w:val="20"/>
          <w:szCs w:val="20"/>
        </w:rPr>
      </w:pPr>
    </w:p>
    <w:p w14:paraId="0E90644C" w14:textId="77777777" w:rsidR="00A82611" w:rsidRPr="00B4484B" w:rsidRDefault="00A82611" w:rsidP="00A82611">
      <w:pPr>
        <w:keepNext/>
        <w:keepLines/>
        <w:spacing w:after="120"/>
        <w:jc w:val="both"/>
        <w:rPr>
          <w:rFonts w:cs="Tahoma"/>
          <w:sz w:val="20"/>
          <w:szCs w:val="20"/>
        </w:rPr>
      </w:pPr>
      <w:r w:rsidRPr="00B4484B">
        <w:rPr>
          <w:rFonts w:cs="Tahoma"/>
          <w:sz w:val="20"/>
          <w:szCs w:val="20"/>
        </w:rPr>
        <w:t xml:space="preserve">Predmet javnega naročila je razdeljen na naslednje sklope: </w:t>
      </w:r>
    </w:p>
    <w:p w14:paraId="54645FEB" w14:textId="717DC8BE" w:rsidR="00A82611" w:rsidRPr="00B4484B" w:rsidRDefault="00A82611" w:rsidP="00A82611">
      <w:pPr>
        <w:keepNext/>
        <w:keepLines/>
        <w:numPr>
          <w:ilvl w:val="0"/>
          <w:numId w:val="5"/>
        </w:numPr>
        <w:jc w:val="both"/>
        <w:rPr>
          <w:rFonts w:cs="Tahoma"/>
          <w:sz w:val="20"/>
          <w:szCs w:val="20"/>
        </w:rPr>
      </w:pPr>
      <w:r w:rsidRPr="00B4484B">
        <w:rPr>
          <w:rFonts w:cs="Tahoma"/>
          <w:sz w:val="20"/>
          <w:szCs w:val="20"/>
        </w:rPr>
        <w:t>Sklop št. 1: Čistilni stroj za GH Ilirija (v nadaljevanju tudi: Sklop št. 1),</w:t>
      </w:r>
    </w:p>
    <w:p w14:paraId="323BF18F" w14:textId="52963E61" w:rsidR="00BD6580" w:rsidRPr="00B4484B" w:rsidRDefault="00BD6580" w:rsidP="00BD6580">
      <w:pPr>
        <w:keepNext/>
        <w:keepLines/>
        <w:numPr>
          <w:ilvl w:val="0"/>
          <w:numId w:val="5"/>
        </w:numPr>
        <w:jc w:val="both"/>
        <w:rPr>
          <w:rFonts w:cs="Tahoma"/>
          <w:sz w:val="20"/>
          <w:szCs w:val="20"/>
        </w:rPr>
      </w:pPr>
      <w:r w:rsidRPr="00B4484B">
        <w:rPr>
          <w:rFonts w:cs="Tahoma"/>
          <w:sz w:val="20"/>
          <w:szCs w:val="20"/>
        </w:rPr>
        <w:t>Sklop št. 2: Čistilni stroj za GH Rog (v nadaljevanju tudi: Sklop št. 2),</w:t>
      </w:r>
    </w:p>
    <w:p w14:paraId="40AEC833" w14:textId="0B548BB9" w:rsidR="00BD6580" w:rsidRPr="00B4484B" w:rsidRDefault="00BD6580" w:rsidP="00BD6580">
      <w:pPr>
        <w:keepNext/>
        <w:keepLines/>
        <w:numPr>
          <w:ilvl w:val="0"/>
          <w:numId w:val="5"/>
        </w:numPr>
        <w:jc w:val="both"/>
        <w:rPr>
          <w:rFonts w:cs="Tahoma"/>
          <w:sz w:val="20"/>
          <w:szCs w:val="20"/>
        </w:rPr>
      </w:pPr>
      <w:r w:rsidRPr="00B4484B">
        <w:rPr>
          <w:rFonts w:cs="Tahoma"/>
          <w:sz w:val="20"/>
          <w:szCs w:val="20"/>
        </w:rPr>
        <w:t>Sklop št. 3: Čistilni stroj za Plečnikove arkade (v nadaljevanju tudi: Sklop št. 3).</w:t>
      </w:r>
    </w:p>
    <w:p w14:paraId="22E9E52A" w14:textId="1732187D" w:rsidR="00A82611" w:rsidRPr="00B4484B" w:rsidRDefault="00A82611" w:rsidP="002A2D45">
      <w:pPr>
        <w:keepNext/>
        <w:keepLines/>
        <w:jc w:val="both"/>
        <w:rPr>
          <w:rFonts w:cs="Tahoma"/>
          <w:sz w:val="20"/>
          <w:szCs w:val="20"/>
        </w:rPr>
      </w:pPr>
    </w:p>
    <w:p w14:paraId="54CA4F94" w14:textId="0B4E4A10" w:rsidR="00495105" w:rsidRPr="00B4484B" w:rsidRDefault="00495105" w:rsidP="002A2D45">
      <w:pPr>
        <w:keepNext/>
        <w:keepLines/>
        <w:jc w:val="both"/>
        <w:rPr>
          <w:rFonts w:cs="Tahoma"/>
          <w:sz w:val="20"/>
          <w:szCs w:val="20"/>
        </w:rPr>
      </w:pPr>
      <w:r w:rsidRPr="00B4484B">
        <w:rPr>
          <w:rFonts w:cs="Tahoma"/>
          <w:sz w:val="20"/>
          <w:szCs w:val="20"/>
        </w:rPr>
        <w:t>Podroben opis predmeta javnega naročila je razviden iz</w:t>
      </w:r>
      <w:r w:rsidR="00A82611" w:rsidRPr="00B4484B">
        <w:rPr>
          <w:rFonts w:cs="Tahoma"/>
          <w:sz w:val="20"/>
          <w:szCs w:val="20"/>
        </w:rPr>
        <w:t xml:space="preserve"> tehnične specifikacije za posamezni sklop predmeta javnega naročila</w:t>
      </w:r>
      <w:r w:rsidR="006400A9" w:rsidRPr="00B4484B">
        <w:rPr>
          <w:rFonts w:cs="Tahoma"/>
          <w:sz w:val="20"/>
          <w:szCs w:val="20"/>
        </w:rPr>
        <w:t xml:space="preserve"> (v nadaljevanju tudi: </w:t>
      </w:r>
      <w:r w:rsidR="00A82611" w:rsidRPr="00B4484B">
        <w:rPr>
          <w:rFonts w:cs="Tahoma"/>
          <w:sz w:val="20"/>
          <w:szCs w:val="20"/>
        </w:rPr>
        <w:t>tehnična specifikacija</w:t>
      </w:r>
      <w:r w:rsidR="006400A9" w:rsidRPr="00B4484B">
        <w:rPr>
          <w:rFonts w:cs="Tahoma"/>
          <w:sz w:val="20"/>
          <w:szCs w:val="20"/>
        </w:rPr>
        <w:t>)</w:t>
      </w:r>
      <w:r w:rsidRPr="00B4484B">
        <w:rPr>
          <w:rFonts w:cs="Tahoma"/>
          <w:sz w:val="20"/>
          <w:szCs w:val="20"/>
        </w:rPr>
        <w:t>, ki je kot priloga sestavni del te razpisne dokumentacije in v nadaljevanju razpisne dokumentacije.</w:t>
      </w:r>
    </w:p>
    <w:p w14:paraId="4D0871CB" w14:textId="77777777" w:rsidR="003A63E4" w:rsidRPr="00B4484B" w:rsidRDefault="003A63E4" w:rsidP="002A2D45">
      <w:pPr>
        <w:keepNext/>
        <w:keepLines/>
        <w:jc w:val="both"/>
        <w:rPr>
          <w:rFonts w:cs="Tahoma"/>
          <w:sz w:val="20"/>
          <w:szCs w:val="20"/>
        </w:rPr>
      </w:pPr>
    </w:p>
    <w:p w14:paraId="6A752C8B" w14:textId="00C12903" w:rsidR="00681AA0" w:rsidRPr="00B4484B" w:rsidRDefault="00325FD7" w:rsidP="002A2D45">
      <w:pPr>
        <w:keepNext/>
        <w:keepLines/>
        <w:jc w:val="both"/>
        <w:rPr>
          <w:rFonts w:cs="Tahoma"/>
          <w:sz w:val="20"/>
        </w:rPr>
      </w:pPr>
      <w:r w:rsidRPr="00B4484B">
        <w:rPr>
          <w:rFonts w:cs="Tahoma"/>
          <w:sz w:val="20"/>
        </w:rPr>
        <w:t xml:space="preserve">Predmet ponudbe </w:t>
      </w:r>
      <w:r w:rsidR="00A82611" w:rsidRPr="00B4484B">
        <w:rPr>
          <w:rFonts w:cs="Tahoma"/>
          <w:sz w:val="20"/>
        </w:rPr>
        <w:t>za posamezni sklop predmeta javnega naročila</w:t>
      </w:r>
      <w:r w:rsidR="00BD6580" w:rsidRPr="00B4484B">
        <w:rPr>
          <w:rFonts w:cs="Tahoma"/>
          <w:sz w:val="20"/>
        </w:rPr>
        <w:t>,</w:t>
      </w:r>
      <w:r w:rsidR="00A82611" w:rsidRPr="00B4484B">
        <w:rPr>
          <w:rFonts w:cs="Tahoma"/>
          <w:sz w:val="20"/>
        </w:rPr>
        <w:t xml:space="preserve"> za katerega ponudnik oddaja ponudbo</w:t>
      </w:r>
      <w:r w:rsidR="00BD6580" w:rsidRPr="00B4484B">
        <w:rPr>
          <w:rFonts w:cs="Tahoma"/>
          <w:sz w:val="20"/>
        </w:rPr>
        <w:t>,</w:t>
      </w:r>
      <w:r w:rsidR="00A82611" w:rsidRPr="00B4484B">
        <w:rPr>
          <w:rFonts w:cs="Tahoma"/>
          <w:sz w:val="20"/>
        </w:rPr>
        <w:t xml:space="preserve"> mora </w:t>
      </w:r>
      <w:r w:rsidR="00681AA0" w:rsidRPr="00B4484B">
        <w:rPr>
          <w:rFonts w:cs="Tahoma"/>
          <w:sz w:val="20"/>
        </w:rPr>
        <w:t xml:space="preserve">izpolnjevati tehnične </w:t>
      </w:r>
      <w:r w:rsidR="00F34059" w:rsidRPr="00B4484B">
        <w:rPr>
          <w:rFonts w:cs="Tahoma"/>
          <w:sz w:val="20"/>
        </w:rPr>
        <w:t xml:space="preserve">in ostale </w:t>
      </w:r>
      <w:r w:rsidR="00681AA0" w:rsidRPr="00B4484B">
        <w:rPr>
          <w:rFonts w:cs="Tahoma"/>
          <w:sz w:val="20"/>
        </w:rPr>
        <w:t>zahteve</w:t>
      </w:r>
      <w:r w:rsidR="00F34059" w:rsidRPr="00B4484B">
        <w:rPr>
          <w:rFonts w:cs="Tahoma"/>
          <w:sz w:val="20"/>
        </w:rPr>
        <w:t xml:space="preserve"> naročnika</w:t>
      </w:r>
      <w:r w:rsidR="00681AA0" w:rsidRPr="00B4484B">
        <w:rPr>
          <w:rFonts w:cs="Tahoma"/>
          <w:sz w:val="20"/>
        </w:rPr>
        <w:t xml:space="preserve">, ki so navedene </w:t>
      </w:r>
      <w:r w:rsidR="00F34059" w:rsidRPr="00B4484B">
        <w:rPr>
          <w:rFonts w:cs="Tahoma"/>
          <w:sz w:val="20"/>
        </w:rPr>
        <w:t>v razpisn</w:t>
      </w:r>
      <w:r w:rsidR="00A82611" w:rsidRPr="00B4484B">
        <w:rPr>
          <w:rFonts w:cs="Tahoma"/>
          <w:sz w:val="20"/>
        </w:rPr>
        <w:t>i</w:t>
      </w:r>
      <w:r w:rsidR="00F34059" w:rsidRPr="00B4484B">
        <w:rPr>
          <w:rFonts w:cs="Tahoma"/>
          <w:sz w:val="20"/>
        </w:rPr>
        <w:t xml:space="preserve"> dokumentacij</w:t>
      </w:r>
      <w:r w:rsidR="00A82611" w:rsidRPr="00B4484B">
        <w:rPr>
          <w:rFonts w:cs="Tahoma"/>
          <w:sz w:val="20"/>
        </w:rPr>
        <w:t>i</w:t>
      </w:r>
      <w:r w:rsidR="00F34059" w:rsidRPr="00B4484B">
        <w:rPr>
          <w:rFonts w:cs="Tahoma"/>
          <w:sz w:val="20"/>
        </w:rPr>
        <w:t xml:space="preserve">. </w:t>
      </w:r>
      <w:r w:rsidR="00A57CEE" w:rsidRPr="00B4484B">
        <w:rPr>
          <w:rFonts w:cs="Tahoma"/>
          <w:sz w:val="20"/>
        </w:rPr>
        <w:t xml:space="preserve"> </w:t>
      </w:r>
    </w:p>
    <w:p w14:paraId="2C3ACE74" w14:textId="77777777" w:rsidR="00F62AA5" w:rsidRPr="00B4484B" w:rsidRDefault="00F62AA5" w:rsidP="002A2D45">
      <w:pPr>
        <w:keepNext/>
        <w:keepLines/>
        <w:jc w:val="both"/>
        <w:rPr>
          <w:rFonts w:cs="Tahoma"/>
          <w:b/>
          <w:sz w:val="20"/>
          <w:szCs w:val="20"/>
        </w:rPr>
      </w:pPr>
    </w:p>
    <w:p w14:paraId="670EF894" w14:textId="77777777" w:rsidR="00201EFB" w:rsidRPr="00B4484B" w:rsidRDefault="00201EFB" w:rsidP="002A2D45">
      <w:pPr>
        <w:keepNext/>
        <w:keepLines/>
        <w:numPr>
          <w:ilvl w:val="1"/>
          <w:numId w:val="3"/>
        </w:numPr>
        <w:jc w:val="both"/>
        <w:rPr>
          <w:rFonts w:cs="Tahoma"/>
          <w:b/>
          <w:sz w:val="20"/>
          <w:szCs w:val="20"/>
        </w:rPr>
      </w:pPr>
      <w:r w:rsidRPr="00B4484B">
        <w:rPr>
          <w:rFonts w:cs="Tahoma"/>
          <w:b/>
          <w:sz w:val="20"/>
          <w:szCs w:val="20"/>
        </w:rPr>
        <w:t>Podatki o naročniku</w:t>
      </w:r>
    </w:p>
    <w:p w14:paraId="446327B2" w14:textId="77777777" w:rsidR="00152609" w:rsidRPr="00B4484B" w:rsidRDefault="00152609" w:rsidP="002A2D45">
      <w:pPr>
        <w:keepNext/>
        <w:keepLines/>
        <w:jc w:val="both"/>
        <w:rPr>
          <w:rFonts w:cs="Tahoma"/>
          <w:sz w:val="20"/>
          <w:szCs w:val="20"/>
        </w:rPr>
      </w:pPr>
    </w:p>
    <w:p w14:paraId="20DCF74B" w14:textId="43674F9F" w:rsidR="00ED11B3" w:rsidRPr="00B4484B" w:rsidRDefault="00ED11B3" w:rsidP="002A2D45">
      <w:pPr>
        <w:keepNext/>
        <w:keepLines/>
        <w:jc w:val="both"/>
        <w:rPr>
          <w:rFonts w:cs="Tahoma"/>
          <w:sz w:val="20"/>
          <w:szCs w:val="20"/>
        </w:rPr>
      </w:pPr>
      <w:r w:rsidRPr="00B4484B">
        <w:rPr>
          <w:rFonts w:cs="Tahoma"/>
          <w:sz w:val="20"/>
          <w:szCs w:val="20"/>
        </w:rPr>
        <w:t>Naročnik javnega naročila je Javno podjetje Ljubljanska parkirišča in tržnice, d.o.o., Kopitarjeva ulica 2, 1000 Ljubljana, ki je na podlagi pooblastila, preneslo v izvedbo postopka oddaje javnega naročila za »</w:t>
      </w:r>
      <w:r w:rsidR="001225D8" w:rsidRPr="00B4484B">
        <w:rPr>
          <w:rFonts w:cs="Tahoma"/>
          <w:sz w:val="20"/>
          <w:szCs w:val="20"/>
        </w:rPr>
        <w:t>Nakup treh čistilnih strojev</w:t>
      </w:r>
      <w:r w:rsidRPr="00B4484B">
        <w:rPr>
          <w:rFonts w:cs="Tahoma"/>
          <w:sz w:val="20"/>
          <w:szCs w:val="20"/>
        </w:rPr>
        <w:t xml:space="preserve">« na JAVNI HOLDING Ljubljana, d.o.o., Verovškova ulica 70, 1000 Ljubljana. </w:t>
      </w:r>
      <w:r w:rsidR="000465D9" w:rsidRPr="00B4484B">
        <w:rPr>
          <w:rFonts w:cs="Tahoma"/>
          <w:sz w:val="20"/>
          <w:szCs w:val="20"/>
        </w:rPr>
        <w:t>Pogodbo</w:t>
      </w:r>
      <w:r w:rsidRPr="00B4484B">
        <w:rPr>
          <w:rFonts w:cs="Tahoma"/>
          <w:sz w:val="20"/>
          <w:szCs w:val="20"/>
        </w:rPr>
        <w:t xml:space="preserve"> z izbranim ponudnikom podpiše naročnik. </w:t>
      </w:r>
    </w:p>
    <w:p w14:paraId="6BB35517" w14:textId="4D70BF0E" w:rsidR="00F62AA5" w:rsidRPr="00B4484B" w:rsidRDefault="00F62AA5" w:rsidP="002A2D45">
      <w:pPr>
        <w:keepNext/>
        <w:keepLines/>
        <w:jc w:val="both"/>
        <w:rPr>
          <w:rFonts w:cs="Tahoma"/>
          <w:sz w:val="20"/>
          <w:szCs w:val="20"/>
        </w:rPr>
      </w:pPr>
    </w:p>
    <w:p w14:paraId="59D44565" w14:textId="77777777" w:rsidR="00201EFB" w:rsidRPr="00B4484B" w:rsidRDefault="00201EFB" w:rsidP="002A2D45">
      <w:pPr>
        <w:keepNext/>
        <w:keepLines/>
        <w:numPr>
          <w:ilvl w:val="1"/>
          <w:numId w:val="3"/>
        </w:numPr>
        <w:jc w:val="both"/>
        <w:rPr>
          <w:rFonts w:cs="Tahoma"/>
          <w:b/>
          <w:sz w:val="20"/>
          <w:szCs w:val="20"/>
        </w:rPr>
      </w:pPr>
      <w:bookmarkStart w:id="1" w:name="_Toc116720497"/>
      <w:bookmarkStart w:id="2" w:name="_Toc116720561"/>
      <w:bookmarkStart w:id="3" w:name="_Toc116783470"/>
      <w:bookmarkStart w:id="4" w:name="_Toc116792904"/>
      <w:bookmarkStart w:id="5" w:name="_Toc136417476"/>
      <w:r w:rsidRPr="00B4484B">
        <w:rPr>
          <w:rFonts w:cs="Tahoma"/>
          <w:b/>
          <w:sz w:val="20"/>
          <w:szCs w:val="20"/>
        </w:rPr>
        <w:t>Pravna podlaga</w:t>
      </w:r>
      <w:r w:rsidR="008C7FE0" w:rsidRPr="00B4484B">
        <w:rPr>
          <w:rFonts w:cs="Tahoma"/>
          <w:b/>
          <w:sz w:val="20"/>
          <w:szCs w:val="20"/>
        </w:rPr>
        <w:t xml:space="preserve"> in opredelitev postopka oddaje javnega naročila</w:t>
      </w:r>
    </w:p>
    <w:p w14:paraId="3F771F37" w14:textId="77777777" w:rsidR="00201EFB" w:rsidRPr="00B4484B" w:rsidRDefault="00201EFB" w:rsidP="002A2D45">
      <w:pPr>
        <w:keepNext/>
        <w:keepLines/>
        <w:jc w:val="both"/>
        <w:rPr>
          <w:rFonts w:cs="Tahoma"/>
          <w:sz w:val="20"/>
          <w:szCs w:val="20"/>
        </w:rPr>
      </w:pPr>
    </w:p>
    <w:p w14:paraId="57F54D8E" w14:textId="77777777" w:rsidR="00201EFB" w:rsidRPr="00B4484B" w:rsidRDefault="00201EFB" w:rsidP="002A2D45">
      <w:pPr>
        <w:keepNext/>
        <w:keepLines/>
        <w:spacing w:after="120"/>
        <w:jc w:val="both"/>
        <w:rPr>
          <w:rFonts w:cs="Tahoma"/>
          <w:sz w:val="20"/>
          <w:szCs w:val="20"/>
        </w:rPr>
      </w:pPr>
      <w:r w:rsidRPr="00B4484B">
        <w:rPr>
          <w:rFonts w:cs="Tahoma"/>
          <w:sz w:val="20"/>
          <w:szCs w:val="20"/>
        </w:rPr>
        <w:t>Ja</w:t>
      </w:r>
      <w:r w:rsidR="00AE6ED5" w:rsidRPr="00B4484B">
        <w:rPr>
          <w:rFonts w:cs="Tahoma"/>
          <w:sz w:val="20"/>
          <w:szCs w:val="20"/>
        </w:rPr>
        <w:t>vno naročilo se izvaja skladno z</w:t>
      </w:r>
      <w:r w:rsidRPr="00B4484B">
        <w:rPr>
          <w:rFonts w:cs="Tahoma"/>
          <w:sz w:val="20"/>
          <w:szCs w:val="20"/>
        </w:rPr>
        <w:t xml:space="preserve"> določbami:</w:t>
      </w:r>
    </w:p>
    <w:p w14:paraId="78AD32D9" w14:textId="3BE9A04A" w:rsidR="00201EFB" w:rsidRPr="00B4484B" w:rsidRDefault="00201EFB" w:rsidP="002A2D45">
      <w:pPr>
        <w:keepNext/>
        <w:keepLines/>
        <w:numPr>
          <w:ilvl w:val="0"/>
          <w:numId w:val="7"/>
        </w:numPr>
        <w:tabs>
          <w:tab w:val="clear" w:pos="1077"/>
        </w:tabs>
        <w:ind w:left="714" w:hanging="357"/>
        <w:jc w:val="both"/>
        <w:rPr>
          <w:rFonts w:cs="Tahoma"/>
          <w:sz w:val="20"/>
          <w:szCs w:val="20"/>
        </w:rPr>
      </w:pPr>
      <w:r w:rsidRPr="00B4484B">
        <w:rPr>
          <w:rFonts w:cs="Tahoma"/>
          <w:sz w:val="20"/>
          <w:szCs w:val="20"/>
        </w:rPr>
        <w:t>Zakona o javnem naročanju (Ur. l. RS, št. 91/15</w:t>
      </w:r>
      <w:r w:rsidR="008C7FE0" w:rsidRPr="00B4484B">
        <w:rPr>
          <w:rFonts w:cs="Tahoma"/>
          <w:sz w:val="20"/>
          <w:szCs w:val="20"/>
        </w:rPr>
        <w:t xml:space="preserve"> in </w:t>
      </w:r>
      <w:r w:rsidR="00495105" w:rsidRPr="00B4484B">
        <w:rPr>
          <w:rFonts w:cs="Tahoma"/>
          <w:sz w:val="20"/>
          <w:szCs w:val="20"/>
        </w:rPr>
        <w:t>nadaljnji</w:t>
      </w:r>
      <w:r w:rsidRPr="00B4484B">
        <w:rPr>
          <w:rFonts w:cs="Tahoma"/>
          <w:sz w:val="20"/>
          <w:szCs w:val="20"/>
        </w:rPr>
        <w:t>; v nadaljevanju: ZJN-3),</w:t>
      </w:r>
    </w:p>
    <w:p w14:paraId="2784AF1C" w14:textId="1B47536C" w:rsidR="00A31575" w:rsidRPr="00B4484B" w:rsidRDefault="00201EFB" w:rsidP="002A2D45">
      <w:pPr>
        <w:keepNext/>
        <w:keepLines/>
        <w:numPr>
          <w:ilvl w:val="0"/>
          <w:numId w:val="7"/>
        </w:numPr>
        <w:tabs>
          <w:tab w:val="clear" w:pos="1077"/>
        </w:tabs>
        <w:ind w:left="714" w:hanging="357"/>
        <w:jc w:val="both"/>
        <w:rPr>
          <w:rFonts w:cs="Tahoma"/>
          <w:sz w:val="20"/>
          <w:szCs w:val="20"/>
        </w:rPr>
      </w:pPr>
      <w:r w:rsidRPr="00B4484B">
        <w:rPr>
          <w:rFonts w:cs="Tahoma"/>
          <w:sz w:val="20"/>
          <w:szCs w:val="20"/>
        </w:rPr>
        <w:t xml:space="preserve">Zakona o pravnem varstvu v postopkih javnega naročanja (Ur. l. RS, št. 43/11 in nadaljnji; v nadaljevanju: ZPVPJN), </w:t>
      </w:r>
    </w:p>
    <w:p w14:paraId="4A994D0C" w14:textId="77777777" w:rsidR="000465D9" w:rsidRPr="00B4484B" w:rsidRDefault="000465D9" w:rsidP="002A2D45">
      <w:pPr>
        <w:keepNext/>
        <w:keepLines/>
        <w:numPr>
          <w:ilvl w:val="0"/>
          <w:numId w:val="7"/>
        </w:numPr>
        <w:tabs>
          <w:tab w:val="clear" w:pos="1077"/>
        </w:tabs>
        <w:ind w:left="714" w:hanging="357"/>
        <w:jc w:val="both"/>
        <w:rPr>
          <w:rFonts w:cs="Tahoma"/>
          <w:sz w:val="20"/>
          <w:szCs w:val="20"/>
        </w:rPr>
      </w:pPr>
      <w:r w:rsidRPr="00B4484B">
        <w:rPr>
          <w:rFonts w:cs="Tahoma"/>
          <w:sz w:val="20"/>
          <w:szCs w:val="20"/>
        </w:rPr>
        <w:t>Uredbe o zelenem javnem naročanju (Ur. l. RS, št. 51/17 s spremembami),</w:t>
      </w:r>
    </w:p>
    <w:p w14:paraId="629F4783" w14:textId="117D4531" w:rsidR="00634FEC" w:rsidRPr="00B4484B" w:rsidRDefault="00634FEC" w:rsidP="002A2D45">
      <w:pPr>
        <w:keepNext/>
        <w:keepLines/>
        <w:numPr>
          <w:ilvl w:val="0"/>
          <w:numId w:val="7"/>
        </w:numPr>
        <w:tabs>
          <w:tab w:val="clear" w:pos="1077"/>
        </w:tabs>
        <w:ind w:left="714" w:hanging="357"/>
        <w:jc w:val="both"/>
        <w:rPr>
          <w:rFonts w:cs="Tahoma"/>
          <w:sz w:val="20"/>
          <w:szCs w:val="20"/>
        </w:rPr>
      </w:pPr>
      <w:r w:rsidRPr="00B4484B">
        <w:rPr>
          <w:rFonts w:cs="Tahoma"/>
          <w:sz w:val="20"/>
          <w:szCs w:val="20"/>
        </w:rPr>
        <w:t>Gradbeni zakon (Ur. l. RS, št. 199/21 in nadaljnji, v nadaljevanju: GZ-1) in</w:t>
      </w:r>
    </w:p>
    <w:p w14:paraId="4E33055B" w14:textId="77777777" w:rsidR="000465D9" w:rsidRPr="00B4484B" w:rsidRDefault="000465D9" w:rsidP="002A2D45">
      <w:pPr>
        <w:keepNext/>
        <w:keepLines/>
        <w:numPr>
          <w:ilvl w:val="0"/>
          <w:numId w:val="7"/>
        </w:numPr>
        <w:tabs>
          <w:tab w:val="clear" w:pos="1077"/>
        </w:tabs>
        <w:ind w:left="714" w:hanging="357"/>
        <w:jc w:val="both"/>
        <w:rPr>
          <w:rFonts w:cs="Tahoma"/>
          <w:sz w:val="20"/>
          <w:szCs w:val="20"/>
        </w:rPr>
      </w:pPr>
      <w:r w:rsidRPr="00B4484B">
        <w:rPr>
          <w:rFonts w:cs="Tahoma"/>
          <w:sz w:val="20"/>
          <w:szCs w:val="20"/>
        </w:rPr>
        <w:t>ostalih predpisov, ki temeljijo na zgoraj navedenih zakonih ter veljavno zakonodajo, ki se nanaša na predmet javnega naročila.</w:t>
      </w:r>
    </w:p>
    <w:p w14:paraId="053909D6" w14:textId="77777777" w:rsidR="00931B78" w:rsidRPr="00B4484B" w:rsidRDefault="00931B78" w:rsidP="002A2D45">
      <w:pPr>
        <w:keepNext/>
        <w:keepLines/>
        <w:jc w:val="both"/>
        <w:rPr>
          <w:rFonts w:cs="Tahoma"/>
          <w:sz w:val="20"/>
          <w:szCs w:val="20"/>
        </w:rPr>
      </w:pPr>
    </w:p>
    <w:p w14:paraId="783AFEFA" w14:textId="5299EC3B" w:rsidR="00931B78" w:rsidRPr="00B4484B" w:rsidRDefault="00931B78" w:rsidP="002A2D45">
      <w:pPr>
        <w:keepNext/>
        <w:keepLines/>
        <w:numPr>
          <w:ilvl w:val="1"/>
          <w:numId w:val="3"/>
        </w:numPr>
        <w:jc w:val="both"/>
        <w:rPr>
          <w:rFonts w:cs="Tahoma"/>
          <w:b/>
          <w:sz w:val="20"/>
          <w:szCs w:val="20"/>
        </w:rPr>
      </w:pPr>
      <w:r w:rsidRPr="00B4484B">
        <w:rPr>
          <w:rFonts w:cs="Tahoma"/>
          <w:b/>
          <w:sz w:val="20"/>
          <w:szCs w:val="20"/>
        </w:rPr>
        <w:t>Opredelitev postopka odda</w:t>
      </w:r>
      <w:r w:rsidR="00F4205A" w:rsidRPr="00B4484B">
        <w:rPr>
          <w:rFonts w:cs="Tahoma"/>
          <w:b/>
          <w:sz w:val="20"/>
          <w:szCs w:val="20"/>
        </w:rPr>
        <w:t>je javnega naročila</w:t>
      </w:r>
      <w:r w:rsidR="00ED11B3" w:rsidRPr="00B4484B">
        <w:rPr>
          <w:rFonts w:cs="Tahoma"/>
          <w:b/>
          <w:sz w:val="20"/>
          <w:szCs w:val="20"/>
        </w:rPr>
        <w:t xml:space="preserve"> in pogajanja</w:t>
      </w:r>
    </w:p>
    <w:p w14:paraId="0A54AB6B" w14:textId="77777777" w:rsidR="00931B78" w:rsidRPr="00B4484B" w:rsidRDefault="00931B78" w:rsidP="002A2D45">
      <w:pPr>
        <w:keepNext/>
        <w:keepLines/>
        <w:jc w:val="both"/>
        <w:rPr>
          <w:rFonts w:cs="Tahoma"/>
          <w:sz w:val="20"/>
          <w:szCs w:val="20"/>
        </w:rPr>
      </w:pPr>
    </w:p>
    <w:p w14:paraId="53CF4CAD" w14:textId="77777777" w:rsidR="00ED11B3" w:rsidRPr="00B4484B" w:rsidRDefault="00ED11B3" w:rsidP="002A2D45">
      <w:pPr>
        <w:keepNext/>
        <w:keepLines/>
        <w:jc w:val="both"/>
        <w:rPr>
          <w:rFonts w:cs="Tahoma"/>
          <w:b/>
          <w:sz w:val="20"/>
          <w:szCs w:val="20"/>
          <w:lang w:val="x-none"/>
        </w:rPr>
      </w:pPr>
      <w:r w:rsidRPr="00B4484B">
        <w:rPr>
          <w:rFonts w:cs="Tahoma"/>
          <w:sz w:val="20"/>
          <w:szCs w:val="20"/>
          <w:lang w:val="x-none"/>
        </w:rPr>
        <w:t>Naročnik izvaja javno naročilo z</w:t>
      </w:r>
      <w:r w:rsidRPr="00B4484B">
        <w:rPr>
          <w:rFonts w:cs="Tahoma"/>
          <w:sz w:val="20"/>
          <w:szCs w:val="20"/>
        </w:rPr>
        <w:t xml:space="preserve"> uporabo </w:t>
      </w:r>
      <w:r w:rsidRPr="00B4484B">
        <w:rPr>
          <w:rFonts w:cs="Tahoma"/>
          <w:sz w:val="20"/>
          <w:szCs w:val="20"/>
          <w:lang w:val="x-none"/>
        </w:rPr>
        <w:t>postopka</w:t>
      </w:r>
      <w:r w:rsidRPr="00B4484B">
        <w:rPr>
          <w:rFonts w:cs="Tahoma"/>
          <w:sz w:val="20"/>
          <w:szCs w:val="20"/>
        </w:rPr>
        <w:t xml:space="preserve"> naročila male vrednosti </w:t>
      </w:r>
      <w:r w:rsidRPr="00B4484B">
        <w:rPr>
          <w:rFonts w:cs="Tahoma"/>
          <w:sz w:val="20"/>
          <w:szCs w:val="20"/>
          <w:lang w:val="x-none"/>
        </w:rPr>
        <w:t xml:space="preserve">v skladu s </w:t>
      </w:r>
      <w:r w:rsidRPr="00B4484B">
        <w:rPr>
          <w:rFonts w:cs="Tahoma"/>
          <w:sz w:val="20"/>
          <w:szCs w:val="20"/>
        </w:rPr>
        <w:t>47.</w:t>
      </w:r>
      <w:r w:rsidRPr="00B4484B">
        <w:rPr>
          <w:rFonts w:cs="Tahoma"/>
          <w:sz w:val="20"/>
          <w:szCs w:val="20"/>
          <w:lang w:val="x-none"/>
        </w:rPr>
        <w:t xml:space="preserve"> členom ZJN-</w:t>
      </w:r>
      <w:r w:rsidRPr="00B4484B">
        <w:rPr>
          <w:rFonts w:cs="Tahoma"/>
          <w:sz w:val="20"/>
          <w:szCs w:val="20"/>
        </w:rPr>
        <w:t>3</w:t>
      </w:r>
      <w:r w:rsidRPr="00B4484B">
        <w:rPr>
          <w:rFonts w:cs="Tahoma"/>
          <w:sz w:val="20"/>
          <w:szCs w:val="20"/>
          <w:lang w:val="x-none"/>
        </w:rPr>
        <w:t>. Naročnik bo o vseh odločitvah v skladu s 90. členom ZJN-3 obvestil ponudnike na način, da bo odločitev</w:t>
      </w:r>
      <w:r w:rsidRPr="00B4484B">
        <w:rPr>
          <w:rFonts w:cs="Tahoma"/>
          <w:sz w:val="20"/>
          <w:szCs w:val="20"/>
        </w:rPr>
        <w:t xml:space="preserve"> o (ne)oddaji javnega naročila</w:t>
      </w:r>
      <w:r w:rsidRPr="00B4484B">
        <w:rPr>
          <w:rFonts w:cs="Tahoma"/>
          <w:sz w:val="20"/>
          <w:szCs w:val="20"/>
          <w:lang w:val="x-none"/>
        </w:rPr>
        <w:t xml:space="preserve"> objavil na portalu javnih naročil.</w:t>
      </w:r>
      <w:r w:rsidRPr="00B4484B">
        <w:rPr>
          <w:rFonts w:cs="Tahoma"/>
          <w:b/>
          <w:sz w:val="20"/>
          <w:szCs w:val="20"/>
          <w:lang w:val="x-none"/>
        </w:rPr>
        <w:t xml:space="preserve"> </w:t>
      </w:r>
    </w:p>
    <w:p w14:paraId="52BD7AE3" w14:textId="77777777" w:rsidR="00ED11B3" w:rsidRPr="00B4484B" w:rsidRDefault="00ED11B3" w:rsidP="002A2D45">
      <w:pPr>
        <w:keepNext/>
        <w:keepLines/>
        <w:tabs>
          <w:tab w:val="left" w:pos="1139"/>
        </w:tabs>
        <w:jc w:val="both"/>
        <w:rPr>
          <w:rFonts w:cs="Tahoma"/>
          <w:sz w:val="20"/>
          <w:szCs w:val="20"/>
        </w:rPr>
      </w:pPr>
    </w:p>
    <w:p w14:paraId="4A2041D6" w14:textId="77777777" w:rsidR="00ED11B3" w:rsidRPr="00B4484B" w:rsidRDefault="00ED11B3" w:rsidP="002A2D45">
      <w:pPr>
        <w:keepNext/>
        <w:keepLines/>
        <w:tabs>
          <w:tab w:val="left" w:pos="1139"/>
        </w:tabs>
        <w:jc w:val="both"/>
        <w:rPr>
          <w:rFonts w:cs="Tahoma"/>
          <w:sz w:val="20"/>
          <w:szCs w:val="20"/>
        </w:rPr>
      </w:pPr>
      <w:r w:rsidRPr="00B4484B">
        <w:rPr>
          <w:rFonts w:cs="Tahoma"/>
          <w:sz w:val="20"/>
          <w:szCs w:val="20"/>
          <w:u w:val="single"/>
        </w:rPr>
        <w:t xml:space="preserve">V skladu z drugim odstavkom 47. člena ZJN-3 so v postopek oddaje javnega naročila vključena pogajanja.  </w:t>
      </w:r>
    </w:p>
    <w:p w14:paraId="30FA10E0" w14:textId="77777777" w:rsidR="00F76949" w:rsidRPr="00B4484B" w:rsidRDefault="00F76949" w:rsidP="002A2D45">
      <w:pPr>
        <w:keepNext/>
        <w:keepLines/>
        <w:jc w:val="both"/>
        <w:rPr>
          <w:rFonts w:cs="Tahoma"/>
          <w:sz w:val="20"/>
          <w:szCs w:val="20"/>
        </w:rPr>
      </w:pPr>
    </w:p>
    <w:p w14:paraId="592FD4D8" w14:textId="36234F20" w:rsidR="000465D9" w:rsidRPr="00B4484B" w:rsidRDefault="000465D9" w:rsidP="002A2D45">
      <w:pPr>
        <w:keepNext/>
        <w:keepLines/>
        <w:jc w:val="both"/>
        <w:rPr>
          <w:rFonts w:cs="Tahoma"/>
          <w:sz w:val="20"/>
          <w:szCs w:val="20"/>
        </w:rPr>
      </w:pPr>
      <w:r w:rsidRPr="00B4484B">
        <w:rPr>
          <w:rFonts w:cs="Tahoma"/>
          <w:sz w:val="20"/>
          <w:szCs w:val="20"/>
        </w:rPr>
        <w:t xml:space="preserve">Naročnik bo po pregledu pravočasno prejetih ponudb, </w:t>
      </w:r>
      <w:r w:rsidRPr="00B4484B">
        <w:rPr>
          <w:rFonts w:cs="Tahoma"/>
          <w:b/>
          <w:sz w:val="20"/>
          <w:szCs w:val="20"/>
        </w:rPr>
        <w:t>ponudnika, ki bo izpolnjeval vse zahteve in pogoje iz razpisne dokumentacije, razen v delu, ki se nanaša na ponudbeno ceno oz. na zagotovljena sredstva naročnika preko informacijskega sistema e-JN, povabil k pogajanjem in k oddaji končne ponudbe</w:t>
      </w:r>
      <w:r w:rsidRPr="00B4484B">
        <w:rPr>
          <w:rFonts w:cs="Tahoma"/>
          <w:sz w:val="20"/>
          <w:szCs w:val="20"/>
        </w:rPr>
        <w:t>. Prva ponudba bo izhodiščna ponudba za pogajanja. Namen pogajanj je nižanje ponudbene cene za izvedbo predmetnega javnega naročila</w:t>
      </w:r>
      <w:r w:rsidRPr="00B4484B">
        <w:rPr>
          <w:rFonts w:cs="Tahoma"/>
          <w:color w:val="000000" w:themeColor="text1"/>
          <w:sz w:val="20"/>
          <w:szCs w:val="20"/>
        </w:rPr>
        <w:t xml:space="preserve">, zato bo predmet pogajanj le ponudbena cena, ne pa tudi drugi vidiki izvedbe naročila. </w:t>
      </w:r>
      <w:r w:rsidRPr="00B4484B">
        <w:rPr>
          <w:rFonts w:cs="Tahoma"/>
          <w:sz w:val="20"/>
          <w:szCs w:val="20"/>
        </w:rPr>
        <w:t>Predmet pogajanj bo znižanje ponudbenih cen na enoto mere, navedenih v posamezni postavki ponudbenega predračuna oziroma znižanje ponudbene vrednosti, ki predstavlja merilo za izbiro najugodnejšega ponudnika. Ponudnik v okviru pogajanj ne sme ponuditi višjih cen na enoto mere, navedene v posamezni postavki ponudbenega predračuna in tudi ne višje skupne ponudbene cene glede na prvotno oddano ponudbo.</w:t>
      </w:r>
    </w:p>
    <w:p w14:paraId="4AB0B8B3" w14:textId="78AA7FFE" w:rsidR="000465D9" w:rsidRPr="00B4484B" w:rsidRDefault="000465D9" w:rsidP="002A2D45">
      <w:pPr>
        <w:keepNext/>
        <w:keepLines/>
        <w:jc w:val="both"/>
        <w:rPr>
          <w:rFonts w:cs="Tahoma"/>
          <w:sz w:val="20"/>
          <w:szCs w:val="20"/>
        </w:rPr>
      </w:pPr>
    </w:p>
    <w:p w14:paraId="3FFD32BA" w14:textId="6F8FE25C" w:rsidR="000465D9" w:rsidRPr="00B4484B" w:rsidRDefault="000465D9" w:rsidP="002A2D45">
      <w:pPr>
        <w:keepNext/>
        <w:keepLines/>
        <w:jc w:val="both"/>
        <w:rPr>
          <w:rFonts w:cs="Tahoma"/>
          <w:sz w:val="20"/>
          <w:szCs w:val="20"/>
        </w:rPr>
      </w:pPr>
    </w:p>
    <w:p w14:paraId="2952DA88" w14:textId="2D292AA9" w:rsidR="00ED11B3" w:rsidRPr="00B4484B" w:rsidRDefault="00ED11B3" w:rsidP="002A2D45">
      <w:pPr>
        <w:keepNext/>
        <w:keepLines/>
        <w:jc w:val="both"/>
        <w:rPr>
          <w:rFonts w:cs="Tahoma"/>
          <w:sz w:val="20"/>
          <w:szCs w:val="20"/>
        </w:rPr>
      </w:pPr>
      <w:r w:rsidRPr="00B4484B">
        <w:rPr>
          <w:rFonts w:cs="Tahoma"/>
          <w:sz w:val="20"/>
          <w:szCs w:val="20"/>
        </w:rPr>
        <w:lastRenderedPageBreak/>
        <w:t xml:space="preserve">O pogajanjih bodo ponudniki obveščeni preko informacijskega sistema e-JN s povabilom k pogajanjem, v katerem bo opredeljen protokol oz. vsebina in način pogajanj. Prav tako bo v povabilu k pogajanjem opredeljen postopek pogajanj oz. pravila, po katerih bodo pogajanja potekala, število krogov pogajanj, rok za oddajo ponudbe ter vse ostale potrebne informacije za pripravo (končne) ponudbe in izvedbo pogajanj. </w:t>
      </w:r>
    </w:p>
    <w:p w14:paraId="6A966C92" w14:textId="77777777" w:rsidR="00ED11B3" w:rsidRPr="00B4484B" w:rsidRDefault="00ED11B3" w:rsidP="002A2D45">
      <w:pPr>
        <w:keepNext/>
        <w:keepLines/>
        <w:jc w:val="both"/>
        <w:rPr>
          <w:rFonts w:cs="Tahoma"/>
          <w:sz w:val="20"/>
          <w:szCs w:val="20"/>
        </w:rPr>
      </w:pPr>
    </w:p>
    <w:p w14:paraId="27CFFCB9" w14:textId="77777777" w:rsidR="00ED11B3" w:rsidRPr="00B4484B" w:rsidRDefault="00ED11B3" w:rsidP="002A2D45">
      <w:pPr>
        <w:keepNext/>
        <w:keepLines/>
        <w:suppressAutoHyphens/>
        <w:ind w:right="57"/>
        <w:jc w:val="both"/>
        <w:rPr>
          <w:rFonts w:cs="Tahoma"/>
          <w:sz w:val="20"/>
          <w:szCs w:val="18"/>
        </w:rPr>
      </w:pPr>
      <w:r w:rsidRPr="00B4484B">
        <w:rPr>
          <w:rFonts w:cs="Tahoma"/>
          <w:sz w:val="20"/>
          <w:szCs w:val="18"/>
        </w:rPr>
        <w:t xml:space="preserve">Ponudnik bo moral oddati (končno) ponudbo preko informacijskega sistema e-JN, v skladu s povabilom na pogajanja. </w:t>
      </w:r>
      <w:r w:rsidRPr="00B4484B">
        <w:rPr>
          <w:rFonts w:cs="Tahoma"/>
          <w:sz w:val="20"/>
          <w:szCs w:val="20"/>
        </w:rPr>
        <w:t xml:space="preserve">V kolikor se ponudnik ne bo odzval na naročnikovo povabilo na pogajanja (sodeloval na pogajanjih) in/ali v okviru pogajanj ne bo predložil nove oz. končne ponudbe, bo naročnik kot končno ponudbo upošteval ponudnikovo zadnjo predloženo ponudbo. </w:t>
      </w:r>
    </w:p>
    <w:p w14:paraId="61EB9E81" w14:textId="53917897" w:rsidR="00ED11B3" w:rsidRPr="00B4484B" w:rsidRDefault="00ED11B3" w:rsidP="002A2D45">
      <w:pPr>
        <w:keepNext/>
        <w:keepLines/>
        <w:jc w:val="both"/>
        <w:rPr>
          <w:rFonts w:cs="Tahoma"/>
          <w:sz w:val="20"/>
          <w:szCs w:val="20"/>
        </w:rPr>
      </w:pPr>
    </w:p>
    <w:p w14:paraId="0B677D68" w14:textId="77777777" w:rsidR="00201EFB" w:rsidRPr="00B4484B" w:rsidRDefault="00201EFB" w:rsidP="002A2D45">
      <w:pPr>
        <w:keepNext/>
        <w:keepLines/>
        <w:numPr>
          <w:ilvl w:val="1"/>
          <w:numId w:val="3"/>
        </w:numPr>
        <w:jc w:val="both"/>
        <w:rPr>
          <w:rFonts w:cs="Tahoma"/>
          <w:b/>
          <w:sz w:val="20"/>
          <w:szCs w:val="20"/>
        </w:rPr>
      </w:pPr>
      <w:r w:rsidRPr="00B4484B">
        <w:rPr>
          <w:rFonts w:cs="Tahoma"/>
          <w:b/>
          <w:sz w:val="20"/>
          <w:szCs w:val="20"/>
        </w:rPr>
        <w:t>Jezik in denarna enota</w:t>
      </w:r>
    </w:p>
    <w:p w14:paraId="1C42BFAC" w14:textId="77777777" w:rsidR="00201EFB" w:rsidRPr="00B4484B" w:rsidRDefault="00201EFB" w:rsidP="002A2D45">
      <w:pPr>
        <w:keepNext/>
        <w:keepLines/>
        <w:jc w:val="both"/>
        <w:rPr>
          <w:rFonts w:cs="Tahoma"/>
          <w:b/>
          <w:sz w:val="20"/>
          <w:szCs w:val="20"/>
        </w:rPr>
      </w:pPr>
    </w:p>
    <w:p w14:paraId="47BFE880" w14:textId="77777777" w:rsidR="00B7511F" w:rsidRPr="00B4484B" w:rsidRDefault="00B7511F" w:rsidP="002A2D45">
      <w:pPr>
        <w:keepNext/>
        <w:keepLines/>
        <w:jc w:val="both"/>
        <w:rPr>
          <w:rFonts w:cs="Tahoma"/>
          <w:color w:val="000000"/>
          <w:sz w:val="20"/>
          <w:szCs w:val="20"/>
        </w:rPr>
      </w:pPr>
      <w:r w:rsidRPr="00B4484B">
        <w:rPr>
          <w:rFonts w:cs="Tahoma"/>
          <w:sz w:val="20"/>
          <w:szCs w:val="20"/>
        </w:rPr>
        <w:t xml:space="preserve">Postopek javnega naročanja poteka v slovenskem jeziku. Ponudniki predložijo ponudbo v slovenskem jeziku. V kolikor ponudnik v ponudbi priloži dokument ponudbe ali del ponudbe v tujem jeziku, si naročnik pridržuje pravico, da v fazi pregledovanja in ocenjevanja ponudb od ponudnika zahteva, da na lastne </w:t>
      </w:r>
      <w:r w:rsidRPr="00B4484B">
        <w:rPr>
          <w:rFonts w:cs="Tahoma"/>
          <w:color w:val="000000"/>
          <w:sz w:val="20"/>
          <w:szCs w:val="20"/>
        </w:rPr>
        <w:t>stroške (tj. stroške ponudnika) predloži uradne prevode sodnega tolmača za slovenski jezik, dokumentov/dokazil, ki so predloženi v tujem jeziku.</w:t>
      </w:r>
    </w:p>
    <w:p w14:paraId="28474720" w14:textId="77777777" w:rsidR="00B7511F" w:rsidRPr="00B4484B" w:rsidRDefault="00B7511F" w:rsidP="002A2D45">
      <w:pPr>
        <w:keepNext/>
        <w:keepLines/>
        <w:jc w:val="both"/>
        <w:rPr>
          <w:rFonts w:cs="Tahoma"/>
          <w:sz w:val="20"/>
          <w:szCs w:val="20"/>
        </w:rPr>
      </w:pPr>
    </w:p>
    <w:p w14:paraId="054B1CD6" w14:textId="4B6C82AE" w:rsidR="0094455C" w:rsidRPr="00B4484B" w:rsidRDefault="00B7511F" w:rsidP="002A2D45">
      <w:pPr>
        <w:keepNext/>
        <w:keepLines/>
        <w:jc w:val="both"/>
        <w:rPr>
          <w:rFonts w:cs="Tahoma"/>
          <w:sz w:val="20"/>
          <w:szCs w:val="20"/>
        </w:rPr>
      </w:pPr>
      <w:r w:rsidRPr="00B4484B">
        <w:rPr>
          <w:rFonts w:cs="Tahoma"/>
          <w:sz w:val="20"/>
          <w:szCs w:val="20"/>
        </w:rPr>
        <w:t>Finančni podatki morajo biti podani v evrih, na do dve (2) decimalni mesti natančno.</w:t>
      </w:r>
    </w:p>
    <w:p w14:paraId="4436FBA2" w14:textId="77777777" w:rsidR="00D81FA5" w:rsidRPr="00B4484B" w:rsidRDefault="00D81FA5" w:rsidP="002A2D45">
      <w:pPr>
        <w:keepNext/>
        <w:keepLines/>
        <w:jc w:val="both"/>
        <w:rPr>
          <w:rFonts w:cs="Tahoma"/>
          <w:sz w:val="20"/>
          <w:szCs w:val="20"/>
        </w:rPr>
      </w:pPr>
    </w:p>
    <w:p w14:paraId="62F86C56" w14:textId="45CD3E8F" w:rsidR="009F4EE1" w:rsidRPr="00B4484B" w:rsidRDefault="009F4EE1" w:rsidP="002A2D45">
      <w:pPr>
        <w:keepNext/>
        <w:keepLines/>
        <w:numPr>
          <w:ilvl w:val="1"/>
          <w:numId w:val="3"/>
        </w:numPr>
        <w:jc w:val="both"/>
        <w:rPr>
          <w:rFonts w:cs="Tahoma"/>
          <w:sz w:val="20"/>
          <w:szCs w:val="20"/>
        </w:rPr>
      </w:pPr>
      <w:r w:rsidRPr="00B4484B">
        <w:rPr>
          <w:rFonts w:cs="Tahoma"/>
          <w:b/>
          <w:sz w:val="20"/>
          <w:szCs w:val="20"/>
        </w:rPr>
        <w:t xml:space="preserve">Variantna ponudba </w:t>
      </w:r>
      <w:r w:rsidR="00ED11B3" w:rsidRPr="00B4484B">
        <w:rPr>
          <w:rFonts w:cs="Tahoma"/>
          <w:b/>
          <w:sz w:val="20"/>
          <w:szCs w:val="20"/>
        </w:rPr>
        <w:t>in ponudba z opcijami</w:t>
      </w:r>
    </w:p>
    <w:p w14:paraId="7D6E621B" w14:textId="77777777" w:rsidR="008B31FC" w:rsidRPr="00B4484B" w:rsidRDefault="008B31FC" w:rsidP="002A2D45">
      <w:pPr>
        <w:keepNext/>
        <w:keepLines/>
        <w:jc w:val="both"/>
        <w:rPr>
          <w:rFonts w:cs="Tahoma"/>
          <w:sz w:val="20"/>
          <w:szCs w:val="20"/>
        </w:rPr>
      </w:pPr>
    </w:p>
    <w:p w14:paraId="449065AE" w14:textId="717A30D3" w:rsidR="00ED11B3" w:rsidRPr="00B4484B" w:rsidRDefault="00ED11B3" w:rsidP="002A2D45">
      <w:pPr>
        <w:keepNext/>
        <w:keepLines/>
        <w:tabs>
          <w:tab w:val="left" w:pos="2155"/>
        </w:tabs>
        <w:jc w:val="both"/>
        <w:rPr>
          <w:rFonts w:cs="Tahoma"/>
          <w:kern w:val="16"/>
          <w:sz w:val="20"/>
          <w:szCs w:val="20"/>
        </w:rPr>
      </w:pPr>
      <w:r w:rsidRPr="00B4484B">
        <w:rPr>
          <w:rFonts w:cs="Tahoma"/>
          <w:sz w:val="20"/>
          <w:szCs w:val="20"/>
        </w:rPr>
        <w:t xml:space="preserve">Ponudnik mora </w:t>
      </w:r>
      <w:r w:rsidR="00080559" w:rsidRPr="00B4484B">
        <w:rPr>
          <w:rFonts w:cs="Tahoma"/>
          <w:sz w:val="20"/>
          <w:szCs w:val="20"/>
        </w:rPr>
        <w:t>predložiti ponudbo</w:t>
      </w:r>
      <w:r w:rsidRPr="00B4484B">
        <w:rPr>
          <w:rFonts w:cs="Tahoma"/>
          <w:sz w:val="20"/>
          <w:szCs w:val="20"/>
        </w:rPr>
        <w:t xml:space="preserve">, ki v celoti izpolnjuje vse zahteve naročnika, navedene v razpisni dokumentaciji. Variantnih in ponudb z opcijami naročnik ne bo sprejemal. </w:t>
      </w:r>
      <w:r w:rsidRPr="00B4484B">
        <w:rPr>
          <w:rFonts w:cs="Tahoma"/>
          <w:kern w:val="16"/>
          <w:sz w:val="20"/>
          <w:szCs w:val="20"/>
        </w:rPr>
        <w:t>Naročnik bo ponudbo, ki bo vsebovala variantno ponudbo ali ponudbo z opcijami, zavrnil kot nedopustno.</w:t>
      </w:r>
    </w:p>
    <w:p w14:paraId="7A4B3DBD" w14:textId="5CCA05F5" w:rsidR="00B7511F" w:rsidRPr="00B4484B" w:rsidRDefault="00B7511F" w:rsidP="002A2D45">
      <w:pPr>
        <w:keepNext/>
        <w:keepLines/>
        <w:jc w:val="both"/>
        <w:rPr>
          <w:rFonts w:ascii="Times New Roman" w:hAnsi="Times New Roman"/>
          <w:sz w:val="20"/>
          <w:szCs w:val="20"/>
        </w:rPr>
      </w:pPr>
    </w:p>
    <w:p w14:paraId="338C8827" w14:textId="77777777" w:rsidR="00201EFB" w:rsidRPr="00B4484B" w:rsidRDefault="00201EFB" w:rsidP="002A2D45">
      <w:pPr>
        <w:keepNext/>
        <w:keepLines/>
        <w:numPr>
          <w:ilvl w:val="1"/>
          <w:numId w:val="3"/>
        </w:numPr>
        <w:jc w:val="both"/>
        <w:rPr>
          <w:rFonts w:cs="Tahoma"/>
          <w:b/>
          <w:sz w:val="20"/>
          <w:szCs w:val="20"/>
        </w:rPr>
      </w:pPr>
      <w:r w:rsidRPr="00B4484B">
        <w:rPr>
          <w:rFonts w:cs="Tahoma"/>
          <w:b/>
          <w:sz w:val="20"/>
          <w:szCs w:val="20"/>
        </w:rPr>
        <w:t xml:space="preserve">Dodatna pojasnila </w:t>
      </w:r>
      <w:bookmarkEnd w:id="1"/>
      <w:bookmarkEnd w:id="2"/>
      <w:bookmarkEnd w:id="3"/>
      <w:bookmarkEnd w:id="4"/>
      <w:bookmarkEnd w:id="5"/>
    </w:p>
    <w:p w14:paraId="315009D3" w14:textId="77777777" w:rsidR="00201EFB" w:rsidRPr="00B4484B" w:rsidRDefault="00201EFB" w:rsidP="002A2D45">
      <w:pPr>
        <w:keepNext/>
        <w:keepLines/>
        <w:jc w:val="both"/>
        <w:rPr>
          <w:rFonts w:cs="Tahoma"/>
          <w:sz w:val="20"/>
          <w:szCs w:val="20"/>
        </w:rPr>
      </w:pPr>
    </w:p>
    <w:p w14:paraId="08215ADF" w14:textId="63EF5EE6" w:rsidR="00D561F7" w:rsidRPr="00B4484B" w:rsidRDefault="00D561F7" w:rsidP="002A2D45">
      <w:pPr>
        <w:keepNext/>
        <w:keepLines/>
        <w:jc w:val="both"/>
        <w:rPr>
          <w:sz w:val="20"/>
          <w:szCs w:val="20"/>
        </w:rPr>
      </w:pPr>
      <w:r w:rsidRPr="00B4484B">
        <w:rPr>
          <w:sz w:val="20"/>
          <w:szCs w:val="20"/>
        </w:rPr>
        <w:t xml:space="preserve">Dodatna pojasnila ali vprašanja o </w:t>
      </w:r>
      <w:r w:rsidRPr="00B4484B">
        <w:rPr>
          <w:rFonts w:cs="Tahoma"/>
          <w:sz w:val="20"/>
          <w:szCs w:val="20"/>
        </w:rPr>
        <w:t xml:space="preserve">razpisni dokumentaciji </w:t>
      </w:r>
      <w:r w:rsidRPr="00B4484B">
        <w:rPr>
          <w:sz w:val="20"/>
          <w:szCs w:val="20"/>
        </w:rPr>
        <w:t xml:space="preserve">lahko zainteresirani ponudniki zahtevajo samo preko Portala javnih naročil, vendar </w:t>
      </w:r>
      <w:r w:rsidRPr="00B4484B">
        <w:rPr>
          <w:b/>
          <w:bCs/>
          <w:sz w:val="20"/>
          <w:szCs w:val="20"/>
        </w:rPr>
        <w:t xml:space="preserve">najkasneje do </w:t>
      </w:r>
      <w:r w:rsidR="009A3212">
        <w:rPr>
          <w:b/>
          <w:bCs/>
          <w:sz w:val="20"/>
          <w:szCs w:val="20"/>
        </w:rPr>
        <w:t>6</w:t>
      </w:r>
      <w:r w:rsidRPr="00B4484B">
        <w:rPr>
          <w:b/>
          <w:bCs/>
          <w:sz w:val="20"/>
          <w:szCs w:val="20"/>
        </w:rPr>
        <w:t xml:space="preserve">. </w:t>
      </w:r>
      <w:r w:rsidR="00275284">
        <w:rPr>
          <w:b/>
          <w:bCs/>
          <w:sz w:val="20"/>
          <w:szCs w:val="20"/>
        </w:rPr>
        <w:t>10</w:t>
      </w:r>
      <w:r w:rsidRPr="00B4484B">
        <w:rPr>
          <w:b/>
          <w:bCs/>
          <w:sz w:val="20"/>
          <w:szCs w:val="20"/>
        </w:rPr>
        <w:t>. 2025 do 10:00 ure</w:t>
      </w:r>
      <w:r w:rsidRPr="00B4484B">
        <w:rPr>
          <w:sz w:val="20"/>
          <w:szCs w:val="20"/>
        </w:rPr>
        <w:t xml:space="preserve">. Odgovori oziroma pojasnila bodo objavljeni na Portalu javnih naročil, najkasneje </w:t>
      </w:r>
      <w:r w:rsidR="0057265B" w:rsidRPr="00B4484B">
        <w:rPr>
          <w:sz w:val="20"/>
          <w:szCs w:val="20"/>
        </w:rPr>
        <w:t>dva</w:t>
      </w:r>
      <w:r w:rsidRPr="00B4484B">
        <w:rPr>
          <w:sz w:val="20"/>
          <w:szCs w:val="20"/>
        </w:rPr>
        <w:t xml:space="preserve"> (</w:t>
      </w:r>
      <w:r w:rsidR="0057265B" w:rsidRPr="00B4484B">
        <w:rPr>
          <w:sz w:val="20"/>
          <w:szCs w:val="20"/>
        </w:rPr>
        <w:t>2</w:t>
      </w:r>
      <w:r w:rsidRPr="00B4484B">
        <w:rPr>
          <w:sz w:val="20"/>
          <w:szCs w:val="20"/>
        </w:rPr>
        <w:t>) koledars</w:t>
      </w:r>
      <w:r w:rsidR="0057265B" w:rsidRPr="00B4484B">
        <w:rPr>
          <w:sz w:val="20"/>
          <w:szCs w:val="20"/>
        </w:rPr>
        <w:t>ka</w:t>
      </w:r>
      <w:r w:rsidRPr="00B4484B">
        <w:rPr>
          <w:sz w:val="20"/>
          <w:szCs w:val="20"/>
        </w:rPr>
        <w:t xml:space="preserve"> dn</w:t>
      </w:r>
      <w:r w:rsidR="0057265B" w:rsidRPr="00B4484B">
        <w:rPr>
          <w:sz w:val="20"/>
          <w:szCs w:val="20"/>
        </w:rPr>
        <w:t>eva</w:t>
      </w:r>
      <w:r w:rsidRPr="00B4484B">
        <w:rPr>
          <w:sz w:val="20"/>
          <w:szCs w:val="20"/>
        </w:rPr>
        <w:t xml:space="preserve"> pred </w:t>
      </w:r>
      <w:r w:rsidR="00F61609" w:rsidRPr="00B4484B">
        <w:rPr>
          <w:sz w:val="20"/>
          <w:szCs w:val="20"/>
        </w:rPr>
        <w:t xml:space="preserve">potekom </w:t>
      </w:r>
      <w:r w:rsidRPr="00B4484B">
        <w:rPr>
          <w:sz w:val="20"/>
          <w:szCs w:val="20"/>
        </w:rPr>
        <w:t xml:space="preserve">rokom za </w:t>
      </w:r>
      <w:r w:rsidR="00F61609" w:rsidRPr="00B4484B">
        <w:rPr>
          <w:sz w:val="20"/>
          <w:szCs w:val="20"/>
        </w:rPr>
        <w:t xml:space="preserve">predložitev </w:t>
      </w:r>
      <w:r w:rsidRPr="00B4484B">
        <w:rPr>
          <w:sz w:val="20"/>
          <w:szCs w:val="20"/>
        </w:rPr>
        <w:t>ponudb, pod pogojem, da bo zahteva posredovana pravočasno. Na drugače posredovane zahteve za dodatna pojasnila ali vprašanja naročnik ni dolžan odgovoriti.</w:t>
      </w:r>
    </w:p>
    <w:p w14:paraId="17011A10" w14:textId="479E1C93" w:rsidR="00E66247" w:rsidRPr="00B4484B" w:rsidRDefault="00E66247" w:rsidP="002A2D45">
      <w:pPr>
        <w:keepNext/>
        <w:keepLines/>
        <w:jc w:val="both"/>
        <w:rPr>
          <w:rFonts w:cs="Tahoma"/>
          <w:sz w:val="20"/>
          <w:szCs w:val="20"/>
        </w:rPr>
      </w:pPr>
    </w:p>
    <w:p w14:paraId="03F26656" w14:textId="54840580" w:rsidR="00080559" w:rsidRPr="00B4484B" w:rsidRDefault="006400A9" w:rsidP="002A2D45">
      <w:pPr>
        <w:keepNext/>
        <w:keepLines/>
        <w:numPr>
          <w:ilvl w:val="1"/>
          <w:numId w:val="3"/>
        </w:numPr>
        <w:jc w:val="both"/>
        <w:rPr>
          <w:rFonts w:cs="Tahoma"/>
          <w:b/>
          <w:sz w:val="20"/>
          <w:szCs w:val="20"/>
        </w:rPr>
      </w:pPr>
      <w:r w:rsidRPr="00B4484B">
        <w:rPr>
          <w:rFonts w:cs="Tahoma"/>
          <w:b/>
          <w:sz w:val="20"/>
          <w:szCs w:val="20"/>
        </w:rPr>
        <w:t>P</w:t>
      </w:r>
      <w:r w:rsidR="00080559" w:rsidRPr="00B4484B">
        <w:rPr>
          <w:rFonts w:cs="Tahoma"/>
          <w:b/>
          <w:sz w:val="20"/>
          <w:szCs w:val="20"/>
        </w:rPr>
        <w:t>redložitev ponudb</w:t>
      </w:r>
      <w:r w:rsidRPr="00B4484B">
        <w:rPr>
          <w:rFonts w:cs="Tahoma"/>
          <w:b/>
          <w:sz w:val="20"/>
          <w:szCs w:val="20"/>
        </w:rPr>
        <w:t>e</w:t>
      </w:r>
    </w:p>
    <w:p w14:paraId="054CB5CE" w14:textId="77777777" w:rsidR="00080559" w:rsidRPr="00B4484B" w:rsidRDefault="00080559" w:rsidP="002A2D45">
      <w:pPr>
        <w:keepNext/>
        <w:keepLines/>
        <w:ind w:left="720"/>
        <w:jc w:val="both"/>
        <w:rPr>
          <w:rFonts w:cs="Tahoma"/>
          <w:b/>
          <w:sz w:val="20"/>
          <w:szCs w:val="20"/>
        </w:rPr>
      </w:pPr>
    </w:p>
    <w:p w14:paraId="6AE75B07" w14:textId="77777777" w:rsidR="00080559" w:rsidRPr="00B4484B" w:rsidRDefault="00080559" w:rsidP="002A2D45">
      <w:pPr>
        <w:keepNext/>
        <w:keepLines/>
        <w:tabs>
          <w:tab w:val="left" w:pos="142"/>
        </w:tabs>
        <w:jc w:val="both"/>
        <w:rPr>
          <w:rFonts w:cs="Tahoma"/>
          <w:sz w:val="20"/>
          <w:szCs w:val="20"/>
        </w:rPr>
      </w:pPr>
      <w:r w:rsidRPr="00B4484B">
        <w:rPr>
          <w:rFonts w:cs="Tahoma"/>
          <w:sz w:val="20"/>
          <w:szCs w:val="20"/>
          <w:lang w:val="x-none"/>
        </w:rPr>
        <w:t>Ponudnik mora ponudb</w:t>
      </w:r>
      <w:r w:rsidRPr="00B4484B">
        <w:rPr>
          <w:rFonts w:cs="Tahoma"/>
          <w:sz w:val="20"/>
          <w:szCs w:val="20"/>
        </w:rPr>
        <w:t>o</w:t>
      </w:r>
      <w:r w:rsidRPr="00B4484B">
        <w:rPr>
          <w:rFonts w:cs="Tahoma"/>
          <w:sz w:val="20"/>
          <w:szCs w:val="20"/>
          <w:lang w:val="x-none"/>
        </w:rPr>
        <w:t xml:space="preserve"> predložiti </w:t>
      </w:r>
      <w:r w:rsidRPr="00B4484B">
        <w:rPr>
          <w:rFonts w:cs="Tahoma"/>
          <w:sz w:val="20"/>
          <w:szCs w:val="20"/>
        </w:rPr>
        <w:t xml:space="preserve">elektronsko, </w:t>
      </w:r>
      <w:r w:rsidRPr="00B4484B">
        <w:rPr>
          <w:rFonts w:cs="Tahoma"/>
          <w:sz w:val="20"/>
          <w:szCs w:val="20"/>
          <w:lang w:val="x-none"/>
        </w:rPr>
        <w:t xml:space="preserve">v </w:t>
      </w:r>
      <w:r w:rsidRPr="00B4484B">
        <w:rPr>
          <w:rFonts w:cs="Tahoma"/>
          <w:b/>
          <w:sz w:val="20"/>
          <w:szCs w:val="20"/>
          <w:lang w:val="x-none"/>
        </w:rPr>
        <w:t>informacijsk</w:t>
      </w:r>
      <w:r w:rsidRPr="00B4484B">
        <w:rPr>
          <w:rFonts w:cs="Tahoma"/>
          <w:b/>
          <w:sz w:val="20"/>
          <w:szCs w:val="20"/>
        </w:rPr>
        <w:t>em</w:t>
      </w:r>
      <w:r w:rsidRPr="00B4484B">
        <w:rPr>
          <w:rFonts w:cs="Tahoma"/>
          <w:b/>
          <w:sz w:val="20"/>
          <w:szCs w:val="20"/>
          <w:lang w:val="x-none"/>
        </w:rPr>
        <w:t xml:space="preserve"> sistem</w:t>
      </w:r>
      <w:r w:rsidRPr="00B4484B">
        <w:rPr>
          <w:rFonts w:cs="Tahoma"/>
          <w:b/>
          <w:sz w:val="20"/>
          <w:szCs w:val="20"/>
        </w:rPr>
        <w:t>u</w:t>
      </w:r>
      <w:r w:rsidRPr="00B4484B">
        <w:rPr>
          <w:rFonts w:cs="Tahoma"/>
          <w:b/>
          <w:sz w:val="20"/>
          <w:szCs w:val="20"/>
          <w:lang w:val="x-none"/>
        </w:rPr>
        <w:t xml:space="preserve"> e-JN</w:t>
      </w:r>
      <w:r w:rsidRPr="00B4484B">
        <w:rPr>
          <w:rFonts w:cs="Tahoma"/>
          <w:sz w:val="20"/>
          <w:szCs w:val="20"/>
        </w:rPr>
        <w:t xml:space="preserve">, v skladu </w:t>
      </w:r>
      <w:r w:rsidRPr="00B4484B">
        <w:rPr>
          <w:rFonts w:cs="Tahoma"/>
          <w:sz w:val="20"/>
          <w:szCs w:val="20"/>
          <w:u w:val="single"/>
        </w:rPr>
        <w:t xml:space="preserve">s </w:t>
      </w:r>
      <w:r w:rsidRPr="00B4484B">
        <w:rPr>
          <w:rFonts w:cs="Tahoma"/>
          <w:b/>
          <w:sz w:val="20"/>
          <w:szCs w:val="20"/>
          <w:u w:val="single"/>
        </w:rPr>
        <w:t>poglavjem 6</w:t>
      </w:r>
      <w:r w:rsidRPr="00B4484B">
        <w:rPr>
          <w:rFonts w:cs="Tahoma"/>
          <w:sz w:val="20"/>
          <w:szCs w:val="20"/>
          <w:u w:val="single"/>
        </w:rPr>
        <w:t xml:space="preserve"> te razpisne dokumentacije</w:t>
      </w:r>
      <w:r w:rsidRPr="00B4484B">
        <w:rPr>
          <w:rFonts w:cs="Tahoma"/>
          <w:sz w:val="20"/>
          <w:szCs w:val="20"/>
        </w:rPr>
        <w:t>, v katerem je opredeljen tudi rok za predložitev elektronske ponudbe. Ponudnik nosi vse stroške za pripravo in predložitev ponudbe.</w:t>
      </w:r>
    </w:p>
    <w:p w14:paraId="17BB0E12" w14:textId="7E1773C5" w:rsidR="00080559" w:rsidRPr="00B4484B" w:rsidRDefault="00080559" w:rsidP="002A2D45">
      <w:pPr>
        <w:keepNext/>
        <w:keepLines/>
        <w:jc w:val="both"/>
        <w:rPr>
          <w:rFonts w:cs="Tahoma"/>
          <w:sz w:val="20"/>
          <w:szCs w:val="20"/>
        </w:rPr>
      </w:pPr>
    </w:p>
    <w:p w14:paraId="4A5F484F" w14:textId="77777777" w:rsidR="00080559" w:rsidRPr="00B4484B" w:rsidRDefault="00080559" w:rsidP="002A2D45">
      <w:pPr>
        <w:keepNext/>
        <w:keepLines/>
        <w:numPr>
          <w:ilvl w:val="1"/>
          <w:numId w:val="3"/>
        </w:numPr>
        <w:jc w:val="both"/>
        <w:rPr>
          <w:rFonts w:cs="Tahoma"/>
          <w:b/>
          <w:sz w:val="20"/>
          <w:szCs w:val="20"/>
        </w:rPr>
      </w:pPr>
      <w:r w:rsidRPr="00B4484B">
        <w:rPr>
          <w:rFonts w:cs="Tahoma"/>
          <w:b/>
          <w:sz w:val="20"/>
          <w:szCs w:val="20"/>
        </w:rPr>
        <w:t>Veljavnost ponudbe</w:t>
      </w:r>
    </w:p>
    <w:p w14:paraId="4465E487" w14:textId="77777777" w:rsidR="00080559" w:rsidRPr="00B4484B" w:rsidRDefault="00080559" w:rsidP="002A2D45">
      <w:pPr>
        <w:keepNext/>
        <w:keepLines/>
        <w:jc w:val="both"/>
        <w:rPr>
          <w:rFonts w:cs="Tahoma"/>
          <w:sz w:val="20"/>
          <w:szCs w:val="20"/>
        </w:rPr>
      </w:pPr>
    </w:p>
    <w:p w14:paraId="13FCE31E" w14:textId="59C9985E" w:rsidR="00080559" w:rsidRPr="00B4484B" w:rsidRDefault="00080559" w:rsidP="002A2D45">
      <w:pPr>
        <w:keepNext/>
        <w:keepLines/>
        <w:jc w:val="both"/>
        <w:rPr>
          <w:rFonts w:cs="Tahoma"/>
          <w:strike/>
          <w:sz w:val="20"/>
          <w:szCs w:val="20"/>
        </w:rPr>
      </w:pPr>
      <w:r w:rsidRPr="00B4484B">
        <w:rPr>
          <w:rFonts w:cs="Tahoma"/>
          <w:sz w:val="20"/>
          <w:szCs w:val="20"/>
        </w:rPr>
        <w:t xml:space="preserve">Ponudba mora biti veljavna še najmanj </w:t>
      </w:r>
      <w:r w:rsidR="00F61609" w:rsidRPr="00B4484B">
        <w:rPr>
          <w:rFonts w:cs="Tahoma"/>
          <w:sz w:val="20"/>
          <w:szCs w:val="20"/>
        </w:rPr>
        <w:t>tri (3) mesece</w:t>
      </w:r>
      <w:r w:rsidRPr="00B4484B">
        <w:rPr>
          <w:rFonts w:cs="Tahoma"/>
          <w:sz w:val="20"/>
          <w:szCs w:val="20"/>
        </w:rPr>
        <w:t xml:space="preserve"> dni, šteto od roka za predložitev ponudb.</w:t>
      </w:r>
    </w:p>
    <w:p w14:paraId="0E676DDB" w14:textId="21810477" w:rsidR="00256BC5" w:rsidRPr="00B4484B" w:rsidRDefault="00256BC5" w:rsidP="002A2D45">
      <w:pPr>
        <w:keepNext/>
        <w:keepLines/>
        <w:ind w:right="56"/>
        <w:jc w:val="both"/>
        <w:rPr>
          <w:rFonts w:cs="Tahoma"/>
          <w:sz w:val="20"/>
          <w:szCs w:val="20"/>
        </w:rPr>
      </w:pPr>
    </w:p>
    <w:p w14:paraId="30EE2408" w14:textId="77777777" w:rsidR="00256BC5" w:rsidRPr="00B4484B" w:rsidRDefault="00256BC5" w:rsidP="002A2D45">
      <w:pPr>
        <w:keepNext/>
        <w:keepLines/>
        <w:numPr>
          <w:ilvl w:val="1"/>
          <w:numId w:val="3"/>
        </w:numPr>
        <w:jc w:val="both"/>
        <w:rPr>
          <w:rFonts w:cs="Tahoma"/>
          <w:b/>
          <w:sz w:val="20"/>
          <w:szCs w:val="20"/>
        </w:rPr>
      </w:pPr>
      <w:r w:rsidRPr="00B4484B">
        <w:rPr>
          <w:rFonts w:cs="Tahoma"/>
          <w:b/>
          <w:sz w:val="20"/>
          <w:szCs w:val="20"/>
        </w:rPr>
        <w:t xml:space="preserve">Pregled in ocenjevanje ponudb </w:t>
      </w:r>
    </w:p>
    <w:p w14:paraId="3AE90699" w14:textId="77777777" w:rsidR="00256BC5" w:rsidRPr="00B4484B" w:rsidRDefault="00256BC5" w:rsidP="002A2D45">
      <w:pPr>
        <w:keepNext/>
        <w:keepLines/>
        <w:jc w:val="both"/>
        <w:rPr>
          <w:rFonts w:cs="Tahoma"/>
          <w:sz w:val="20"/>
          <w:szCs w:val="20"/>
        </w:rPr>
      </w:pPr>
    </w:p>
    <w:p w14:paraId="18AEDE32" w14:textId="26C78AED" w:rsidR="00256BC5" w:rsidRPr="00B4484B" w:rsidRDefault="00256BC5" w:rsidP="002A2D45">
      <w:pPr>
        <w:keepNext/>
        <w:keepLines/>
        <w:jc w:val="both"/>
        <w:rPr>
          <w:rFonts w:cs="Tahoma"/>
          <w:sz w:val="20"/>
          <w:szCs w:val="20"/>
        </w:rPr>
      </w:pPr>
      <w:r w:rsidRPr="00B4484B">
        <w:rPr>
          <w:rFonts w:cs="Tahoma"/>
          <w:sz w:val="20"/>
          <w:szCs w:val="20"/>
        </w:rPr>
        <w:t xml:space="preserve">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 in upoštevanju določil 47. člena ZJN-3. </w:t>
      </w:r>
    </w:p>
    <w:p w14:paraId="75D14C31" w14:textId="10CC3650" w:rsidR="00A509BA" w:rsidRDefault="00A509BA" w:rsidP="002A2D45">
      <w:pPr>
        <w:keepNext/>
        <w:keepLines/>
        <w:jc w:val="both"/>
        <w:rPr>
          <w:rFonts w:cs="Tahoma"/>
          <w:sz w:val="20"/>
          <w:szCs w:val="20"/>
        </w:rPr>
      </w:pPr>
    </w:p>
    <w:p w14:paraId="054C42B4" w14:textId="59A7AA3D" w:rsidR="00461E1B" w:rsidRDefault="00461E1B" w:rsidP="002A2D45">
      <w:pPr>
        <w:keepNext/>
        <w:keepLines/>
        <w:jc w:val="both"/>
        <w:rPr>
          <w:rFonts w:cs="Tahoma"/>
          <w:sz w:val="20"/>
          <w:szCs w:val="20"/>
        </w:rPr>
      </w:pPr>
    </w:p>
    <w:p w14:paraId="103ABE81" w14:textId="38AB1442" w:rsidR="00461E1B" w:rsidRDefault="00461E1B" w:rsidP="002A2D45">
      <w:pPr>
        <w:keepNext/>
        <w:keepLines/>
        <w:jc w:val="both"/>
        <w:rPr>
          <w:rFonts w:cs="Tahoma"/>
          <w:sz w:val="20"/>
          <w:szCs w:val="20"/>
        </w:rPr>
      </w:pPr>
    </w:p>
    <w:p w14:paraId="16350710" w14:textId="0B5CB78C" w:rsidR="00461E1B" w:rsidRDefault="00461E1B" w:rsidP="002A2D45">
      <w:pPr>
        <w:keepNext/>
        <w:keepLines/>
        <w:jc w:val="both"/>
        <w:rPr>
          <w:rFonts w:cs="Tahoma"/>
          <w:sz w:val="20"/>
          <w:szCs w:val="20"/>
        </w:rPr>
      </w:pPr>
    </w:p>
    <w:p w14:paraId="7EFA3B50" w14:textId="60C27AE0" w:rsidR="00461E1B" w:rsidRDefault="00461E1B" w:rsidP="002A2D45">
      <w:pPr>
        <w:keepNext/>
        <w:keepLines/>
        <w:jc w:val="both"/>
        <w:rPr>
          <w:rFonts w:cs="Tahoma"/>
          <w:sz w:val="20"/>
          <w:szCs w:val="20"/>
        </w:rPr>
      </w:pPr>
    </w:p>
    <w:p w14:paraId="1FF0C54F" w14:textId="72CE2AAF" w:rsidR="00461E1B" w:rsidRDefault="00461E1B" w:rsidP="002A2D45">
      <w:pPr>
        <w:keepNext/>
        <w:keepLines/>
        <w:jc w:val="both"/>
        <w:rPr>
          <w:rFonts w:cs="Tahoma"/>
          <w:sz w:val="20"/>
          <w:szCs w:val="20"/>
        </w:rPr>
      </w:pPr>
    </w:p>
    <w:p w14:paraId="6A48643F" w14:textId="77777777" w:rsidR="00461E1B" w:rsidRPr="00B4484B" w:rsidRDefault="00461E1B" w:rsidP="002A2D45">
      <w:pPr>
        <w:keepNext/>
        <w:keepLines/>
        <w:jc w:val="both"/>
        <w:rPr>
          <w:rFonts w:cs="Tahoma"/>
          <w:sz w:val="20"/>
          <w:szCs w:val="20"/>
        </w:rPr>
      </w:pPr>
    </w:p>
    <w:p w14:paraId="28A4537C" w14:textId="50F51A38" w:rsidR="00256BC5" w:rsidRPr="00B4484B" w:rsidRDefault="00256BC5" w:rsidP="002A2D45">
      <w:pPr>
        <w:keepNext/>
        <w:keepLines/>
        <w:numPr>
          <w:ilvl w:val="1"/>
          <w:numId w:val="3"/>
        </w:numPr>
        <w:jc w:val="both"/>
        <w:rPr>
          <w:rFonts w:cs="Tahoma"/>
          <w:b/>
          <w:sz w:val="20"/>
          <w:szCs w:val="20"/>
        </w:rPr>
      </w:pPr>
      <w:r w:rsidRPr="00B4484B">
        <w:rPr>
          <w:rFonts w:cs="Tahoma"/>
          <w:b/>
          <w:sz w:val="20"/>
          <w:szCs w:val="20"/>
        </w:rPr>
        <w:lastRenderedPageBreak/>
        <w:t xml:space="preserve">Sprejem odločitve o oddaji javnega naročila, </w:t>
      </w:r>
      <w:r w:rsidR="007A3404" w:rsidRPr="00B4484B">
        <w:rPr>
          <w:rFonts w:cs="Tahoma"/>
          <w:b/>
          <w:sz w:val="20"/>
          <w:szCs w:val="20"/>
        </w:rPr>
        <w:t xml:space="preserve">obveščanje ter sklenitev </w:t>
      </w:r>
      <w:r w:rsidR="00B317D3" w:rsidRPr="00B4484B">
        <w:rPr>
          <w:rFonts w:cs="Tahoma"/>
          <w:b/>
          <w:sz w:val="20"/>
          <w:szCs w:val="20"/>
        </w:rPr>
        <w:t>pogodbe</w:t>
      </w:r>
    </w:p>
    <w:p w14:paraId="432374FE" w14:textId="77777777" w:rsidR="00256BC5" w:rsidRPr="00B4484B" w:rsidRDefault="00256BC5" w:rsidP="002A2D45">
      <w:pPr>
        <w:keepNext/>
        <w:keepLines/>
        <w:ind w:right="56"/>
        <w:jc w:val="both"/>
        <w:rPr>
          <w:rFonts w:cs="Tahoma"/>
          <w:sz w:val="20"/>
          <w:szCs w:val="18"/>
        </w:rPr>
      </w:pPr>
    </w:p>
    <w:p w14:paraId="424C0FE9" w14:textId="77777777" w:rsidR="00256BC5" w:rsidRPr="00B4484B" w:rsidRDefault="00256BC5" w:rsidP="002A2D45">
      <w:pPr>
        <w:keepNext/>
        <w:keepLines/>
        <w:ind w:right="56"/>
        <w:jc w:val="both"/>
        <w:rPr>
          <w:rFonts w:cs="Tahoma"/>
          <w:sz w:val="20"/>
          <w:szCs w:val="20"/>
        </w:rPr>
      </w:pPr>
      <w:r w:rsidRPr="00B4484B">
        <w:rPr>
          <w:rFonts w:cs="Tahoma"/>
          <w:sz w:val="20"/>
          <w:szCs w:val="20"/>
        </w:rPr>
        <w:t>Naročnik bo v  roku petih dni po končanem preverjanju in ocenjevanju ponudb v skladu z določili 89. člena ZJN-3 in ob upoštevanju določil 47. in 90. člena ZJN-3, obvestil vse ponudnike o sprejeti odločitvi v zvezi z oddajo javnega naročila. Naročnik bo o vseh odločitvah obvestil ponudnike na način, da podpisano odločitev o oddaji javnega naročila objavil na portalu javnih naročil. Odločitev o oddaji naročila se šteje za vročeno z dnem objave na portalu javnih naročil.</w:t>
      </w:r>
    </w:p>
    <w:p w14:paraId="7B0B3D1A" w14:textId="77777777" w:rsidR="00256BC5" w:rsidRPr="00B4484B" w:rsidRDefault="00256BC5" w:rsidP="002A2D45">
      <w:pPr>
        <w:keepNext/>
        <w:keepLines/>
        <w:jc w:val="both"/>
        <w:rPr>
          <w:rFonts w:cs="Tahoma"/>
          <w:sz w:val="20"/>
          <w:szCs w:val="20"/>
        </w:rPr>
      </w:pPr>
    </w:p>
    <w:p w14:paraId="7933F804" w14:textId="77777777" w:rsidR="00931B78" w:rsidRPr="00B4484B" w:rsidRDefault="00931B78" w:rsidP="002A2D45">
      <w:pPr>
        <w:keepNext/>
        <w:keepLines/>
        <w:ind w:right="56"/>
        <w:jc w:val="both"/>
        <w:rPr>
          <w:rFonts w:cs="Tahoma"/>
          <w:sz w:val="20"/>
          <w:szCs w:val="20"/>
        </w:rPr>
      </w:pPr>
      <w:r w:rsidRPr="00B4484B">
        <w:rPr>
          <w:rFonts w:cs="Tahoma"/>
          <w:sz w:val="20"/>
          <w:szCs w:val="20"/>
        </w:rPr>
        <w:t>Ponudnik ima možnost prejeti obvestilo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59BEAF1B" w14:textId="77777777" w:rsidR="00931B78" w:rsidRPr="00B4484B" w:rsidRDefault="00931B78" w:rsidP="002A2D45">
      <w:pPr>
        <w:keepNext/>
        <w:keepLines/>
        <w:jc w:val="both"/>
        <w:rPr>
          <w:rFonts w:cs="Tahoma"/>
          <w:sz w:val="20"/>
          <w:szCs w:val="20"/>
        </w:rPr>
      </w:pPr>
    </w:p>
    <w:p w14:paraId="0350902E" w14:textId="77777777" w:rsidR="00931B78" w:rsidRPr="00B4484B" w:rsidRDefault="00931B78" w:rsidP="002A2D45">
      <w:pPr>
        <w:keepNext/>
        <w:keepLines/>
        <w:spacing w:after="120"/>
        <w:jc w:val="both"/>
        <w:rPr>
          <w:rFonts w:cs="Tahoma"/>
          <w:sz w:val="20"/>
          <w:szCs w:val="20"/>
        </w:rPr>
      </w:pPr>
      <w:r w:rsidRPr="00B4484B">
        <w:rPr>
          <w:rFonts w:cs="Tahoma"/>
          <w:sz w:val="20"/>
          <w:szCs w:val="20"/>
        </w:rPr>
        <w:t>Naročnik lahko, v skladu z določili 90. člena ZJN-3:</w:t>
      </w:r>
    </w:p>
    <w:p w14:paraId="44B7E15E" w14:textId="77777777" w:rsidR="00931B78" w:rsidRPr="00B4484B" w:rsidRDefault="00931B78" w:rsidP="002A2D45">
      <w:pPr>
        <w:keepNext/>
        <w:keepLines/>
        <w:numPr>
          <w:ilvl w:val="0"/>
          <w:numId w:val="5"/>
        </w:numPr>
        <w:jc w:val="both"/>
        <w:rPr>
          <w:rFonts w:cs="Tahoma"/>
          <w:sz w:val="20"/>
          <w:szCs w:val="20"/>
        </w:rPr>
      </w:pPr>
      <w:r w:rsidRPr="00B4484B">
        <w:rPr>
          <w:rFonts w:cs="Tahoma"/>
          <w:sz w:val="20"/>
          <w:szCs w:val="20"/>
        </w:rPr>
        <w:t>do roka za oddajo ponudb kadar koli ustavi postopek oddaje javnega naročila,</w:t>
      </w:r>
    </w:p>
    <w:p w14:paraId="5D4DB6E1" w14:textId="77777777" w:rsidR="00931B78" w:rsidRPr="00B4484B" w:rsidRDefault="00931B78" w:rsidP="002A2D45">
      <w:pPr>
        <w:keepNext/>
        <w:keepLines/>
        <w:numPr>
          <w:ilvl w:val="0"/>
          <w:numId w:val="5"/>
        </w:numPr>
        <w:jc w:val="both"/>
        <w:rPr>
          <w:rFonts w:cs="Tahoma"/>
          <w:sz w:val="20"/>
          <w:szCs w:val="20"/>
        </w:rPr>
      </w:pPr>
      <w:r w:rsidRPr="00B4484B">
        <w:rPr>
          <w:rFonts w:cs="Tahoma"/>
          <w:sz w:val="20"/>
          <w:szCs w:val="20"/>
        </w:rPr>
        <w:t>na vseh stopnjah postopka oddaje javnega naročila, po izteku roka za odpiranje ponudb, zavrne vse ponudbe,</w:t>
      </w:r>
    </w:p>
    <w:p w14:paraId="096DBD85" w14:textId="65FBBC78" w:rsidR="00931B78" w:rsidRPr="00B4484B" w:rsidRDefault="00931B78" w:rsidP="002A2D45">
      <w:pPr>
        <w:keepNext/>
        <w:keepLines/>
        <w:numPr>
          <w:ilvl w:val="0"/>
          <w:numId w:val="5"/>
        </w:numPr>
        <w:jc w:val="both"/>
        <w:rPr>
          <w:rFonts w:cs="Tahoma"/>
          <w:sz w:val="20"/>
          <w:szCs w:val="20"/>
        </w:rPr>
      </w:pPr>
      <w:r w:rsidRPr="00B4484B">
        <w:rPr>
          <w:rFonts w:cs="Tahoma"/>
          <w:sz w:val="20"/>
          <w:szCs w:val="20"/>
        </w:rPr>
        <w:t xml:space="preserve">po pravnomočnosti odločitve o oddaji javnega naročila do datuma sklenitve </w:t>
      </w:r>
      <w:r w:rsidR="0017300A" w:rsidRPr="00B4484B">
        <w:rPr>
          <w:rFonts w:cs="Tahoma"/>
          <w:sz w:val="20"/>
          <w:szCs w:val="20"/>
        </w:rPr>
        <w:t>pogodbe</w:t>
      </w:r>
      <w:r w:rsidRPr="00B4484B">
        <w:rPr>
          <w:rFonts w:cs="Tahoma"/>
          <w:sz w:val="20"/>
          <w:szCs w:val="20"/>
        </w:rPr>
        <w:t xml:space="preserve"> o izvedbi javnega naročila, odstopi od izvedbe javnega naročila.</w:t>
      </w:r>
    </w:p>
    <w:p w14:paraId="520C3A62" w14:textId="77777777" w:rsidR="00931B78" w:rsidRPr="00B4484B" w:rsidRDefault="00931B78" w:rsidP="002A2D45">
      <w:pPr>
        <w:keepNext/>
        <w:keepLines/>
        <w:jc w:val="both"/>
        <w:rPr>
          <w:rFonts w:cs="Tahoma"/>
          <w:sz w:val="20"/>
          <w:szCs w:val="20"/>
        </w:rPr>
      </w:pPr>
    </w:p>
    <w:p w14:paraId="3A289BBE" w14:textId="77777777" w:rsidR="00931B78" w:rsidRPr="00B4484B" w:rsidRDefault="00931B78" w:rsidP="002A2D45">
      <w:pPr>
        <w:keepNext/>
        <w:keepLines/>
        <w:jc w:val="both"/>
        <w:rPr>
          <w:rFonts w:cs="Tahoma"/>
          <w:sz w:val="20"/>
          <w:szCs w:val="20"/>
        </w:rPr>
      </w:pPr>
      <w:r w:rsidRPr="00B4484B">
        <w:rPr>
          <w:rFonts w:cs="Tahoma"/>
          <w:sz w:val="20"/>
          <w:szCs w:val="20"/>
        </w:rPr>
        <w:t xml:space="preserve">V zgoraj navedenih primerih, ponudnik ni upravičen od naročnika zahtevati nikakršne odškodnine. </w:t>
      </w:r>
    </w:p>
    <w:p w14:paraId="42EB8F35" w14:textId="77777777" w:rsidR="00931B78" w:rsidRPr="00B4484B" w:rsidRDefault="00931B78" w:rsidP="002A2D45">
      <w:pPr>
        <w:keepNext/>
        <w:keepLines/>
        <w:jc w:val="both"/>
        <w:rPr>
          <w:rFonts w:cs="Tahoma"/>
          <w:sz w:val="20"/>
          <w:szCs w:val="20"/>
        </w:rPr>
      </w:pPr>
    </w:p>
    <w:p w14:paraId="61E1AD28" w14:textId="3C7CE559" w:rsidR="00256BC5" w:rsidRPr="00B4484B" w:rsidRDefault="00256BC5" w:rsidP="002A2D45">
      <w:pPr>
        <w:keepNext/>
        <w:keepLines/>
        <w:jc w:val="both"/>
        <w:rPr>
          <w:sz w:val="20"/>
          <w:szCs w:val="20"/>
        </w:rPr>
      </w:pPr>
      <w:r w:rsidRPr="00B4484B">
        <w:rPr>
          <w:rFonts w:cs="Tahoma"/>
          <w:sz w:val="20"/>
          <w:szCs w:val="20"/>
        </w:rPr>
        <w:t xml:space="preserve">Naročnik bo sklenil </w:t>
      </w:r>
      <w:r w:rsidR="00FA6573" w:rsidRPr="00B4484B">
        <w:rPr>
          <w:rFonts w:cs="Tahoma"/>
          <w:sz w:val="20"/>
          <w:szCs w:val="20"/>
        </w:rPr>
        <w:t>pogodbo</w:t>
      </w:r>
      <w:r w:rsidRPr="00B4484B">
        <w:rPr>
          <w:rFonts w:cs="Tahoma"/>
          <w:sz w:val="20"/>
          <w:szCs w:val="20"/>
        </w:rPr>
        <w:t xml:space="preserve"> z izbranim ponudnikom najpozneje v 48 dneh od pravnomočnosti odločitve o oddaji javnega naročila, razen če ZJN-3 ali drug zakon ne določa drugače. </w:t>
      </w:r>
      <w:r w:rsidRPr="00B4484B">
        <w:rPr>
          <w:sz w:val="20"/>
          <w:szCs w:val="20"/>
        </w:rPr>
        <w:t>Izbrani ponudnik bo pozvan k podpisu</w:t>
      </w:r>
      <w:r w:rsidR="00D85714" w:rsidRPr="00B4484B">
        <w:rPr>
          <w:sz w:val="20"/>
          <w:szCs w:val="20"/>
        </w:rPr>
        <w:t xml:space="preserve"> </w:t>
      </w:r>
      <w:r w:rsidR="00FA6573" w:rsidRPr="00B4484B">
        <w:rPr>
          <w:sz w:val="20"/>
          <w:szCs w:val="20"/>
        </w:rPr>
        <w:t>pogodbe</w:t>
      </w:r>
      <w:r w:rsidRPr="00B4484B">
        <w:rPr>
          <w:sz w:val="20"/>
          <w:szCs w:val="20"/>
        </w:rPr>
        <w:t xml:space="preserve"> pisno.</w:t>
      </w:r>
    </w:p>
    <w:p w14:paraId="24FB805F" w14:textId="77777777" w:rsidR="00681AA0" w:rsidRPr="00B4484B" w:rsidRDefault="00681AA0" w:rsidP="002A2D45">
      <w:pPr>
        <w:keepNext/>
        <w:keepLines/>
        <w:ind w:right="56"/>
        <w:jc w:val="both"/>
        <w:rPr>
          <w:rFonts w:cs="Tahoma"/>
          <w:sz w:val="16"/>
          <w:szCs w:val="20"/>
        </w:rPr>
      </w:pPr>
    </w:p>
    <w:p w14:paraId="5F78812F" w14:textId="77777777" w:rsidR="00256BC5" w:rsidRPr="00B4484B" w:rsidRDefault="00256BC5" w:rsidP="002A2D45">
      <w:pPr>
        <w:keepNext/>
        <w:keepLines/>
        <w:numPr>
          <w:ilvl w:val="1"/>
          <w:numId w:val="3"/>
        </w:numPr>
        <w:jc w:val="both"/>
        <w:rPr>
          <w:rFonts w:cs="Tahoma"/>
          <w:b/>
          <w:sz w:val="20"/>
          <w:szCs w:val="20"/>
        </w:rPr>
      </w:pPr>
      <w:r w:rsidRPr="00B4484B">
        <w:rPr>
          <w:rFonts w:cs="Tahoma"/>
          <w:b/>
          <w:sz w:val="20"/>
          <w:szCs w:val="20"/>
        </w:rPr>
        <w:t>Pravno varstvo</w:t>
      </w:r>
    </w:p>
    <w:p w14:paraId="2D00C0E7" w14:textId="77777777" w:rsidR="00256BC5" w:rsidRPr="00B4484B" w:rsidRDefault="00256BC5" w:rsidP="002A2D45">
      <w:pPr>
        <w:keepNext/>
        <w:keepLines/>
        <w:jc w:val="both"/>
        <w:rPr>
          <w:rFonts w:cs="Tahoma"/>
          <w:sz w:val="20"/>
          <w:szCs w:val="20"/>
        </w:rPr>
      </w:pPr>
    </w:p>
    <w:p w14:paraId="10F53164" w14:textId="77777777" w:rsidR="004616AC" w:rsidRPr="00B4484B" w:rsidRDefault="004616AC" w:rsidP="002A2D45">
      <w:pPr>
        <w:keepNext/>
        <w:keepLines/>
        <w:autoSpaceDE w:val="0"/>
        <w:autoSpaceDN w:val="0"/>
        <w:adjustRightInd w:val="0"/>
        <w:jc w:val="both"/>
        <w:rPr>
          <w:rFonts w:cs="Tahoma"/>
          <w:sz w:val="20"/>
          <w:szCs w:val="20"/>
        </w:rPr>
      </w:pPr>
      <w:r w:rsidRPr="00B4484B">
        <w:rPr>
          <w:rFonts w:cs="Tahoma"/>
          <w:sz w:val="20"/>
          <w:szCs w:val="20"/>
        </w:rPr>
        <w:t>Ponudnikom je zagotovljeno pravno varstvo skladno z določbami Zakona o pravnem varstvu v postopkih javnega naročanja (Ur. l. RS, št. 43/11, 60/11-ZTP-D, 63/13, 90/14-ZDU-1 in 60/17; v nadaljevanju: ZPVPJN).</w:t>
      </w:r>
    </w:p>
    <w:p w14:paraId="29748A25" w14:textId="77777777" w:rsidR="004616AC" w:rsidRPr="00B4484B" w:rsidRDefault="004616AC" w:rsidP="002A2D45">
      <w:pPr>
        <w:keepNext/>
        <w:keepLines/>
        <w:autoSpaceDE w:val="0"/>
        <w:autoSpaceDN w:val="0"/>
        <w:adjustRightInd w:val="0"/>
        <w:jc w:val="both"/>
        <w:rPr>
          <w:rFonts w:cs="Tahoma"/>
          <w:sz w:val="20"/>
          <w:szCs w:val="20"/>
        </w:rPr>
      </w:pPr>
    </w:p>
    <w:p w14:paraId="76E4657C" w14:textId="77777777" w:rsidR="004616AC" w:rsidRPr="00B4484B" w:rsidRDefault="004616AC" w:rsidP="002A2D45">
      <w:pPr>
        <w:keepNext/>
        <w:keepLines/>
        <w:tabs>
          <w:tab w:val="left" w:pos="1155"/>
        </w:tabs>
        <w:autoSpaceDE w:val="0"/>
        <w:autoSpaceDN w:val="0"/>
        <w:adjustRightInd w:val="0"/>
        <w:jc w:val="both"/>
        <w:rPr>
          <w:rFonts w:cs="Tahoma"/>
          <w:sz w:val="20"/>
          <w:szCs w:val="20"/>
        </w:rPr>
      </w:pPr>
      <w:r w:rsidRPr="00B4484B">
        <w:rPr>
          <w:rFonts w:cs="Tahoma"/>
          <w:sz w:val="20"/>
          <w:szCs w:val="20"/>
        </w:rPr>
        <w:t>Na podlagi ZPVPJN se lahko zahtevek za revizijo vloži v vseh stopnjah postopka oddaje javnega naročila in zoper vsako ravnanje naročnika, razen če zakon, ki ureja oddajo javnih naročil ali ZPVPJN ne določa drugače.</w:t>
      </w:r>
    </w:p>
    <w:p w14:paraId="33164128" w14:textId="77777777" w:rsidR="004616AC" w:rsidRPr="00B4484B" w:rsidRDefault="004616AC" w:rsidP="002A2D45">
      <w:pPr>
        <w:keepNext/>
        <w:keepLines/>
        <w:autoSpaceDE w:val="0"/>
        <w:autoSpaceDN w:val="0"/>
        <w:adjustRightInd w:val="0"/>
        <w:jc w:val="both"/>
        <w:rPr>
          <w:rFonts w:cs="Tahoma"/>
          <w:sz w:val="20"/>
          <w:szCs w:val="20"/>
        </w:rPr>
      </w:pPr>
    </w:p>
    <w:p w14:paraId="77CE5FCA" w14:textId="63B96DB6" w:rsidR="004616AC" w:rsidRPr="00B4484B" w:rsidRDefault="001B533A" w:rsidP="002A2D45">
      <w:pPr>
        <w:keepNext/>
        <w:keepLines/>
        <w:autoSpaceDE w:val="0"/>
        <w:autoSpaceDN w:val="0"/>
        <w:adjustRightInd w:val="0"/>
        <w:jc w:val="both"/>
        <w:rPr>
          <w:rFonts w:cs="Tahoma"/>
          <w:sz w:val="20"/>
          <w:szCs w:val="20"/>
        </w:rPr>
      </w:pPr>
      <w:r w:rsidRPr="00B4484B">
        <w:rPr>
          <w:rFonts w:cs="Tahoma"/>
          <w:sz w:val="20"/>
          <w:szCs w:val="20"/>
        </w:rPr>
        <w:t>V kolikor</w:t>
      </w:r>
      <w:r w:rsidR="004616AC" w:rsidRPr="00B4484B">
        <w:rPr>
          <w:rFonts w:cs="Tahoma"/>
          <w:sz w:val="20"/>
          <w:szCs w:val="20"/>
        </w:rPr>
        <w:t xml:space="preserve"> se zahtevek za revizijo nanaša na vsebino objave, povabilo k oddaji ponudbe ali razpisne dokumentacijo, je dolžan vlagatelj ob vložitvi zahtevka za revizijo vplačati takso v višini 2.000,00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433DB46E" w14:textId="77777777" w:rsidR="004616AC" w:rsidRPr="00B4484B" w:rsidRDefault="004616AC" w:rsidP="002A2D45">
      <w:pPr>
        <w:keepNext/>
        <w:keepLines/>
        <w:ind w:right="56"/>
        <w:jc w:val="both"/>
        <w:rPr>
          <w:rFonts w:cs="Tahoma"/>
          <w:sz w:val="20"/>
          <w:szCs w:val="20"/>
        </w:rPr>
      </w:pPr>
    </w:p>
    <w:p w14:paraId="313FB71B" w14:textId="3EDDFBA4" w:rsidR="004616AC" w:rsidRPr="00B4484B" w:rsidRDefault="004616AC" w:rsidP="002A2D45">
      <w:pPr>
        <w:keepNext/>
        <w:keepLines/>
        <w:jc w:val="both"/>
        <w:rPr>
          <w:rFonts w:cs="Tahoma"/>
          <w:sz w:val="20"/>
          <w:szCs w:val="20"/>
        </w:rPr>
      </w:pPr>
      <w:r w:rsidRPr="00B4484B">
        <w:rPr>
          <w:rFonts w:cs="Tahoma"/>
          <w:sz w:val="20"/>
          <w:szCs w:val="20"/>
        </w:rPr>
        <w:t xml:space="preserve">Zahtevek za revizijo mora biti sestavljen v skladu z določili 15. člena ZPVPJN, vloži se preko portala </w:t>
      </w:r>
      <w:proofErr w:type="spellStart"/>
      <w:r w:rsidRPr="00B4484B">
        <w:rPr>
          <w:rFonts w:cs="Tahoma"/>
          <w:sz w:val="20"/>
          <w:szCs w:val="20"/>
        </w:rPr>
        <w:t>eRevizija</w:t>
      </w:r>
      <w:proofErr w:type="spellEnd"/>
      <w:r w:rsidRPr="00B4484B">
        <w:rPr>
          <w:rFonts w:cs="Tahoma"/>
          <w:sz w:val="20"/>
          <w:szCs w:val="20"/>
        </w:rPr>
        <w:t xml:space="preserve">. Vlagatelj mora zahtevku za revizijo priložiti potrdilo o plačilu takse. Zahtevek za revizijo se vloži v roku iz 25. člena ZPVPJN. </w:t>
      </w:r>
    </w:p>
    <w:p w14:paraId="18E8F1F4" w14:textId="77777777" w:rsidR="00D31A51" w:rsidRPr="00B4484B" w:rsidRDefault="00D31A51" w:rsidP="002A2D45">
      <w:pPr>
        <w:keepNext/>
        <w:keepLines/>
        <w:jc w:val="both"/>
        <w:rPr>
          <w:rFonts w:cs="Tahoma"/>
          <w:sz w:val="20"/>
          <w:szCs w:val="20"/>
        </w:rPr>
      </w:pPr>
    </w:p>
    <w:p w14:paraId="186233AB" w14:textId="77777777" w:rsidR="00D31A51" w:rsidRPr="00B4484B" w:rsidRDefault="00D31A51" w:rsidP="002A2D45">
      <w:pPr>
        <w:keepNext/>
        <w:keepLines/>
        <w:numPr>
          <w:ilvl w:val="1"/>
          <w:numId w:val="3"/>
        </w:numPr>
        <w:jc w:val="both"/>
        <w:rPr>
          <w:rFonts w:cs="Tahoma"/>
          <w:b/>
          <w:sz w:val="20"/>
          <w:szCs w:val="20"/>
        </w:rPr>
      </w:pPr>
      <w:r w:rsidRPr="00B4484B">
        <w:rPr>
          <w:rFonts w:cs="Tahoma"/>
          <w:b/>
          <w:sz w:val="20"/>
          <w:szCs w:val="20"/>
        </w:rPr>
        <w:t>Zaupnost podatkov in vpogled v ponudbo izbranega ponudnika</w:t>
      </w:r>
    </w:p>
    <w:p w14:paraId="0A64DB80" w14:textId="77777777" w:rsidR="00D31A51" w:rsidRPr="00B4484B" w:rsidRDefault="00D31A51" w:rsidP="002A2D45">
      <w:pPr>
        <w:keepNext/>
        <w:keepLines/>
        <w:jc w:val="both"/>
        <w:rPr>
          <w:rFonts w:cs="Tahoma"/>
          <w:sz w:val="20"/>
          <w:szCs w:val="20"/>
        </w:rPr>
      </w:pPr>
    </w:p>
    <w:p w14:paraId="5A456FB3" w14:textId="25E72FB5" w:rsidR="00D31A51" w:rsidRPr="00B4484B" w:rsidRDefault="00D31A51" w:rsidP="002A2D45">
      <w:pPr>
        <w:keepNext/>
        <w:keepLines/>
        <w:jc w:val="both"/>
        <w:rPr>
          <w:rFonts w:cs="Tahoma"/>
          <w:sz w:val="20"/>
          <w:szCs w:val="20"/>
        </w:rPr>
      </w:pPr>
      <w:r w:rsidRPr="00B4484B">
        <w:rPr>
          <w:rFonts w:cs="Tahoma"/>
          <w:sz w:val="20"/>
          <w:szCs w:val="20"/>
        </w:rPr>
        <w:t>Naročnik zagotavlja zaupnost in varovanje podatkov skladno s 35. členom ZJN-3. Naročnik ne sme razkriti informacij, ki mu jih gospodarski subjekt predloži in označi kot poslovno skrivnost, kot to določa zakon, ki ureja gospodarske družbe, če ta ali drug zakon ne določa drugače, pri čemer so javni podatke specifikacije ponujenega blaga, storitve ali gradnje in količina iz te specifikacije, cena na enoto, vrednost posamezne postavke in skupna vrednost iz ponudbe ter vsi tisti podatki, ki so vplivali na razvrstitev ponudbe v okviru drugih meril.</w:t>
      </w:r>
      <w:r w:rsidRPr="00B4484B">
        <w:rPr>
          <w:rFonts w:ascii="Republika" w:hAnsi="Republika"/>
          <w:color w:val="292B2C"/>
          <w:sz w:val="23"/>
          <w:szCs w:val="23"/>
          <w:shd w:val="clear" w:color="auto" w:fill="FFFFFF"/>
        </w:rPr>
        <w:t xml:space="preserve"> </w:t>
      </w:r>
      <w:r w:rsidRPr="00B4484B">
        <w:rPr>
          <w:rFonts w:cs="Tahoma"/>
          <w:sz w:val="20"/>
          <w:szCs w:val="20"/>
        </w:rPr>
        <w:t>Naročnik bo zagotovil varovanje podatkov, ki se glede na določbe zakona, ki ureja varstvo osebnih podatkov in varstvo tajnih podatkov, štejejo za osebne ali tajne podatke.</w:t>
      </w:r>
    </w:p>
    <w:p w14:paraId="311DF943" w14:textId="77777777" w:rsidR="00F61609" w:rsidRPr="00B4484B" w:rsidRDefault="00F61609" w:rsidP="002A2D45">
      <w:pPr>
        <w:keepNext/>
        <w:keepLines/>
        <w:jc w:val="both"/>
        <w:rPr>
          <w:rFonts w:ascii="Republika" w:hAnsi="Republika"/>
          <w:color w:val="292B2C"/>
          <w:sz w:val="23"/>
          <w:szCs w:val="23"/>
          <w:shd w:val="clear" w:color="auto" w:fill="FFFFFF"/>
        </w:rPr>
      </w:pPr>
    </w:p>
    <w:p w14:paraId="549BCB05" w14:textId="77777777" w:rsidR="00D31A51" w:rsidRPr="00B4484B" w:rsidRDefault="00D31A51" w:rsidP="002A2D45">
      <w:pPr>
        <w:keepNext/>
        <w:keepLines/>
        <w:jc w:val="both"/>
        <w:rPr>
          <w:rFonts w:cs="Tahoma"/>
          <w:sz w:val="20"/>
          <w:szCs w:val="20"/>
        </w:rPr>
      </w:pPr>
      <w:r w:rsidRPr="00B4484B">
        <w:rPr>
          <w:rFonts w:cs="Tahoma"/>
          <w:sz w:val="20"/>
          <w:szCs w:val="20"/>
        </w:rPr>
        <w:lastRenderedPageBreak/>
        <w:t>Vsi dokumenti v zvezi z oddajo javnega naročila so po pravnomočnosti odločitve o oddaji javnega naročila javni, če ne vsebujejo poslovnih skrivnosti, tajnih in osebnih podatkov, kot to določa četrti odstavek 35. člena ZJN-3 Pred tem datumom se določbe zakona, ki ureja dostop do informacij javnega značaja, ne uporabljajo.</w:t>
      </w:r>
    </w:p>
    <w:p w14:paraId="77C86D08" w14:textId="77777777" w:rsidR="00D31A51" w:rsidRPr="00B4484B" w:rsidRDefault="00D31A51" w:rsidP="002A2D45">
      <w:pPr>
        <w:keepNext/>
        <w:keepLines/>
        <w:jc w:val="both"/>
        <w:rPr>
          <w:rFonts w:cs="Tahoma"/>
          <w:sz w:val="20"/>
          <w:szCs w:val="20"/>
        </w:rPr>
      </w:pPr>
    </w:p>
    <w:p w14:paraId="5F0BD386" w14:textId="43CD202B" w:rsidR="00D31A51" w:rsidRPr="00B4484B" w:rsidRDefault="00D31A51" w:rsidP="002A2D45">
      <w:pPr>
        <w:keepNext/>
        <w:keepLines/>
        <w:jc w:val="both"/>
        <w:rPr>
          <w:rFonts w:cs="Tahoma"/>
          <w:sz w:val="20"/>
          <w:szCs w:val="20"/>
        </w:rPr>
      </w:pPr>
      <w:bookmarkStart w:id="6" w:name="_Hlk189750850"/>
      <w:r w:rsidRPr="00B4484B">
        <w:rPr>
          <w:rFonts w:cs="Tahoma"/>
          <w:sz w:val="20"/>
          <w:szCs w:val="20"/>
        </w:rPr>
        <w:t>Naročnik bo omogočil vpogled v ponudbo izbranega ponudnika ponudnikom v skladu s petim odstavkom 35. člena ZJN-3. Ponudniki morajo zahtevo za vpogled v ponudbo izbranega ponudnika pravočasno posredovati naročniku pisno na naslov: JAVNI HOLDING Ljubljana, d.o.o.,</w:t>
      </w:r>
      <w:r w:rsidR="00F61609" w:rsidRPr="00B4484B">
        <w:rPr>
          <w:rFonts w:cs="Tahoma"/>
          <w:sz w:val="20"/>
          <w:szCs w:val="20"/>
        </w:rPr>
        <w:t xml:space="preserve"> </w:t>
      </w:r>
      <w:r w:rsidRPr="00B4484B">
        <w:rPr>
          <w:rFonts w:cs="Tahoma"/>
          <w:sz w:val="20"/>
          <w:szCs w:val="20"/>
        </w:rPr>
        <w:t xml:space="preserve">Verovškova ulica 70, 1000 Ljubljana ali po elektronski pošti na naslov: </w:t>
      </w:r>
      <w:hyperlink r:id="rId8" w:history="1">
        <w:r w:rsidRPr="00B4484B">
          <w:rPr>
            <w:rFonts w:cs="Tahoma"/>
            <w:sz w:val="20"/>
            <w:szCs w:val="20"/>
            <w:u w:val="single"/>
          </w:rPr>
          <w:t>sjn@jhl.si</w:t>
        </w:r>
      </w:hyperlink>
      <w:r w:rsidR="001B533A" w:rsidRPr="00B4484B">
        <w:rPr>
          <w:rFonts w:cs="Tahoma"/>
          <w:sz w:val="20"/>
          <w:szCs w:val="20"/>
        </w:rPr>
        <w:t xml:space="preserve">. </w:t>
      </w:r>
    </w:p>
    <w:bookmarkEnd w:id="6"/>
    <w:p w14:paraId="0A139BF4" w14:textId="43D6D8B1" w:rsidR="00D31A51" w:rsidRPr="00B4484B" w:rsidRDefault="00D31A51" w:rsidP="002A2D45">
      <w:pPr>
        <w:keepNext/>
        <w:keepLines/>
        <w:jc w:val="both"/>
        <w:rPr>
          <w:rFonts w:cs="Tahoma"/>
          <w:sz w:val="20"/>
          <w:szCs w:val="20"/>
        </w:rPr>
      </w:pPr>
    </w:p>
    <w:p w14:paraId="75A6DAEB" w14:textId="77777777" w:rsidR="00A509BA" w:rsidRPr="00B4484B" w:rsidRDefault="00A509BA" w:rsidP="002A2D45">
      <w:pPr>
        <w:keepNext/>
        <w:keepLines/>
        <w:numPr>
          <w:ilvl w:val="1"/>
          <w:numId w:val="3"/>
        </w:numPr>
        <w:jc w:val="both"/>
        <w:rPr>
          <w:rFonts w:cs="Tahoma"/>
          <w:b/>
          <w:sz w:val="20"/>
          <w:szCs w:val="20"/>
        </w:rPr>
      </w:pPr>
      <w:r w:rsidRPr="00B4484B">
        <w:rPr>
          <w:rFonts w:cs="Tahoma"/>
          <w:b/>
          <w:sz w:val="20"/>
          <w:szCs w:val="20"/>
        </w:rPr>
        <w:t>Sklenitev pogodbe</w:t>
      </w:r>
    </w:p>
    <w:p w14:paraId="1D294F20" w14:textId="77777777" w:rsidR="00A509BA" w:rsidRPr="00B4484B" w:rsidRDefault="00A509BA" w:rsidP="002A2D45">
      <w:pPr>
        <w:keepNext/>
        <w:keepLines/>
        <w:jc w:val="both"/>
        <w:rPr>
          <w:rFonts w:cs="Tahoma"/>
          <w:sz w:val="20"/>
          <w:szCs w:val="20"/>
        </w:rPr>
      </w:pPr>
    </w:p>
    <w:p w14:paraId="54CD4BE0" w14:textId="1492BCEC" w:rsidR="00A509BA" w:rsidRPr="00B4484B" w:rsidRDefault="00A509BA" w:rsidP="002A2D45">
      <w:pPr>
        <w:keepNext/>
        <w:keepLines/>
        <w:jc w:val="both"/>
        <w:rPr>
          <w:rFonts w:cs="Tahoma"/>
          <w:sz w:val="20"/>
          <w:szCs w:val="20"/>
        </w:rPr>
      </w:pPr>
      <w:r w:rsidRPr="00B4484B">
        <w:rPr>
          <w:rFonts w:cs="Tahoma"/>
          <w:sz w:val="20"/>
          <w:szCs w:val="20"/>
        </w:rPr>
        <w:t xml:space="preserve">Naročnik bo, po preteku pravnomočnosti odločitve o oddaji naročila, </w:t>
      </w:r>
      <w:r w:rsidR="001B533A" w:rsidRPr="00B4484B">
        <w:rPr>
          <w:rFonts w:cs="Tahoma"/>
          <w:sz w:val="20"/>
          <w:szCs w:val="20"/>
        </w:rPr>
        <w:t xml:space="preserve">za posamezni sklop predmeta javnega naročila </w:t>
      </w:r>
      <w:r w:rsidRPr="00B4484B">
        <w:rPr>
          <w:rFonts w:cs="Tahoma"/>
          <w:sz w:val="20"/>
          <w:szCs w:val="20"/>
        </w:rPr>
        <w:t>sklenil pogodbo s cenovno najugodnejšim ponudnikom.</w:t>
      </w:r>
    </w:p>
    <w:p w14:paraId="62E4B4A1" w14:textId="77777777" w:rsidR="00A509BA" w:rsidRPr="00B4484B" w:rsidRDefault="00A509BA" w:rsidP="002A2D45">
      <w:pPr>
        <w:keepNext/>
        <w:keepLines/>
        <w:jc w:val="both"/>
        <w:rPr>
          <w:rFonts w:cs="Tahoma"/>
          <w:sz w:val="20"/>
          <w:szCs w:val="20"/>
        </w:rPr>
      </w:pPr>
    </w:p>
    <w:p w14:paraId="7AF25FAC" w14:textId="77777777" w:rsidR="00A509BA" w:rsidRPr="00B4484B" w:rsidRDefault="00A509BA" w:rsidP="002A2D45">
      <w:pPr>
        <w:keepNext/>
        <w:keepLines/>
        <w:jc w:val="both"/>
        <w:rPr>
          <w:rFonts w:cs="Tahoma"/>
          <w:sz w:val="20"/>
          <w:szCs w:val="20"/>
        </w:rPr>
      </w:pPr>
      <w:r w:rsidRPr="00B4484B">
        <w:rPr>
          <w:rFonts w:cs="Tahoma"/>
          <w:sz w:val="20"/>
          <w:szCs w:val="20"/>
        </w:rPr>
        <w:t>Izbrani ponudnik bo pozvan k podpisu pogodbe pisno. V kolikor izbrani ponudnik z naročnikom ne bo sklenil pogodbe, bo naročnik Državni revizijski komisiji predlagal, da uvede postopek o prekršku iz četrte točke prvega odstavka 112. člena ZJN-3.</w:t>
      </w:r>
    </w:p>
    <w:p w14:paraId="3F4D4BDC" w14:textId="77777777" w:rsidR="00A509BA" w:rsidRPr="00B4484B" w:rsidRDefault="00A509BA" w:rsidP="002A2D45">
      <w:pPr>
        <w:keepNext/>
        <w:keepLines/>
        <w:jc w:val="both"/>
        <w:rPr>
          <w:rFonts w:cs="Tahoma"/>
          <w:sz w:val="20"/>
          <w:szCs w:val="20"/>
        </w:rPr>
      </w:pPr>
    </w:p>
    <w:p w14:paraId="136412DD" w14:textId="77777777" w:rsidR="00A509BA" w:rsidRPr="00B4484B" w:rsidRDefault="00A509BA" w:rsidP="002A2D45">
      <w:pPr>
        <w:keepNext/>
        <w:keepLines/>
        <w:jc w:val="both"/>
        <w:rPr>
          <w:rFonts w:cs="Tahoma"/>
          <w:sz w:val="20"/>
          <w:szCs w:val="20"/>
        </w:rPr>
      </w:pPr>
      <w:r w:rsidRPr="00B4484B">
        <w:rPr>
          <w:rFonts w:cs="Tahoma"/>
          <w:sz w:val="20"/>
          <w:szCs w:val="20"/>
        </w:rPr>
        <w:t>Pogodbo z izbranim ponudnikom bo podpisal zakoniti zastopnik naročnika. Pogodba se bo pred podpisom vsebinsko prilagodila le glede na to, ali bo izbrani ponudnik predložil skupno ponudbo, prijavil sodelovanje podizvajalcev in podobno.</w:t>
      </w:r>
    </w:p>
    <w:p w14:paraId="013456E5" w14:textId="77777777" w:rsidR="00A509BA" w:rsidRPr="00B4484B" w:rsidRDefault="00A509BA" w:rsidP="002A2D45">
      <w:pPr>
        <w:keepNext/>
        <w:keepLines/>
        <w:jc w:val="both"/>
        <w:rPr>
          <w:rFonts w:cs="Tahoma"/>
          <w:sz w:val="20"/>
          <w:szCs w:val="20"/>
        </w:rPr>
      </w:pPr>
    </w:p>
    <w:p w14:paraId="4FF641EB" w14:textId="6E2B6E84" w:rsidR="00A509BA" w:rsidRPr="00B4484B" w:rsidRDefault="00A509BA" w:rsidP="002A2D45">
      <w:pPr>
        <w:keepNext/>
        <w:keepLines/>
        <w:jc w:val="both"/>
        <w:rPr>
          <w:rFonts w:cs="Tahoma"/>
          <w:sz w:val="20"/>
          <w:szCs w:val="20"/>
        </w:rPr>
      </w:pPr>
      <w:r w:rsidRPr="00B4484B">
        <w:rPr>
          <w:rFonts w:cs="Tahoma"/>
          <w:sz w:val="20"/>
          <w:szCs w:val="20"/>
        </w:rPr>
        <w:t xml:space="preserve">V skladu s šestim odstavkom 14. člena Zakona o integriteti in preprečevanju korupcije (Uradni list RS, št. 69/11-UPB2, 158/20; v nadaljevanju </w:t>
      </w:r>
      <w:proofErr w:type="spellStart"/>
      <w:r w:rsidRPr="00B4484B">
        <w:rPr>
          <w:rFonts w:cs="Tahoma"/>
          <w:sz w:val="20"/>
          <w:szCs w:val="20"/>
        </w:rPr>
        <w:t>ZIntPK</w:t>
      </w:r>
      <w:proofErr w:type="spellEnd"/>
      <w:r w:rsidRPr="00B4484B">
        <w:rPr>
          <w:rFonts w:cs="Tahoma"/>
          <w:sz w:val="20"/>
          <w:szCs w:val="20"/>
        </w:rPr>
        <w:t>) je dolžan izbrani ponudnik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(Priloga 3/4). Če bo ponudnik predložil lažno izjavo oziroma bo dal neresnične podatke o navedenih dejstvih, bo to imelo za posledico ničnost pogodbe. Izjavo bodo morali podati tudi ostali gospodarski subjekti, ki nastopajo v ponudbi skupaj s ponudnikom. V kolikor ponudnik Prilog</w:t>
      </w:r>
      <w:r w:rsidR="006400A9" w:rsidRPr="00B4484B">
        <w:rPr>
          <w:rFonts w:cs="Tahoma"/>
          <w:sz w:val="20"/>
          <w:szCs w:val="20"/>
        </w:rPr>
        <w:t>e</w:t>
      </w:r>
      <w:r w:rsidRPr="00B4484B">
        <w:rPr>
          <w:rFonts w:cs="Tahoma"/>
          <w:sz w:val="20"/>
          <w:szCs w:val="20"/>
        </w:rPr>
        <w:t xml:space="preserve"> 3</w:t>
      </w:r>
      <w:r w:rsidR="006400A9" w:rsidRPr="00B4484B">
        <w:rPr>
          <w:rFonts w:cs="Tahoma"/>
          <w:sz w:val="20"/>
          <w:szCs w:val="20"/>
        </w:rPr>
        <w:t>/4</w:t>
      </w:r>
      <w:r w:rsidRPr="00B4484B">
        <w:rPr>
          <w:rFonts w:cs="Tahoma"/>
          <w:sz w:val="20"/>
          <w:szCs w:val="20"/>
        </w:rPr>
        <w:t xml:space="preserve"> ne bo priloži že v ponudbi, bo naročnik ponudnika pozval k predložitvi izpolnjene predmetne priloge pred sklenitvijo pogodbe.</w:t>
      </w:r>
    </w:p>
    <w:p w14:paraId="354BAD17" w14:textId="77777777" w:rsidR="00A509BA" w:rsidRPr="00B4484B" w:rsidRDefault="00A509BA" w:rsidP="002A2D45">
      <w:pPr>
        <w:keepNext/>
        <w:keepLines/>
        <w:jc w:val="both"/>
        <w:rPr>
          <w:rFonts w:cs="Tahoma"/>
          <w:sz w:val="20"/>
          <w:szCs w:val="20"/>
        </w:rPr>
      </w:pPr>
    </w:p>
    <w:p w14:paraId="333C0CB2" w14:textId="3CD0EFAF" w:rsidR="00A509BA" w:rsidRPr="00B4484B" w:rsidRDefault="00A509BA" w:rsidP="002A2D45">
      <w:pPr>
        <w:keepNext/>
        <w:keepLines/>
        <w:jc w:val="both"/>
        <w:rPr>
          <w:rFonts w:cs="Tahoma"/>
          <w:sz w:val="20"/>
          <w:szCs w:val="20"/>
        </w:rPr>
      </w:pPr>
      <w:r w:rsidRPr="00B4484B">
        <w:rPr>
          <w:rFonts w:cs="Tahoma"/>
          <w:color w:val="000000"/>
          <w:sz w:val="20"/>
          <w:szCs w:val="20"/>
        </w:rPr>
        <w:t xml:space="preserve">Osnutek pogodbe je kot priloga sestavni del razpisne dokumentacije (Priloga </w:t>
      </w:r>
      <w:r w:rsidR="002100BB" w:rsidRPr="00B4484B">
        <w:rPr>
          <w:rFonts w:cs="Tahoma"/>
          <w:color w:val="000000"/>
          <w:sz w:val="20"/>
          <w:szCs w:val="20"/>
        </w:rPr>
        <w:t>6</w:t>
      </w:r>
      <w:r w:rsidRPr="00B4484B">
        <w:rPr>
          <w:rFonts w:cs="Tahoma"/>
          <w:color w:val="000000"/>
          <w:sz w:val="20"/>
          <w:szCs w:val="20"/>
        </w:rPr>
        <w:t xml:space="preserve">). </w:t>
      </w:r>
      <w:r w:rsidRPr="00B4484B">
        <w:rPr>
          <w:rFonts w:cs="Tahoma"/>
          <w:sz w:val="20"/>
          <w:szCs w:val="20"/>
        </w:rPr>
        <w:t>Ponudnik s podpisom Priloge 3/1 potrdi, da se strinja z vsebino osnutka pogodbe ter jo bo v primeru, da bo izbran najugodnejši ponudnik, podpisal na poziv naročnika. Osnutka pogodbe ponudniku ni potrebno prilagati k ponudbi.</w:t>
      </w:r>
    </w:p>
    <w:p w14:paraId="5EF1697C" w14:textId="77777777" w:rsidR="00A509BA" w:rsidRPr="00B4484B" w:rsidRDefault="00A509BA" w:rsidP="002A2D45">
      <w:pPr>
        <w:keepNext/>
        <w:keepLines/>
        <w:jc w:val="both"/>
        <w:rPr>
          <w:rFonts w:cs="Tahoma"/>
          <w:sz w:val="20"/>
          <w:szCs w:val="20"/>
        </w:rPr>
      </w:pPr>
    </w:p>
    <w:p w14:paraId="449F6B4D" w14:textId="77777777" w:rsidR="00256BC5" w:rsidRPr="00B4484B" w:rsidRDefault="00256BC5" w:rsidP="002A2D45">
      <w:pPr>
        <w:keepNext/>
        <w:keepLines/>
        <w:numPr>
          <w:ilvl w:val="1"/>
          <w:numId w:val="3"/>
        </w:numPr>
        <w:jc w:val="both"/>
        <w:rPr>
          <w:rFonts w:cs="Tahoma"/>
          <w:b/>
          <w:sz w:val="20"/>
          <w:szCs w:val="20"/>
        </w:rPr>
      </w:pPr>
      <w:r w:rsidRPr="00B4484B">
        <w:rPr>
          <w:rFonts w:cs="Tahoma"/>
          <w:b/>
          <w:sz w:val="20"/>
          <w:szCs w:val="20"/>
        </w:rPr>
        <w:t>Jamstvo za napake</w:t>
      </w:r>
    </w:p>
    <w:p w14:paraId="32E4486F" w14:textId="77777777" w:rsidR="00256BC5" w:rsidRPr="00B4484B" w:rsidRDefault="00256BC5" w:rsidP="002A2D45">
      <w:pPr>
        <w:keepNext/>
        <w:keepLines/>
        <w:jc w:val="both"/>
        <w:rPr>
          <w:rFonts w:cs="Tahoma"/>
          <w:sz w:val="20"/>
          <w:szCs w:val="20"/>
        </w:rPr>
      </w:pPr>
    </w:p>
    <w:p w14:paraId="7ABB8D88" w14:textId="2F3CA01A" w:rsidR="00256BC5" w:rsidRPr="00B4484B" w:rsidRDefault="00256BC5" w:rsidP="002A2D45">
      <w:pPr>
        <w:keepNext/>
        <w:keepLines/>
        <w:jc w:val="both"/>
        <w:rPr>
          <w:rFonts w:cs="Tahoma"/>
          <w:sz w:val="20"/>
          <w:szCs w:val="20"/>
        </w:rPr>
      </w:pPr>
      <w:r w:rsidRPr="00B4484B">
        <w:rPr>
          <w:rFonts w:cs="Tahoma"/>
          <w:sz w:val="20"/>
          <w:szCs w:val="20"/>
        </w:rPr>
        <w:t xml:space="preserve">Izbrani ponudnik, s katerim bo naročnik sklenil </w:t>
      </w:r>
      <w:r w:rsidR="00A509BA" w:rsidRPr="00B4484B">
        <w:rPr>
          <w:rFonts w:cs="Tahoma"/>
          <w:sz w:val="20"/>
          <w:szCs w:val="20"/>
        </w:rPr>
        <w:t>pogodbo</w:t>
      </w:r>
      <w:r w:rsidRPr="00B4484B">
        <w:rPr>
          <w:rFonts w:cs="Tahoma"/>
          <w:sz w:val="20"/>
          <w:szCs w:val="20"/>
        </w:rPr>
        <w:t xml:space="preserve">, bo moral jamčiti za odpravo vseh vrst napak, skladno z določili </w:t>
      </w:r>
      <w:r w:rsidR="00FB6A91" w:rsidRPr="00B4484B">
        <w:rPr>
          <w:rFonts w:cs="Tahoma"/>
          <w:sz w:val="20"/>
          <w:szCs w:val="20"/>
        </w:rPr>
        <w:t xml:space="preserve">Zakona o obligacijskih razmerjih. </w:t>
      </w:r>
    </w:p>
    <w:p w14:paraId="083197FD" w14:textId="703425B6" w:rsidR="00F1571F" w:rsidRPr="00B4484B" w:rsidRDefault="00F1571F" w:rsidP="002A2D45">
      <w:pPr>
        <w:keepNext/>
        <w:keepLines/>
        <w:jc w:val="both"/>
        <w:rPr>
          <w:rFonts w:cs="Tahoma"/>
          <w:sz w:val="20"/>
          <w:szCs w:val="20"/>
        </w:rPr>
      </w:pPr>
    </w:p>
    <w:p w14:paraId="71A088DE" w14:textId="77777777" w:rsidR="00201EFB" w:rsidRPr="00B4484B" w:rsidRDefault="00201EFB" w:rsidP="002A2D45">
      <w:pPr>
        <w:keepNext/>
        <w:keepLines/>
        <w:numPr>
          <w:ilvl w:val="0"/>
          <w:numId w:val="3"/>
        </w:numPr>
        <w:jc w:val="both"/>
        <w:rPr>
          <w:rFonts w:cs="Tahoma"/>
          <w:b/>
          <w:szCs w:val="20"/>
        </w:rPr>
      </w:pPr>
      <w:r w:rsidRPr="00B4484B">
        <w:rPr>
          <w:rFonts w:cs="Tahoma"/>
          <w:b/>
          <w:szCs w:val="20"/>
        </w:rPr>
        <w:t xml:space="preserve">PONUDBENI POGOJI </w:t>
      </w:r>
      <w:r w:rsidR="00256BC5" w:rsidRPr="00B4484B">
        <w:rPr>
          <w:rFonts w:cs="Tahoma"/>
          <w:b/>
          <w:szCs w:val="20"/>
        </w:rPr>
        <w:t>IN OPIS PREDMETA JAVNEGA NAROČILA</w:t>
      </w:r>
    </w:p>
    <w:p w14:paraId="36AFA330" w14:textId="7FBC252C" w:rsidR="00201EFB" w:rsidRPr="00B4484B" w:rsidRDefault="00201EFB" w:rsidP="002A2D45">
      <w:pPr>
        <w:keepNext/>
        <w:keepLines/>
        <w:jc w:val="both"/>
        <w:rPr>
          <w:rFonts w:cs="Tahoma"/>
          <w:b/>
          <w:sz w:val="20"/>
          <w:szCs w:val="20"/>
        </w:rPr>
      </w:pPr>
    </w:p>
    <w:p w14:paraId="6FEAF853" w14:textId="3092804F" w:rsidR="00080559" w:rsidRPr="00B4484B" w:rsidRDefault="00080559" w:rsidP="002A2D45">
      <w:pPr>
        <w:pStyle w:val="Odstavekseznama"/>
        <w:keepNext/>
        <w:keepLines/>
        <w:numPr>
          <w:ilvl w:val="1"/>
          <w:numId w:val="3"/>
        </w:numPr>
        <w:jc w:val="both"/>
        <w:rPr>
          <w:rFonts w:ascii="Tahoma" w:hAnsi="Tahoma" w:cs="Tahoma"/>
          <w:b/>
        </w:rPr>
      </w:pPr>
      <w:r w:rsidRPr="00B4484B">
        <w:rPr>
          <w:rFonts w:ascii="Tahoma" w:hAnsi="Tahoma" w:cs="Tahoma"/>
          <w:b/>
        </w:rPr>
        <w:t>Splošne zahteve</w:t>
      </w:r>
    </w:p>
    <w:p w14:paraId="6630D3E5" w14:textId="7A3DDC98" w:rsidR="006400A9" w:rsidRPr="00B4484B" w:rsidRDefault="006400A9" w:rsidP="002A2D45">
      <w:pPr>
        <w:keepNext/>
        <w:keepLines/>
        <w:jc w:val="both"/>
        <w:rPr>
          <w:rFonts w:cs="Tahoma"/>
          <w:sz w:val="20"/>
          <w:szCs w:val="20"/>
        </w:rPr>
      </w:pPr>
    </w:p>
    <w:p w14:paraId="25B9B82D" w14:textId="77777777" w:rsidR="006400A9" w:rsidRPr="00B4484B" w:rsidRDefault="006400A9" w:rsidP="002A2D45">
      <w:pPr>
        <w:pStyle w:val="Odstavekseznama"/>
        <w:keepNext/>
        <w:keepLines/>
        <w:numPr>
          <w:ilvl w:val="2"/>
          <w:numId w:val="3"/>
        </w:numPr>
        <w:jc w:val="both"/>
        <w:rPr>
          <w:rFonts w:ascii="Tahoma" w:hAnsi="Tahoma" w:cs="Tahoma"/>
          <w:bCs/>
        </w:rPr>
      </w:pPr>
      <w:r w:rsidRPr="00B4484B">
        <w:rPr>
          <w:rFonts w:ascii="Tahoma" w:hAnsi="Tahoma" w:cs="Tahoma"/>
          <w:bCs/>
        </w:rPr>
        <w:t>Celovitost ponudbe</w:t>
      </w:r>
    </w:p>
    <w:p w14:paraId="6BB08EF1" w14:textId="77777777" w:rsidR="008B7EF2" w:rsidRPr="00B4484B" w:rsidRDefault="008B7EF2" w:rsidP="002A2D45">
      <w:pPr>
        <w:keepNext/>
        <w:keepLines/>
        <w:jc w:val="both"/>
        <w:rPr>
          <w:rFonts w:cs="Tahoma"/>
          <w:sz w:val="20"/>
          <w:szCs w:val="20"/>
        </w:rPr>
      </w:pPr>
    </w:p>
    <w:p w14:paraId="4AC0F3C8" w14:textId="39348E7C" w:rsidR="006400A9" w:rsidRPr="00B4484B" w:rsidRDefault="006400A9" w:rsidP="002A2D45">
      <w:pPr>
        <w:keepNext/>
        <w:keepLines/>
        <w:jc w:val="both"/>
        <w:rPr>
          <w:rFonts w:cs="Tahoma"/>
          <w:sz w:val="20"/>
          <w:szCs w:val="20"/>
        </w:rPr>
      </w:pPr>
      <w:r w:rsidRPr="00B4484B">
        <w:rPr>
          <w:rFonts w:cs="Tahoma"/>
          <w:sz w:val="20"/>
          <w:szCs w:val="20"/>
        </w:rPr>
        <w:t xml:space="preserve">Predmet ponudbe </w:t>
      </w:r>
      <w:r w:rsidR="008B7EF2" w:rsidRPr="00B4484B">
        <w:rPr>
          <w:rFonts w:cs="Tahoma"/>
          <w:sz w:val="20"/>
          <w:szCs w:val="20"/>
        </w:rPr>
        <w:t xml:space="preserve">za posamezni sklop za katerega ponudnik oddaja ponudbo </w:t>
      </w:r>
      <w:r w:rsidRPr="00B4484B">
        <w:rPr>
          <w:rFonts w:cs="Tahoma"/>
          <w:sz w:val="20"/>
          <w:szCs w:val="20"/>
        </w:rPr>
        <w:t>mora izpolnjevati vse standarde, pogoje in zahteve naročnika, navedene v razpisni dokumentaciji</w:t>
      </w:r>
      <w:r w:rsidR="008B7EF2" w:rsidRPr="00B4484B">
        <w:rPr>
          <w:rFonts w:cs="Tahoma"/>
          <w:sz w:val="20"/>
          <w:szCs w:val="20"/>
        </w:rPr>
        <w:t xml:space="preserve"> in tehnični specifikaciji</w:t>
      </w:r>
      <w:r w:rsidRPr="00B4484B">
        <w:rPr>
          <w:rFonts w:cs="Tahoma"/>
          <w:sz w:val="20"/>
          <w:szCs w:val="20"/>
        </w:rPr>
        <w:t xml:space="preserve"> ter izpolnjevati vso relevantno zakonodajo s področja predmeta javnega naročila.</w:t>
      </w:r>
    </w:p>
    <w:p w14:paraId="67551CCA" w14:textId="77777777" w:rsidR="006400A9" w:rsidRPr="00B4484B" w:rsidRDefault="006400A9" w:rsidP="002A2D45">
      <w:pPr>
        <w:keepNext/>
        <w:keepLines/>
        <w:jc w:val="both"/>
        <w:rPr>
          <w:rFonts w:cs="Tahoma"/>
          <w:sz w:val="20"/>
          <w:szCs w:val="20"/>
        </w:rPr>
      </w:pPr>
    </w:p>
    <w:p w14:paraId="5537BD1B" w14:textId="77777777" w:rsidR="00575673" w:rsidRPr="00575673" w:rsidRDefault="00575673" w:rsidP="00575673">
      <w:pPr>
        <w:keepNext/>
        <w:keepLines/>
        <w:jc w:val="both"/>
        <w:rPr>
          <w:rFonts w:cs="Tahoma"/>
          <w:sz w:val="20"/>
          <w:szCs w:val="20"/>
        </w:rPr>
      </w:pPr>
      <w:r w:rsidRPr="00575673">
        <w:rPr>
          <w:rFonts w:cs="Tahoma"/>
          <w:sz w:val="20"/>
          <w:szCs w:val="20"/>
        </w:rPr>
        <w:t>V primeru, da predmet ponudbe za katerega ponudnik oddaja ponudbo ne bo v skladu z vsemi zahtevami in pogoji razpisne dokumentacije, bo naročnik tako ponudbo izključil iz sodelovanja v postopku oddaje javnega naročila.</w:t>
      </w:r>
    </w:p>
    <w:p w14:paraId="325F7E14" w14:textId="763ABBA5" w:rsidR="008B7EF2" w:rsidRDefault="008B7EF2" w:rsidP="002A2D45">
      <w:pPr>
        <w:keepNext/>
        <w:keepLines/>
        <w:jc w:val="both"/>
        <w:rPr>
          <w:rFonts w:cs="Tahoma"/>
          <w:sz w:val="20"/>
          <w:szCs w:val="20"/>
        </w:rPr>
      </w:pPr>
    </w:p>
    <w:p w14:paraId="463DA553" w14:textId="45FC28B5" w:rsidR="00461E1B" w:rsidRDefault="00461E1B" w:rsidP="002A2D45">
      <w:pPr>
        <w:keepNext/>
        <w:keepLines/>
        <w:jc w:val="both"/>
        <w:rPr>
          <w:rFonts w:cs="Tahoma"/>
          <w:sz w:val="20"/>
          <w:szCs w:val="20"/>
        </w:rPr>
      </w:pPr>
    </w:p>
    <w:p w14:paraId="27F5F0AB" w14:textId="77777777" w:rsidR="00080559" w:rsidRPr="00B4484B" w:rsidRDefault="00080559" w:rsidP="002A2D45">
      <w:pPr>
        <w:pStyle w:val="Odstavekseznama"/>
        <w:keepNext/>
        <w:keepLines/>
        <w:numPr>
          <w:ilvl w:val="2"/>
          <w:numId w:val="3"/>
        </w:numPr>
        <w:jc w:val="both"/>
        <w:rPr>
          <w:rFonts w:ascii="Tahoma" w:hAnsi="Tahoma" w:cs="Tahoma"/>
          <w:bCs/>
        </w:rPr>
      </w:pPr>
      <w:r w:rsidRPr="00B4484B">
        <w:rPr>
          <w:rFonts w:ascii="Tahoma" w:hAnsi="Tahoma" w:cs="Tahoma"/>
          <w:bCs/>
        </w:rPr>
        <w:lastRenderedPageBreak/>
        <w:t>Skupna ponudba</w:t>
      </w:r>
    </w:p>
    <w:p w14:paraId="211EAAB6" w14:textId="77777777" w:rsidR="00080559" w:rsidRPr="00B4484B" w:rsidRDefault="00080559" w:rsidP="002A2D45">
      <w:pPr>
        <w:keepNext/>
        <w:keepLines/>
        <w:jc w:val="both"/>
        <w:rPr>
          <w:rFonts w:cs="Tahoma"/>
          <w:sz w:val="20"/>
          <w:szCs w:val="20"/>
        </w:rPr>
      </w:pPr>
    </w:p>
    <w:p w14:paraId="3087D2BF" w14:textId="77777777" w:rsidR="00080559" w:rsidRPr="00B4484B" w:rsidRDefault="00080559" w:rsidP="002A2D45">
      <w:pPr>
        <w:keepNext/>
        <w:keepLines/>
        <w:spacing w:after="120"/>
        <w:jc w:val="both"/>
        <w:rPr>
          <w:rFonts w:cs="Tahoma"/>
          <w:sz w:val="20"/>
          <w:szCs w:val="20"/>
        </w:rPr>
      </w:pPr>
      <w:r w:rsidRPr="00B4484B">
        <w:rPr>
          <w:rFonts w:cs="Tahoma"/>
          <w:sz w:val="20"/>
          <w:szCs w:val="20"/>
        </w:rPr>
        <w:t>Ponudbo lahko predloži skupina gospodarskih subjektov (ponudnikov), ki morajo predložiti pravni akt o skupni izvedbi naročila (Obrazec 1 k Prilogi 1), ki mora opredeliti:</w:t>
      </w:r>
    </w:p>
    <w:p w14:paraId="65ACBFED" w14:textId="77777777" w:rsidR="00080559" w:rsidRPr="00B4484B" w:rsidRDefault="00080559" w:rsidP="002A2D45">
      <w:pPr>
        <w:keepNext/>
        <w:keepLines/>
        <w:numPr>
          <w:ilvl w:val="0"/>
          <w:numId w:val="16"/>
        </w:numPr>
        <w:jc w:val="both"/>
        <w:rPr>
          <w:rFonts w:cs="Tahoma"/>
          <w:sz w:val="20"/>
          <w:szCs w:val="20"/>
        </w:rPr>
      </w:pPr>
      <w:r w:rsidRPr="00B4484B">
        <w:rPr>
          <w:rFonts w:cs="Tahoma"/>
          <w:sz w:val="20"/>
          <w:szCs w:val="20"/>
        </w:rPr>
        <w:t>navedba, kateri izmed partnerjev iz skupine ponudnikov je pooblaščen za komuniciranje z naročnikom do sklenitve okvirnega sporazuma,</w:t>
      </w:r>
    </w:p>
    <w:p w14:paraId="2F4BDF6F" w14:textId="77777777" w:rsidR="00080559" w:rsidRPr="00B4484B" w:rsidRDefault="00080559" w:rsidP="002A2D45">
      <w:pPr>
        <w:keepNext/>
        <w:keepLines/>
        <w:numPr>
          <w:ilvl w:val="0"/>
          <w:numId w:val="16"/>
        </w:numPr>
        <w:jc w:val="both"/>
        <w:rPr>
          <w:rFonts w:cs="Tahoma"/>
          <w:sz w:val="20"/>
          <w:szCs w:val="20"/>
        </w:rPr>
      </w:pPr>
      <w:r w:rsidRPr="00B4484B">
        <w:rPr>
          <w:rFonts w:cs="Tahoma"/>
          <w:sz w:val="20"/>
          <w:szCs w:val="20"/>
        </w:rPr>
        <w:t>navedba vodilnega partnerja in pooblastilo vodilnemu partnerju,</w:t>
      </w:r>
    </w:p>
    <w:p w14:paraId="0CC7743A" w14:textId="77777777" w:rsidR="00080559" w:rsidRPr="00B4484B" w:rsidRDefault="00080559" w:rsidP="002A2D45">
      <w:pPr>
        <w:keepNext/>
        <w:keepLines/>
        <w:numPr>
          <w:ilvl w:val="0"/>
          <w:numId w:val="16"/>
        </w:numPr>
        <w:jc w:val="both"/>
        <w:rPr>
          <w:rFonts w:cs="Tahoma"/>
          <w:sz w:val="20"/>
          <w:szCs w:val="20"/>
        </w:rPr>
      </w:pPr>
      <w:r w:rsidRPr="00B4484B">
        <w:rPr>
          <w:rFonts w:cs="Tahoma"/>
          <w:sz w:val="20"/>
          <w:szCs w:val="20"/>
        </w:rPr>
        <w:t>naloge in odgovornosti posameznih partnerjev iz skupine ponudnikov v zvezi z izvedbo predmeta javnega naročila (področje dela) z navedbo vrednosti in deležev del vsakega izmed partnerjev,</w:t>
      </w:r>
    </w:p>
    <w:p w14:paraId="5AC292CF" w14:textId="264C168D" w:rsidR="00080559" w:rsidRPr="00B4484B" w:rsidRDefault="00080559" w:rsidP="002A2D45">
      <w:pPr>
        <w:keepNext/>
        <w:keepLines/>
        <w:numPr>
          <w:ilvl w:val="0"/>
          <w:numId w:val="16"/>
        </w:numPr>
        <w:jc w:val="both"/>
        <w:rPr>
          <w:rFonts w:cs="Tahoma"/>
          <w:sz w:val="20"/>
          <w:szCs w:val="20"/>
        </w:rPr>
      </w:pPr>
      <w:r w:rsidRPr="00B4484B">
        <w:rPr>
          <w:rFonts w:cs="Tahoma"/>
          <w:sz w:val="20"/>
          <w:szCs w:val="20"/>
        </w:rPr>
        <w:t xml:space="preserve">podpisnike </w:t>
      </w:r>
      <w:r w:rsidR="00B049C0" w:rsidRPr="00B4484B">
        <w:rPr>
          <w:rFonts w:cs="Tahoma"/>
          <w:sz w:val="20"/>
          <w:szCs w:val="20"/>
        </w:rPr>
        <w:t>okvirnega sporazuma/</w:t>
      </w:r>
      <w:r w:rsidR="0017300A" w:rsidRPr="00B4484B">
        <w:rPr>
          <w:rFonts w:cs="Tahoma"/>
          <w:sz w:val="20"/>
          <w:szCs w:val="20"/>
        </w:rPr>
        <w:t>pogodbe</w:t>
      </w:r>
      <w:r w:rsidRPr="00B4484B">
        <w:rPr>
          <w:rFonts w:cs="Tahoma"/>
          <w:sz w:val="20"/>
          <w:szCs w:val="20"/>
        </w:rPr>
        <w:t xml:space="preserve"> (opredelitev ali so podpisniki vsi člani skupine ponudnikov ali pooblaščen član iz skupine ponudnikov),</w:t>
      </w:r>
    </w:p>
    <w:p w14:paraId="758702D0" w14:textId="77777777" w:rsidR="00080559" w:rsidRPr="00B4484B" w:rsidRDefault="00080559" w:rsidP="002A2D45">
      <w:pPr>
        <w:keepNext/>
        <w:keepLines/>
        <w:numPr>
          <w:ilvl w:val="0"/>
          <w:numId w:val="16"/>
        </w:numPr>
        <w:jc w:val="both"/>
        <w:rPr>
          <w:rFonts w:cs="Tahoma"/>
          <w:sz w:val="20"/>
          <w:szCs w:val="20"/>
        </w:rPr>
      </w:pPr>
      <w:r w:rsidRPr="00B4484B">
        <w:rPr>
          <w:rFonts w:cs="Tahoma"/>
          <w:sz w:val="20"/>
          <w:szCs w:val="20"/>
        </w:rPr>
        <w:t>medsebojno odgovornost posameznega partnerja iz skupine ponudnikov za izvedbo naročila,</w:t>
      </w:r>
    </w:p>
    <w:p w14:paraId="5783C9D1" w14:textId="579AABB3" w:rsidR="00080559" w:rsidRPr="00B4484B" w:rsidRDefault="00080559" w:rsidP="002A2D45">
      <w:pPr>
        <w:keepNext/>
        <w:keepLines/>
        <w:numPr>
          <w:ilvl w:val="0"/>
          <w:numId w:val="16"/>
        </w:numPr>
        <w:jc w:val="both"/>
        <w:rPr>
          <w:rFonts w:cs="Tahoma"/>
          <w:sz w:val="20"/>
          <w:szCs w:val="20"/>
        </w:rPr>
      </w:pPr>
      <w:r w:rsidRPr="00B4484B">
        <w:rPr>
          <w:rFonts w:cs="Tahoma"/>
          <w:sz w:val="20"/>
          <w:szCs w:val="20"/>
        </w:rPr>
        <w:t xml:space="preserve">neomejeno solidarno odgovornost posameznega partnerja iz skupine ponudnikov do naročnika glede vseh obveznosti iz </w:t>
      </w:r>
      <w:r w:rsidR="0017300A" w:rsidRPr="00B4484B">
        <w:rPr>
          <w:rFonts w:cs="Tahoma"/>
          <w:sz w:val="20"/>
          <w:szCs w:val="20"/>
        </w:rPr>
        <w:t xml:space="preserve">pogodbe </w:t>
      </w:r>
      <w:r w:rsidRPr="00B4484B">
        <w:rPr>
          <w:rFonts w:cs="Tahoma"/>
          <w:sz w:val="20"/>
          <w:szCs w:val="20"/>
        </w:rPr>
        <w:t xml:space="preserve">(v primeru neizpolnjevanja obveznosti iz </w:t>
      </w:r>
      <w:r w:rsidR="0017300A" w:rsidRPr="00B4484B">
        <w:rPr>
          <w:rFonts w:cs="Tahoma"/>
          <w:sz w:val="20"/>
          <w:szCs w:val="20"/>
        </w:rPr>
        <w:t>pogodbe</w:t>
      </w:r>
      <w:r w:rsidR="00B049C0" w:rsidRPr="00B4484B">
        <w:rPr>
          <w:rFonts w:cs="Tahoma"/>
          <w:sz w:val="20"/>
          <w:szCs w:val="20"/>
        </w:rPr>
        <w:t>/okvirnega sporazuma</w:t>
      </w:r>
      <w:r w:rsidRPr="00B4484B">
        <w:rPr>
          <w:rFonts w:cs="Tahoma"/>
          <w:sz w:val="20"/>
          <w:szCs w:val="20"/>
        </w:rPr>
        <w:t xml:space="preserve"> posameznega partnerja iz skupine ponudnikov), </w:t>
      </w:r>
    </w:p>
    <w:p w14:paraId="75E23243" w14:textId="63B9E4F7" w:rsidR="00080559" w:rsidRPr="00B4484B" w:rsidRDefault="00080559" w:rsidP="002A2D45">
      <w:pPr>
        <w:keepNext/>
        <w:keepLines/>
        <w:numPr>
          <w:ilvl w:val="0"/>
          <w:numId w:val="16"/>
        </w:numPr>
        <w:jc w:val="both"/>
        <w:rPr>
          <w:rFonts w:cs="Tahoma"/>
          <w:sz w:val="20"/>
          <w:szCs w:val="20"/>
        </w:rPr>
      </w:pPr>
      <w:r w:rsidRPr="00B4484B">
        <w:rPr>
          <w:rFonts w:cs="Tahoma"/>
          <w:sz w:val="20"/>
          <w:szCs w:val="20"/>
        </w:rPr>
        <w:t xml:space="preserve">glavnega nosilca izvedbe obveznosti iz </w:t>
      </w:r>
      <w:r w:rsidR="0017300A" w:rsidRPr="00B4484B">
        <w:rPr>
          <w:rFonts w:cs="Tahoma"/>
          <w:sz w:val="20"/>
          <w:szCs w:val="20"/>
        </w:rPr>
        <w:t>pogodbe</w:t>
      </w:r>
      <w:r w:rsidR="00B049C0" w:rsidRPr="00B4484B">
        <w:rPr>
          <w:rFonts w:cs="Tahoma"/>
          <w:sz w:val="20"/>
          <w:szCs w:val="20"/>
        </w:rPr>
        <w:t>/okvirnega sporazuma</w:t>
      </w:r>
      <w:r w:rsidRPr="00B4484B">
        <w:rPr>
          <w:rFonts w:cs="Tahoma"/>
          <w:sz w:val="20"/>
          <w:szCs w:val="20"/>
        </w:rPr>
        <w:t>, katerim bo naročnik komuniciral,</w:t>
      </w:r>
    </w:p>
    <w:p w14:paraId="01AF1E4B" w14:textId="77777777" w:rsidR="00080559" w:rsidRPr="00B4484B" w:rsidRDefault="00080559" w:rsidP="002A2D45">
      <w:pPr>
        <w:keepNext/>
        <w:keepLines/>
        <w:numPr>
          <w:ilvl w:val="0"/>
          <w:numId w:val="16"/>
        </w:numPr>
        <w:jc w:val="both"/>
        <w:rPr>
          <w:rFonts w:cs="Tahoma"/>
          <w:sz w:val="20"/>
          <w:szCs w:val="20"/>
        </w:rPr>
      </w:pPr>
      <w:r w:rsidRPr="00B4484B">
        <w:rPr>
          <w:rFonts w:cs="Tahoma"/>
          <w:sz w:val="20"/>
          <w:szCs w:val="20"/>
        </w:rPr>
        <w:t>nosilce finančnih obračunov in transakcij z navedbo transakcijskega računa, preko katerega se bo izvajalo plačevanje izvedenih obveznosti,</w:t>
      </w:r>
    </w:p>
    <w:p w14:paraId="3629D0BA" w14:textId="77777777" w:rsidR="00080559" w:rsidRPr="00B4484B" w:rsidRDefault="00080559" w:rsidP="002A2D45">
      <w:pPr>
        <w:keepNext/>
        <w:keepLines/>
        <w:numPr>
          <w:ilvl w:val="0"/>
          <w:numId w:val="16"/>
        </w:numPr>
        <w:jc w:val="both"/>
        <w:rPr>
          <w:rFonts w:cs="Tahoma"/>
          <w:sz w:val="20"/>
          <w:szCs w:val="20"/>
        </w:rPr>
      </w:pPr>
      <w:r w:rsidRPr="00B4484B">
        <w:rPr>
          <w:rFonts w:cs="Tahoma"/>
          <w:sz w:val="20"/>
          <w:szCs w:val="20"/>
        </w:rPr>
        <w:t>določila v primeru izstopa partnerja, ter pod kakšnimi pogoji lahko pride do izstopa posameznega partnerja,</w:t>
      </w:r>
    </w:p>
    <w:p w14:paraId="7D395339" w14:textId="77777777" w:rsidR="00080559" w:rsidRPr="00B4484B" w:rsidRDefault="00080559" w:rsidP="002A2D45">
      <w:pPr>
        <w:keepNext/>
        <w:keepLines/>
        <w:numPr>
          <w:ilvl w:val="0"/>
          <w:numId w:val="16"/>
        </w:numPr>
        <w:jc w:val="both"/>
        <w:rPr>
          <w:rFonts w:cs="Tahoma"/>
          <w:sz w:val="20"/>
          <w:szCs w:val="20"/>
        </w:rPr>
      </w:pPr>
      <w:r w:rsidRPr="00B4484B">
        <w:rPr>
          <w:rFonts w:cs="Tahoma"/>
          <w:sz w:val="20"/>
          <w:szCs w:val="20"/>
        </w:rPr>
        <w:t xml:space="preserve">nosilca finančnih zavarovanj, </w:t>
      </w:r>
    </w:p>
    <w:p w14:paraId="1B3AB8E1" w14:textId="77777777" w:rsidR="00080559" w:rsidRPr="00B4484B" w:rsidRDefault="00080559" w:rsidP="002A2D45">
      <w:pPr>
        <w:keepNext/>
        <w:keepLines/>
        <w:numPr>
          <w:ilvl w:val="0"/>
          <w:numId w:val="17"/>
        </w:numPr>
        <w:ind w:left="714" w:hanging="357"/>
        <w:jc w:val="both"/>
        <w:rPr>
          <w:rFonts w:cs="Tahoma"/>
          <w:sz w:val="20"/>
          <w:szCs w:val="20"/>
        </w:rPr>
      </w:pPr>
      <w:r w:rsidRPr="00B4484B">
        <w:rPr>
          <w:rFonts w:cs="Tahoma"/>
          <w:sz w:val="20"/>
          <w:szCs w:val="20"/>
        </w:rPr>
        <w:t>obveznost članov skupine ponudnikov, da morajo o vseh spremembah pravnega akta o skupni izvedbi naročila, redno obveščati naročnika.</w:t>
      </w:r>
    </w:p>
    <w:p w14:paraId="36D35D4A" w14:textId="77777777" w:rsidR="00080559" w:rsidRPr="00B4484B" w:rsidRDefault="00080559" w:rsidP="002A2D45">
      <w:pPr>
        <w:keepNext/>
        <w:keepLines/>
        <w:jc w:val="both"/>
        <w:rPr>
          <w:rFonts w:cs="Tahoma"/>
          <w:sz w:val="20"/>
          <w:szCs w:val="20"/>
        </w:rPr>
      </w:pPr>
    </w:p>
    <w:p w14:paraId="65AEB9A5" w14:textId="77777777" w:rsidR="00080559" w:rsidRPr="00B4484B" w:rsidRDefault="00080559" w:rsidP="002A2D45">
      <w:pPr>
        <w:keepNext/>
        <w:keepLines/>
        <w:jc w:val="both"/>
        <w:rPr>
          <w:rFonts w:cs="Tahoma"/>
          <w:sz w:val="20"/>
          <w:szCs w:val="20"/>
        </w:rPr>
      </w:pPr>
      <w:r w:rsidRPr="00B4484B">
        <w:rPr>
          <w:rFonts w:cs="Tahoma"/>
          <w:sz w:val="20"/>
          <w:szCs w:val="20"/>
        </w:rPr>
        <w:t>Pravni akt o skupni izvedbi naročila se priloži prilogi 1.</w:t>
      </w:r>
    </w:p>
    <w:p w14:paraId="6AE28A3C" w14:textId="77777777" w:rsidR="00080559" w:rsidRPr="00B4484B" w:rsidRDefault="00080559" w:rsidP="002A2D45">
      <w:pPr>
        <w:keepNext/>
        <w:keepLines/>
        <w:jc w:val="both"/>
        <w:rPr>
          <w:rFonts w:cs="Tahoma"/>
          <w:sz w:val="20"/>
          <w:szCs w:val="20"/>
        </w:rPr>
      </w:pPr>
    </w:p>
    <w:p w14:paraId="0FDE1404" w14:textId="462528C8" w:rsidR="00080559" w:rsidRPr="00B4484B" w:rsidRDefault="00080559" w:rsidP="002A2D45">
      <w:pPr>
        <w:keepNext/>
        <w:keepLines/>
        <w:tabs>
          <w:tab w:val="left" w:pos="180"/>
        </w:tabs>
        <w:jc w:val="both"/>
        <w:rPr>
          <w:rFonts w:cs="Tahoma"/>
          <w:sz w:val="20"/>
          <w:szCs w:val="20"/>
        </w:rPr>
      </w:pPr>
      <w:r w:rsidRPr="00B4484B">
        <w:rPr>
          <w:rFonts w:cs="Tahoma"/>
          <w:sz w:val="20"/>
          <w:szCs w:val="20"/>
        </w:rPr>
        <w:t xml:space="preserve">V primeru skupne ponudbe, </w:t>
      </w:r>
      <w:r w:rsidR="00FA6573" w:rsidRPr="00B4484B">
        <w:rPr>
          <w:rFonts w:cs="Tahoma"/>
          <w:sz w:val="20"/>
          <w:szCs w:val="20"/>
        </w:rPr>
        <w:t>pogodbo</w:t>
      </w:r>
      <w:r w:rsidRPr="00B4484B">
        <w:rPr>
          <w:rFonts w:cs="Tahoma"/>
          <w:sz w:val="20"/>
          <w:szCs w:val="20"/>
        </w:rPr>
        <w:t xml:space="preserve"> podpišejo vsi partnerji v skupni ponudbi, če v pravnem aktu ni drugače določeno. Vsak član skupine izvajalcev v okviru skupne ponudbe odgovarja naročniku neomejeno solidarno.</w:t>
      </w:r>
    </w:p>
    <w:p w14:paraId="55B28670" w14:textId="77777777" w:rsidR="00080559" w:rsidRPr="00B4484B" w:rsidRDefault="00080559" w:rsidP="002A2D45">
      <w:pPr>
        <w:keepNext/>
        <w:keepLines/>
        <w:jc w:val="both"/>
        <w:rPr>
          <w:rFonts w:cs="Tahoma"/>
          <w:sz w:val="20"/>
          <w:szCs w:val="20"/>
        </w:rPr>
      </w:pPr>
    </w:p>
    <w:p w14:paraId="3CDC5E3D" w14:textId="77777777" w:rsidR="00080559" w:rsidRPr="00B4484B" w:rsidRDefault="00080559" w:rsidP="002A2D45">
      <w:pPr>
        <w:keepNext/>
        <w:keepLines/>
        <w:jc w:val="both"/>
        <w:rPr>
          <w:rFonts w:cs="Tahoma"/>
          <w:sz w:val="20"/>
          <w:szCs w:val="20"/>
        </w:rPr>
      </w:pPr>
      <w:r w:rsidRPr="00B4484B">
        <w:rPr>
          <w:rFonts w:cs="Tahoma"/>
          <w:sz w:val="20"/>
          <w:szCs w:val="20"/>
        </w:rPr>
        <w:t xml:space="preserve">V primeru skupne ponudbe mora glavni (vodilni) ponudnik za vse partnerje v skupni ponudbi k ponudbi predložiti zahtevana dokazila, v skladu z razpisno dokumentacijo. </w:t>
      </w:r>
    </w:p>
    <w:p w14:paraId="6D18250C" w14:textId="77777777" w:rsidR="00080559" w:rsidRPr="00B4484B" w:rsidRDefault="00080559" w:rsidP="002A2D45">
      <w:pPr>
        <w:keepNext/>
        <w:keepLines/>
        <w:jc w:val="both"/>
        <w:rPr>
          <w:rFonts w:cs="Tahoma"/>
          <w:sz w:val="20"/>
          <w:szCs w:val="20"/>
        </w:rPr>
      </w:pPr>
    </w:p>
    <w:p w14:paraId="525223DC" w14:textId="77777777" w:rsidR="00080559" w:rsidRPr="00B4484B" w:rsidRDefault="00080559" w:rsidP="002A2D45">
      <w:pPr>
        <w:pStyle w:val="Odstavekseznama"/>
        <w:keepNext/>
        <w:keepLines/>
        <w:numPr>
          <w:ilvl w:val="2"/>
          <w:numId w:val="3"/>
        </w:numPr>
        <w:jc w:val="both"/>
        <w:rPr>
          <w:rFonts w:ascii="Tahoma" w:hAnsi="Tahoma" w:cs="Tahoma"/>
          <w:bCs/>
        </w:rPr>
      </w:pPr>
      <w:r w:rsidRPr="00B4484B">
        <w:rPr>
          <w:rFonts w:ascii="Tahoma" w:hAnsi="Tahoma" w:cs="Tahoma"/>
          <w:bCs/>
        </w:rPr>
        <w:t>Ponudba s podizvajalci</w:t>
      </w:r>
    </w:p>
    <w:p w14:paraId="34369B58" w14:textId="77777777" w:rsidR="00080559" w:rsidRPr="00B4484B" w:rsidRDefault="00080559" w:rsidP="002A2D45">
      <w:pPr>
        <w:keepNext/>
        <w:keepLines/>
        <w:jc w:val="both"/>
        <w:rPr>
          <w:rFonts w:cs="Tahoma"/>
          <w:sz w:val="20"/>
          <w:szCs w:val="20"/>
        </w:rPr>
      </w:pPr>
    </w:p>
    <w:p w14:paraId="2DF25271" w14:textId="77777777" w:rsidR="00080559" w:rsidRPr="00B4484B" w:rsidRDefault="00080559" w:rsidP="002A2D45">
      <w:pPr>
        <w:keepNext/>
        <w:keepLines/>
        <w:spacing w:after="120"/>
        <w:jc w:val="both"/>
        <w:rPr>
          <w:rFonts w:cs="Tahoma"/>
          <w:sz w:val="20"/>
          <w:szCs w:val="20"/>
        </w:rPr>
      </w:pPr>
      <w:r w:rsidRPr="00B4484B">
        <w:rPr>
          <w:rFonts w:cs="Tahoma"/>
          <w:sz w:val="20"/>
          <w:szCs w:val="20"/>
        </w:rPr>
        <w:t>V kolikor namerava ponudnik izvajati predmet javnega naročil s podizvajalci, mora v ponudbi:</w:t>
      </w:r>
    </w:p>
    <w:p w14:paraId="445179DD" w14:textId="77777777" w:rsidR="00080559" w:rsidRPr="00B4484B" w:rsidRDefault="00080559" w:rsidP="002A2D45">
      <w:pPr>
        <w:keepNext/>
        <w:keepLines/>
        <w:numPr>
          <w:ilvl w:val="0"/>
          <w:numId w:val="17"/>
        </w:numPr>
        <w:ind w:left="714" w:hanging="357"/>
        <w:jc w:val="both"/>
        <w:rPr>
          <w:rFonts w:cs="Tahoma"/>
          <w:sz w:val="20"/>
          <w:szCs w:val="20"/>
        </w:rPr>
      </w:pPr>
      <w:r w:rsidRPr="00B4484B">
        <w:rPr>
          <w:rFonts w:cs="Tahoma"/>
          <w:sz w:val="20"/>
          <w:szCs w:val="20"/>
        </w:rPr>
        <w:t>predložiti izpolnjene priloge razpisne dokumentacije, ki se nanašajo na podizvajalce,</w:t>
      </w:r>
    </w:p>
    <w:p w14:paraId="04BCF1B3" w14:textId="77777777" w:rsidR="00080559" w:rsidRPr="00B4484B" w:rsidRDefault="00080559" w:rsidP="002A2D45">
      <w:pPr>
        <w:keepNext/>
        <w:keepLines/>
        <w:numPr>
          <w:ilvl w:val="0"/>
          <w:numId w:val="17"/>
        </w:numPr>
        <w:ind w:left="714" w:hanging="357"/>
        <w:jc w:val="both"/>
        <w:rPr>
          <w:rFonts w:cs="Tahoma"/>
          <w:sz w:val="20"/>
          <w:szCs w:val="20"/>
        </w:rPr>
      </w:pPr>
      <w:r w:rsidRPr="00B4484B">
        <w:rPr>
          <w:rFonts w:cs="Tahoma"/>
          <w:sz w:val="20"/>
          <w:szCs w:val="20"/>
        </w:rPr>
        <w:t xml:space="preserve">navesti vse podizvajalce ter vsak del javnega naročila, ki ga namerava oddati v </w:t>
      </w:r>
      <w:proofErr w:type="spellStart"/>
      <w:r w:rsidRPr="00B4484B">
        <w:rPr>
          <w:rFonts w:cs="Tahoma"/>
          <w:sz w:val="20"/>
          <w:szCs w:val="20"/>
        </w:rPr>
        <w:t>podizvajanje</w:t>
      </w:r>
      <w:proofErr w:type="spellEnd"/>
      <w:r w:rsidRPr="00B4484B">
        <w:rPr>
          <w:rFonts w:cs="Tahoma"/>
          <w:sz w:val="20"/>
          <w:szCs w:val="20"/>
        </w:rPr>
        <w:t>,</w:t>
      </w:r>
    </w:p>
    <w:p w14:paraId="5F910E68" w14:textId="77777777" w:rsidR="00080559" w:rsidRPr="00B4484B" w:rsidRDefault="00080559" w:rsidP="002A2D45">
      <w:pPr>
        <w:keepNext/>
        <w:keepLines/>
        <w:numPr>
          <w:ilvl w:val="0"/>
          <w:numId w:val="17"/>
        </w:numPr>
        <w:ind w:left="714" w:hanging="357"/>
        <w:jc w:val="both"/>
        <w:rPr>
          <w:rFonts w:cs="Tahoma"/>
          <w:sz w:val="20"/>
          <w:szCs w:val="20"/>
        </w:rPr>
      </w:pPr>
      <w:r w:rsidRPr="00B4484B">
        <w:rPr>
          <w:rFonts w:cs="Tahoma"/>
          <w:sz w:val="20"/>
          <w:szCs w:val="20"/>
        </w:rPr>
        <w:t>navesti kontaktne podatke in zakonite zastopnike predlaganih podizvajalcev,</w:t>
      </w:r>
    </w:p>
    <w:p w14:paraId="5AE29654" w14:textId="77777777" w:rsidR="00080559" w:rsidRPr="00B4484B" w:rsidRDefault="00080559" w:rsidP="002A2D45">
      <w:pPr>
        <w:keepNext/>
        <w:keepLines/>
        <w:numPr>
          <w:ilvl w:val="0"/>
          <w:numId w:val="17"/>
        </w:numPr>
        <w:ind w:left="714" w:hanging="357"/>
        <w:jc w:val="both"/>
        <w:rPr>
          <w:rFonts w:cs="Tahoma"/>
          <w:sz w:val="20"/>
          <w:szCs w:val="20"/>
        </w:rPr>
      </w:pPr>
      <w:r w:rsidRPr="00B4484B">
        <w:rPr>
          <w:rFonts w:cs="Tahoma"/>
          <w:sz w:val="20"/>
          <w:szCs w:val="20"/>
        </w:rPr>
        <w:t>predložiti Prilogo 3/2 IZJAVA O IZPOLNJEVANJU SPOSOBNOSTI PODIZVAJALCA/DRUGEGA SUBJEKTA,</w:t>
      </w:r>
    </w:p>
    <w:p w14:paraId="41ADF998" w14:textId="77777777" w:rsidR="00080559" w:rsidRPr="00B4484B" w:rsidRDefault="00080559" w:rsidP="002A2D45">
      <w:pPr>
        <w:keepNext/>
        <w:keepLines/>
        <w:numPr>
          <w:ilvl w:val="0"/>
          <w:numId w:val="17"/>
        </w:numPr>
        <w:ind w:left="714" w:hanging="357"/>
        <w:jc w:val="both"/>
        <w:rPr>
          <w:rFonts w:cs="Tahoma"/>
          <w:sz w:val="20"/>
          <w:szCs w:val="20"/>
        </w:rPr>
      </w:pPr>
      <w:r w:rsidRPr="00B4484B">
        <w:rPr>
          <w:rFonts w:cs="Tahoma"/>
          <w:kern w:val="16"/>
          <w:sz w:val="20"/>
          <w:szCs w:val="20"/>
        </w:rPr>
        <w:t>predložiti izpolnjeno, podpisano in žigosano</w:t>
      </w:r>
      <w:r w:rsidRPr="00B4484B">
        <w:rPr>
          <w:rFonts w:cs="Tahoma"/>
          <w:sz w:val="20"/>
          <w:szCs w:val="20"/>
        </w:rPr>
        <w:t xml:space="preserve"> Prilogo 3/3 IZJAVA FIZIČNE OSEBE,</w:t>
      </w:r>
    </w:p>
    <w:p w14:paraId="4A4D1755" w14:textId="77777777" w:rsidR="00080559" w:rsidRPr="00B4484B" w:rsidRDefault="00080559" w:rsidP="002A2D45">
      <w:pPr>
        <w:keepNext/>
        <w:keepLines/>
        <w:numPr>
          <w:ilvl w:val="0"/>
          <w:numId w:val="17"/>
        </w:numPr>
        <w:ind w:left="714" w:hanging="357"/>
        <w:jc w:val="both"/>
        <w:rPr>
          <w:rFonts w:cs="Tahoma"/>
          <w:sz w:val="20"/>
          <w:szCs w:val="20"/>
        </w:rPr>
      </w:pPr>
      <w:r w:rsidRPr="00B4484B">
        <w:rPr>
          <w:rFonts w:cs="Tahoma"/>
          <w:kern w:val="16"/>
          <w:sz w:val="20"/>
          <w:szCs w:val="20"/>
        </w:rPr>
        <w:t>predložiti izpolnjeno, podpisano in žigosano</w:t>
      </w:r>
      <w:r w:rsidRPr="00B4484B">
        <w:rPr>
          <w:rFonts w:cs="Tahoma"/>
          <w:sz w:val="20"/>
          <w:szCs w:val="20"/>
        </w:rPr>
        <w:t xml:space="preserve"> Prilogo 3/4 IZJAVA O UDELEŽBI FIZIČNIH IN PRAVNIH OSEB V LASTNIŠTVU GOSPODARSKEGA SUBJEKTA</w:t>
      </w:r>
      <w:r w:rsidRPr="00B4484B">
        <w:rPr>
          <w:rFonts w:cs="Tahoma"/>
          <w:bCs/>
          <w:sz w:val="20"/>
          <w:szCs w:val="20"/>
        </w:rPr>
        <w:t>,</w:t>
      </w:r>
    </w:p>
    <w:p w14:paraId="0A84ECED" w14:textId="77777777" w:rsidR="00080559" w:rsidRPr="00B4484B" w:rsidRDefault="00080559" w:rsidP="002A2D45">
      <w:pPr>
        <w:keepNext/>
        <w:keepLines/>
        <w:numPr>
          <w:ilvl w:val="0"/>
          <w:numId w:val="17"/>
        </w:numPr>
        <w:ind w:left="714" w:hanging="357"/>
        <w:jc w:val="both"/>
        <w:rPr>
          <w:rFonts w:cs="Tahoma"/>
          <w:sz w:val="20"/>
          <w:szCs w:val="20"/>
        </w:rPr>
      </w:pPr>
      <w:r w:rsidRPr="00B4484B">
        <w:rPr>
          <w:rFonts w:cs="Tahoma"/>
          <w:kern w:val="16"/>
          <w:sz w:val="20"/>
          <w:szCs w:val="20"/>
        </w:rPr>
        <w:t>predložiti izpolnjeno, podpisano in žigosano</w:t>
      </w:r>
      <w:r w:rsidRPr="00B4484B">
        <w:rPr>
          <w:rFonts w:cs="Tahoma"/>
          <w:sz w:val="20"/>
          <w:szCs w:val="20"/>
        </w:rPr>
        <w:t xml:space="preserve"> Prilogo 4/1 SEZNAM PODIZVAJALCEV IN ZAHTEVA ZA NEPOSREDNO PLAČILO,</w:t>
      </w:r>
    </w:p>
    <w:p w14:paraId="2881F9CB" w14:textId="77777777" w:rsidR="00080559" w:rsidRPr="00B4484B" w:rsidRDefault="00080559" w:rsidP="002A2D45">
      <w:pPr>
        <w:keepNext/>
        <w:keepLines/>
        <w:numPr>
          <w:ilvl w:val="0"/>
          <w:numId w:val="17"/>
        </w:numPr>
        <w:ind w:left="714" w:hanging="357"/>
        <w:jc w:val="both"/>
        <w:rPr>
          <w:rFonts w:cs="Tahoma"/>
          <w:sz w:val="20"/>
          <w:szCs w:val="20"/>
        </w:rPr>
      </w:pPr>
      <w:r w:rsidRPr="00B4484B">
        <w:rPr>
          <w:rFonts w:cs="Tahoma"/>
          <w:kern w:val="16"/>
          <w:sz w:val="20"/>
          <w:szCs w:val="20"/>
        </w:rPr>
        <w:t>predložiti izpolnjen, podpisan in žigosan</w:t>
      </w:r>
      <w:r w:rsidRPr="00B4484B">
        <w:rPr>
          <w:rFonts w:cs="Tahoma"/>
          <w:sz w:val="20"/>
          <w:szCs w:val="20"/>
        </w:rPr>
        <w:t xml:space="preserve"> Obrazec 1 k Prilogi 4/1 POOBLASTILO PONUDNIKA (v primeru zahteve posameznega podizvajalca za neposredna plačila, da naročnik na podlagi potrjenega računa oziroma situacije s strani glavnega izvajalca/ponudnika neposredno plačuje podizvajalcu),</w:t>
      </w:r>
    </w:p>
    <w:p w14:paraId="1D58B558" w14:textId="77777777" w:rsidR="00080559" w:rsidRPr="00B4484B" w:rsidRDefault="00080559" w:rsidP="002A2D45">
      <w:pPr>
        <w:keepNext/>
        <w:keepLines/>
        <w:numPr>
          <w:ilvl w:val="0"/>
          <w:numId w:val="17"/>
        </w:numPr>
        <w:ind w:left="714" w:hanging="357"/>
        <w:jc w:val="both"/>
        <w:rPr>
          <w:rFonts w:cs="Tahoma"/>
          <w:sz w:val="20"/>
          <w:szCs w:val="20"/>
        </w:rPr>
      </w:pPr>
      <w:r w:rsidRPr="00B4484B">
        <w:rPr>
          <w:rFonts w:cs="Tahoma"/>
          <w:kern w:val="16"/>
          <w:sz w:val="20"/>
          <w:szCs w:val="20"/>
        </w:rPr>
        <w:t>predložiti izpolnjen, podpisan in žigosan</w:t>
      </w:r>
      <w:r w:rsidRPr="00B4484B">
        <w:rPr>
          <w:rFonts w:cs="Tahoma"/>
          <w:sz w:val="20"/>
          <w:szCs w:val="20"/>
        </w:rPr>
        <w:t xml:space="preserve"> Obrazec 2 k Prilogi 4/1 SOGLASJE PODIZVAJALCEV (v primeru zahteve posameznega podizvajalca za neposredna plačila, na podlagi katerega naročnik namesto ponudnika poravna podizvajalčevo terjatev do ponudnika),</w:t>
      </w:r>
    </w:p>
    <w:p w14:paraId="6F31A737" w14:textId="77777777" w:rsidR="00080559" w:rsidRPr="00B4484B" w:rsidRDefault="00080559" w:rsidP="002A2D45">
      <w:pPr>
        <w:keepNext/>
        <w:keepLines/>
        <w:numPr>
          <w:ilvl w:val="0"/>
          <w:numId w:val="17"/>
        </w:numPr>
        <w:ind w:left="714" w:hanging="357"/>
        <w:jc w:val="both"/>
        <w:rPr>
          <w:rFonts w:cs="Tahoma"/>
          <w:sz w:val="20"/>
          <w:szCs w:val="20"/>
        </w:rPr>
      </w:pPr>
      <w:r w:rsidRPr="00B4484B">
        <w:rPr>
          <w:rFonts w:cs="Tahoma"/>
          <w:kern w:val="16"/>
          <w:sz w:val="20"/>
          <w:szCs w:val="20"/>
        </w:rPr>
        <w:t xml:space="preserve">predložiti sklenjen </w:t>
      </w:r>
      <w:r w:rsidRPr="00B4484B">
        <w:rPr>
          <w:rFonts w:cs="Tahoma"/>
          <w:sz w:val="20"/>
          <w:szCs w:val="20"/>
        </w:rPr>
        <w:t>SPORAZUM O MEDSEBOJNEM SODELOVANJU (med ponudnikom in posameznim podizvajalcem) (Obrazec 3 k Prilogi 4/1).</w:t>
      </w:r>
    </w:p>
    <w:p w14:paraId="2572226A" w14:textId="77777777" w:rsidR="00080559" w:rsidRPr="00B4484B" w:rsidRDefault="00080559" w:rsidP="002A2D45">
      <w:pPr>
        <w:keepNext/>
        <w:keepLines/>
        <w:jc w:val="both"/>
        <w:rPr>
          <w:rFonts w:cs="Tahoma"/>
          <w:sz w:val="20"/>
          <w:szCs w:val="20"/>
        </w:rPr>
      </w:pPr>
      <w:r w:rsidRPr="00B4484B">
        <w:rPr>
          <w:rFonts w:cs="Tahoma"/>
          <w:sz w:val="20"/>
          <w:szCs w:val="20"/>
        </w:rPr>
        <w:lastRenderedPageBreak/>
        <w:t>Naročnik bo zavrnil vsakega podizvajalca, če zanj obstajajo razlogi za izključitev iz tč. 3.1. razpisne dokumentacije. Ponudnik mora za posameznega podizvajalca priložiti enaka dokazila za izpolnjevanje pogojev, določenih v prejšnjem stavku, kot jih mora priložiti zase, razen pri pogojih, kjer so že predvidena dokazila, ki jih mora podizvajalec predložiti.</w:t>
      </w:r>
    </w:p>
    <w:p w14:paraId="269EF934" w14:textId="77777777" w:rsidR="00080559" w:rsidRPr="00B4484B" w:rsidRDefault="00080559" w:rsidP="002A2D45">
      <w:pPr>
        <w:keepNext/>
        <w:keepLines/>
        <w:jc w:val="both"/>
        <w:rPr>
          <w:rFonts w:cs="Tahoma"/>
          <w:sz w:val="20"/>
          <w:szCs w:val="20"/>
        </w:rPr>
      </w:pPr>
    </w:p>
    <w:p w14:paraId="3BCAF850" w14:textId="77777777" w:rsidR="00080559" w:rsidRPr="00B4484B" w:rsidRDefault="00080559" w:rsidP="002A2D45">
      <w:pPr>
        <w:keepNext/>
        <w:keepLines/>
        <w:jc w:val="both"/>
        <w:rPr>
          <w:rFonts w:cs="Tahoma"/>
          <w:sz w:val="20"/>
          <w:szCs w:val="20"/>
        </w:rPr>
      </w:pPr>
      <w:r w:rsidRPr="00B4484B">
        <w:rPr>
          <w:rFonts w:cs="Tahoma"/>
          <w:sz w:val="20"/>
          <w:szCs w:val="20"/>
        </w:rPr>
        <w:t>Ponudnik, kateremu bo javno naročilo oddano, bo v razmerju do naročnika v celoti odgovarjal za izvedbo prejetega naročila, ne glede na število podizvajalcev.</w:t>
      </w:r>
    </w:p>
    <w:p w14:paraId="74A4E648" w14:textId="77777777" w:rsidR="00080559" w:rsidRPr="00B4484B" w:rsidRDefault="00080559" w:rsidP="002A2D45">
      <w:pPr>
        <w:keepNext/>
        <w:keepLines/>
        <w:jc w:val="both"/>
        <w:rPr>
          <w:rFonts w:cs="Tahoma"/>
          <w:sz w:val="20"/>
          <w:szCs w:val="20"/>
        </w:rPr>
      </w:pPr>
    </w:p>
    <w:p w14:paraId="75235476" w14:textId="77777777" w:rsidR="00080559" w:rsidRPr="00B4484B" w:rsidRDefault="00080559" w:rsidP="002A2D45">
      <w:pPr>
        <w:keepNext/>
        <w:keepLines/>
        <w:numPr>
          <w:ilvl w:val="12"/>
          <w:numId w:val="0"/>
        </w:numPr>
        <w:jc w:val="both"/>
        <w:rPr>
          <w:rFonts w:ascii="Times New Roman" w:hAnsi="Times New Roman"/>
          <w:sz w:val="20"/>
          <w:szCs w:val="20"/>
        </w:rPr>
      </w:pPr>
      <w:r w:rsidRPr="00B4484B">
        <w:rPr>
          <w:rFonts w:cs="Tahoma"/>
          <w:kern w:val="16"/>
          <w:sz w:val="20"/>
          <w:szCs w:val="20"/>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676C19E4" w14:textId="77777777" w:rsidR="00080559" w:rsidRPr="00B4484B" w:rsidRDefault="00080559" w:rsidP="002A2D45">
      <w:pPr>
        <w:keepNext/>
        <w:keepLines/>
        <w:jc w:val="both"/>
        <w:rPr>
          <w:rFonts w:cs="Tahoma"/>
          <w:sz w:val="20"/>
          <w:szCs w:val="20"/>
        </w:rPr>
      </w:pPr>
    </w:p>
    <w:p w14:paraId="392A36BD" w14:textId="77777777" w:rsidR="00080559" w:rsidRPr="00B4484B" w:rsidRDefault="00080559" w:rsidP="002A2D45">
      <w:pPr>
        <w:keepNext/>
        <w:keepLines/>
        <w:jc w:val="both"/>
        <w:rPr>
          <w:rFonts w:cs="Tahoma"/>
          <w:sz w:val="20"/>
          <w:szCs w:val="20"/>
        </w:rPr>
      </w:pPr>
      <w:r w:rsidRPr="00B4484B">
        <w:rPr>
          <w:rFonts w:cs="Tahoma"/>
          <w:kern w:val="16"/>
          <w:sz w:val="20"/>
          <w:szCs w:val="20"/>
        </w:rPr>
        <w:t>Le če podizvajalec v skladu in na način, določen v drugem in tretjem odstavku 94. člena ZJN-3, zahteva neposredno plačilo, se šteje, da je neposredno plačilo podizvajalcu obvezno v skladu s ZJN-3 in obveznost zavezuje naročnika in glavnega izvajalca.</w:t>
      </w:r>
    </w:p>
    <w:p w14:paraId="2382D49E" w14:textId="77777777" w:rsidR="00080559" w:rsidRPr="00B4484B" w:rsidRDefault="00080559" w:rsidP="002A2D45">
      <w:pPr>
        <w:keepNext/>
        <w:keepLines/>
        <w:jc w:val="both"/>
        <w:rPr>
          <w:rFonts w:cs="Tahoma"/>
          <w:sz w:val="20"/>
          <w:szCs w:val="20"/>
        </w:rPr>
      </w:pPr>
    </w:p>
    <w:p w14:paraId="6D2370B6" w14:textId="77777777" w:rsidR="00080559" w:rsidRPr="00B4484B" w:rsidRDefault="00080559" w:rsidP="002A2D45">
      <w:pPr>
        <w:keepNext/>
        <w:keepLines/>
        <w:jc w:val="both"/>
        <w:rPr>
          <w:rFonts w:cs="Tahoma"/>
          <w:sz w:val="20"/>
          <w:szCs w:val="20"/>
        </w:rPr>
      </w:pPr>
      <w:r w:rsidRPr="00B4484B">
        <w:rPr>
          <w:rFonts w:cs="Tahoma"/>
          <w:sz w:val="20"/>
          <w:szCs w:val="20"/>
        </w:rPr>
        <w:t>Če neposredno plačilo podizvajalcu ni obvezno v skladu s 94. členom ZJN-3, mora naročnik od glavnega izvajalca zahtevati, da mu najpozneje v 60 dneh od plačila končnega računa oziroma situacije pošlje svojo pisno izjavo in pisno izjavo podizvajalca, da je podizvajalec prejel plačilo za izvedene gradnje ali storitve oziroma dobavljeno blago, neposredno povezano s predmetom javnega naročila.</w:t>
      </w:r>
    </w:p>
    <w:p w14:paraId="03A7E29E" w14:textId="77777777" w:rsidR="00080559" w:rsidRPr="00B4484B" w:rsidRDefault="00080559" w:rsidP="002A2D45">
      <w:pPr>
        <w:keepNext/>
        <w:keepLines/>
        <w:jc w:val="both"/>
        <w:rPr>
          <w:rFonts w:cs="Tahoma"/>
          <w:sz w:val="20"/>
          <w:szCs w:val="20"/>
        </w:rPr>
      </w:pPr>
    </w:p>
    <w:p w14:paraId="5AAD7B79" w14:textId="77777777" w:rsidR="00080559" w:rsidRPr="00B4484B" w:rsidRDefault="00080559" w:rsidP="002A2D45">
      <w:pPr>
        <w:keepNext/>
        <w:keepLines/>
        <w:jc w:val="both"/>
        <w:rPr>
          <w:rFonts w:cs="Tahoma"/>
          <w:sz w:val="20"/>
          <w:szCs w:val="20"/>
        </w:rPr>
      </w:pPr>
      <w:r w:rsidRPr="00B4484B">
        <w:rPr>
          <w:rFonts w:cs="Tahoma"/>
          <w:sz w:val="20"/>
          <w:szCs w:val="20"/>
        </w:rPr>
        <w:t>Glavni izvajalec mora svojemu računu ali situaciji priložiti račun ali situacijo podizvajalca, ki ga je predhodno potrdil.</w:t>
      </w:r>
    </w:p>
    <w:p w14:paraId="4C66B403" w14:textId="77777777" w:rsidR="00080559" w:rsidRPr="00B4484B" w:rsidRDefault="00080559" w:rsidP="002A2D45">
      <w:pPr>
        <w:keepNext/>
        <w:keepLines/>
        <w:jc w:val="both"/>
        <w:rPr>
          <w:rFonts w:cs="Tahoma"/>
          <w:sz w:val="20"/>
          <w:szCs w:val="20"/>
        </w:rPr>
      </w:pPr>
    </w:p>
    <w:p w14:paraId="1B14B5E0" w14:textId="77777777" w:rsidR="00080559" w:rsidRPr="00B4484B" w:rsidRDefault="00080559" w:rsidP="002A2D45">
      <w:pPr>
        <w:keepNext/>
        <w:keepLines/>
        <w:numPr>
          <w:ilvl w:val="12"/>
          <w:numId w:val="0"/>
        </w:numPr>
        <w:jc w:val="both"/>
        <w:rPr>
          <w:rFonts w:cs="Tahoma"/>
          <w:kern w:val="16"/>
          <w:sz w:val="20"/>
          <w:szCs w:val="20"/>
        </w:rPr>
      </w:pPr>
      <w:r w:rsidRPr="00B4484B">
        <w:rPr>
          <w:rFonts w:cs="Tahoma"/>
          <w:kern w:val="16"/>
          <w:sz w:val="20"/>
          <w:szCs w:val="20"/>
        </w:rPr>
        <w:t xml:space="preserve">V kolikor ponudnik ne ravna v skladu s 94. člena ZJN-3, bo naročnik Državni revizijski komisiji podal predlog za uvedbo postopka o prekršku iz 2. točke prvega odstavka 112. člena ZJN-3, kot to določa sedmi odstavek 94. člena ZJN-3. </w:t>
      </w:r>
    </w:p>
    <w:p w14:paraId="0492239A" w14:textId="77777777" w:rsidR="00080559" w:rsidRPr="00B4484B" w:rsidRDefault="00080559" w:rsidP="002A2D45">
      <w:pPr>
        <w:keepNext/>
        <w:keepLines/>
        <w:jc w:val="both"/>
        <w:rPr>
          <w:rFonts w:cs="Tahoma"/>
          <w:i/>
          <w:sz w:val="20"/>
          <w:szCs w:val="20"/>
        </w:rPr>
      </w:pPr>
      <w:r w:rsidRPr="00B4484B">
        <w:rPr>
          <w:rFonts w:cs="Tahoma"/>
          <w:i/>
          <w:sz w:val="20"/>
          <w:szCs w:val="20"/>
        </w:rPr>
        <w:t>V kolikor ponudnik ne oddaja ponudbe z nobenim podizvajalcem, mu ni potrebno izpolniti/priložiti prilog, ki se nanašajo na podizvajalce.</w:t>
      </w:r>
    </w:p>
    <w:p w14:paraId="756C7A86" w14:textId="77777777" w:rsidR="00080559" w:rsidRPr="00B4484B" w:rsidRDefault="00080559" w:rsidP="002A2D45">
      <w:pPr>
        <w:keepNext/>
        <w:keepLines/>
        <w:tabs>
          <w:tab w:val="left" w:pos="1725"/>
        </w:tabs>
        <w:jc w:val="both"/>
        <w:rPr>
          <w:rFonts w:cs="Tahoma"/>
          <w:sz w:val="20"/>
          <w:szCs w:val="20"/>
        </w:rPr>
      </w:pPr>
    </w:p>
    <w:p w14:paraId="5DA54DA1" w14:textId="77777777" w:rsidR="00080559" w:rsidRPr="00B4484B" w:rsidRDefault="00080559" w:rsidP="002A2D45">
      <w:pPr>
        <w:pStyle w:val="Odstavekseznama"/>
        <w:keepNext/>
        <w:keepLines/>
        <w:numPr>
          <w:ilvl w:val="2"/>
          <w:numId w:val="3"/>
        </w:numPr>
        <w:jc w:val="both"/>
        <w:rPr>
          <w:rFonts w:ascii="Tahoma" w:hAnsi="Tahoma" w:cs="Tahoma"/>
          <w:bCs/>
        </w:rPr>
      </w:pPr>
      <w:r w:rsidRPr="00B4484B">
        <w:rPr>
          <w:rFonts w:ascii="Tahoma" w:hAnsi="Tahoma" w:cs="Tahoma"/>
          <w:bCs/>
        </w:rPr>
        <w:t>Uporaba zmogljivosti drugih subjektov</w:t>
      </w:r>
    </w:p>
    <w:p w14:paraId="29A00982" w14:textId="77777777" w:rsidR="00080559" w:rsidRPr="00B4484B" w:rsidRDefault="00080559" w:rsidP="002A2D45">
      <w:pPr>
        <w:keepNext/>
        <w:keepLines/>
        <w:jc w:val="both"/>
        <w:rPr>
          <w:rFonts w:cs="Tahoma"/>
          <w:sz w:val="20"/>
          <w:szCs w:val="20"/>
        </w:rPr>
      </w:pPr>
    </w:p>
    <w:p w14:paraId="7B9988E7" w14:textId="77777777" w:rsidR="00080559" w:rsidRPr="00B4484B" w:rsidRDefault="00080559" w:rsidP="002A2D45">
      <w:pPr>
        <w:keepNext/>
        <w:keepLines/>
        <w:jc w:val="both"/>
        <w:rPr>
          <w:rFonts w:cs="Tahoma"/>
          <w:sz w:val="20"/>
          <w:szCs w:val="20"/>
        </w:rPr>
      </w:pPr>
      <w:r w:rsidRPr="00B4484B">
        <w:rPr>
          <w:rFonts w:cs="Tahoma"/>
          <w:sz w:val="20"/>
          <w:szCs w:val="20"/>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4C260D76" w14:textId="77777777" w:rsidR="00080559" w:rsidRPr="00B4484B" w:rsidRDefault="00080559" w:rsidP="002A2D45">
      <w:pPr>
        <w:keepNext/>
        <w:keepLines/>
        <w:jc w:val="both"/>
        <w:rPr>
          <w:rFonts w:cs="Tahoma"/>
          <w:sz w:val="20"/>
          <w:szCs w:val="20"/>
        </w:rPr>
      </w:pPr>
    </w:p>
    <w:p w14:paraId="6ADF5855" w14:textId="77777777" w:rsidR="00080559" w:rsidRPr="00B4484B" w:rsidRDefault="00080559" w:rsidP="002A2D45">
      <w:pPr>
        <w:keepNext/>
        <w:keepLines/>
        <w:ind w:right="-2"/>
        <w:jc w:val="both"/>
        <w:rPr>
          <w:rFonts w:cs="Tahoma"/>
          <w:sz w:val="20"/>
          <w:szCs w:val="20"/>
        </w:rPr>
      </w:pPr>
      <w:r w:rsidRPr="00B4484B">
        <w:rPr>
          <w:rFonts w:cs="Tahoma"/>
          <w:sz w:val="20"/>
          <w:szCs w:val="20"/>
        </w:rPr>
        <w:t xml:space="preserve">Če želi ponudnik uporabiti zmogljivosti drugih subjektov, mora v ponudbi dokazati, da bo imel na voljo sredstva, na primer s predložitvijo zagotovil teh subjektov za ta namen. Naročnik bo v tem primeru ravnal v skladu s drugim odstavkom 81. člena ZJN-3. </w:t>
      </w:r>
    </w:p>
    <w:p w14:paraId="154CA75F" w14:textId="77777777" w:rsidR="00080559" w:rsidRPr="00B4484B" w:rsidRDefault="00080559" w:rsidP="002A2D45">
      <w:pPr>
        <w:keepNext/>
        <w:keepLines/>
        <w:autoSpaceDE w:val="0"/>
        <w:autoSpaceDN w:val="0"/>
        <w:adjustRightInd w:val="0"/>
        <w:jc w:val="both"/>
        <w:rPr>
          <w:rFonts w:cs="Tahoma"/>
          <w:sz w:val="20"/>
          <w:szCs w:val="20"/>
        </w:rPr>
      </w:pPr>
    </w:p>
    <w:p w14:paraId="38BDAFF8" w14:textId="77777777" w:rsidR="00080559" w:rsidRPr="00B4484B" w:rsidRDefault="00080559" w:rsidP="002A2D45">
      <w:pPr>
        <w:keepNext/>
        <w:keepLines/>
        <w:autoSpaceDE w:val="0"/>
        <w:autoSpaceDN w:val="0"/>
        <w:adjustRightInd w:val="0"/>
        <w:jc w:val="both"/>
        <w:rPr>
          <w:rFonts w:cs="Tahoma"/>
          <w:sz w:val="20"/>
          <w:szCs w:val="20"/>
        </w:rPr>
      </w:pPr>
      <w:r w:rsidRPr="00B4484B">
        <w:rPr>
          <w:rFonts w:cs="Tahoma"/>
          <w:sz w:val="20"/>
          <w:szCs w:val="20"/>
        </w:rPr>
        <w:t xml:space="preserve">O uporabi zmogljivosti drugih subjektov govorimo, ko drugi subjekt </w:t>
      </w:r>
      <w:r w:rsidRPr="00B4484B">
        <w:rPr>
          <w:rFonts w:cs="Tahoma"/>
          <w:sz w:val="20"/>
          <w:szCs w:val="20"/>
          <w:u w:val="single"/>
        </w:rPr>
        <w:t>ni neposredno udeležen pri sami izvedbi naročila</w:t>
      </w:r>
      <w:r w:rsidRPr="00B4484B">
        <w:rPr>
          <w:rFonts w:cs="Tahoma"/>
          <w:sz w:val="20"/>
          <w:szCs w:val="20"/>
        </w:rPr>
        <w:t xml:space="preserve">, temveč ponudniku le npr. posodi določeno opremo, tehnična sredstva, mehanizacijo itd.. Če bo drugi subjekt z zmogljivostmi, s katerimi razpolaga in na katere se sklicuje ponudnik, </w:t>
      </w:r>
      <w:r w:rsidRPr="00B4484B">
        <w:rPr>
          <w:rFonts w:cs="Tahoma"/>
          <w:sz w:val="20"/>
          <w:szCs w:val="20"/>
          <w:u w:val="single"/>
        </w:rPr>
        <w:t>neposredno sam izvedel del predmeta javnega naročila</w:t>
      </w:r>
      <w:r w:rsidRPr="00B4484B">
        <w:rPr>
          <w:rFonts w:cs="Tahoma"/>
          <w:sz w:val="20"/>
          <w:szCs w:val="20"/>
        </w:rPr>
        <w:t xml:space="preserve">, potem govorimo o subjektu, ki izpolnjuje definicijo </w:t>
      </w:r>
      <w:r w:rsidRPr="00B4484B">
        <w:rPr>
          <w:rFonts w:cs="Tahoma"/>
          <w:b/>
          <w:sz w:val="20"/>
          <w:szCs w:val="20"/>
        </w:rPr>
        <w:t>podizvajalca</w:t>
      </w:r>
      <w:r w:rsidRPr="00B4484B">
        <w:rPr>
          <w:rFonts w:cs="Tahoma"/>
          <w:sz w:val="20"/>
          <w:szCs w:val="20"/>
        </w:rPr>
        <w:t xml:space="preserve">, </w:t>
      </w:r>
      <w:r w:rsidRPr="00B4484B">
        <w:rPr>
          <w:rFonts w:cs="Tahoma"/>
          <w:sz w:val="20"/>
          <w:szCs w:val="20"/>
          <w:u w:val="single"/>
        </w:rPr>
        <w:t xml:space="preserve">zato naj ga ponudnik nominira kot podizvajalca/e </w:t>
      </w:r>
      <w:r w:rsidRPr="00B4484B">
        <w:rPr>
          <w:rFonts w:cs="Tahoma"/>
          <w:b/>
          <w:sz w:val="20"/>
          <w:szCs w:val="20"/>
          <w:u w:val="single"/>
        </w:rPr>
        <w:t>in ne</w:t>
      </w:r>
      <w:r w:rsidRPr="00B4484B">
        <w:rPr>
          <w:rFonts w:cs="Tahoma"/>
          <w:sz w:val="20"/>
          <w:szCs w:val="20"/>
          <w:u w:val="single"/>
        </w:rPr>
        <w:t xml:space="preserve"> kot subjekt/e, katerih zmogljivost uporablja ponudnik v ponudbi</w:t>
      </w:r>
      <w:r w:rsidRPr="00B4484B">
        <w:rPr>
          <w:rFonts w:cs="Tahoma"/>
          <w:sz w:val="20"/>
          <w:szCs w:val="20"/>
        </w:rPr>
        <w:t>.</w:t>
      </w:r>
    </w:p>
    <w:p w14:paraId="0EE6D7E8" w14:textId="77777777" w:rsidR="00080559" w:rsidRPr="00B4484B" w:rsidRDefault="00080559" w:rsidP="002A2D45">
      <w:pPr>
        <w:keepNext/>
        <w:keepLines/>
        <w:spacing w:after="120"/>
        <w:jc w:val="both"/>
        <w:rPr>
          <w:rFonts w:cs="Tahoma"/>
          <w:sz w:val="20"/>
          <w:szCs w:val="20"/>
        </w:rPr>
      </w:pPr>
      <w:r w:rsidRPr="00B4484B">
        <w:rPr>
          <w:rFonts w:cs="Tahoma"/>
          <w:sz w:val="20"/>
          <w:szCs w:val="20"/>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14:paraId="48F5A351" w14:textId="77777777" w:rsidR="00080559" w:rsidRPr="00B4484B" w:rsidRDefault="00080559" w:rsidP="002A2D45">
      <w:pPr>
        <w:keepNext/>
        <w:keepLines/>
        <w:numPr>
          <w:ilvl w:val="0"/>
          <w:numId w:val="18"/>
        </w:numPr>
        <w:jc w:val="both"/>
        <w:rPr>
          <w:rFonts w:cs="Tahoma"/>
          <w:sz w:val="20"/>
          <w:szCs w:val="20"/>
        </w:rPr>
      </w:pPr>
      <w:r w:rsidRPr="00B4484B">
        <w:rPr>
          <w:rFonts w:cs="Tahoma"/>
          <w:sz w:val="20"/>
          <w:szCs w:val="20"/>
        </w:rPr>
        <w:t>predložiti izpolnjeno, podpisano in žigosano Prilogo 3/2 IZJAVA O IZPOLNJEVANJU SPOSOBNOSTI PODIZVAJALCA/DRUGEGA SUBJEKTA,</w:t>
      </w:r>
    </w:p>
    <w:p w14:paraId="12873192" w14:textId="77777777" w:rsidR="00080559" w:rsidRPr="00B4484B" w:rsidRDefault="00080559" w:rsidP="002A2D45">
      <w:pPr>
        <w:keepNext/>
        <w:keepLines/>
        <w:numPr>
          <w:ilvl w:val="0"/>
          <w:numId w:val="18"/>
        </w:numPr>
        <w:jc w:val="both"/>
        <w:rPr>
          <w:rFonts w:cs="Tahoma"/>
          <w:sz w:val="20"/>
          <w:szCs w:val="20"/>
        </w:rPr>
      </w:pPr>
      <w:r w:rsidRPr="00B4484B">
        <w:rPr>
          <w:rFonts w:cs="Tahoma"/>
          <w:kern w:val="16"/>
          <w:sz w:val="20"/>
          <w:szCs w:val="20"/>
        </w:rPr>
        <w:t>predložiti izpolnjeno, podpisano in žigosano</w:t>
      </w:r>
      <w:r w:rsidRPr="00B4484B">
        <w:rPr>
          <w:rFonts w:cs="Tahoma"/>
          <w:sz w:val="20"/>
          <w:szCs w:val="20"/>
        </w:rPr>
        <w:t xml:space="preserve"> Prilogo 3/3 IZJAVA FIZIČNE OSEBE,</w:t>
      </w:r>
    </w:p>
    <w:p w14:paraId="67856B07" w14:textId="77777777" w:rsidR="00080559" w:rsidRPr="00B4484B" w:rsidRDefault="00080559" w:rsidP="002A2D45">
      <w:pPr>
        <w:keepNext/>
        <w:keepLines/>
        <w:numPr>
          <w:ilvl w:val="0"/>
          <w:numId w:val="18"/>
        </w:numPr>
        <w:jc w:val="both"/>
        <w:rPr>
          <w:rFonts w:cs="Tahoma"/>
          <w:sz w:val="20"/>
          <w:szCs w:val="20"/>
        </w:rPr>
      </w:pPr>
      <w:r w:rsidRPr="00B4484B">
        <w:rPr>
          <w:rFonts w:cs="Tahoma"/>
          <w:kern w:val="16"/>
          <w:sz w:val="20"/>
          <w:szCs w:val="20"/>
        </w:rPr>
        <w:t>predložiti izpolnjeno, podpisano in žigosano</w:t>
      </w:r>
      <w:r w:rsidRPr="00B4484B">
        <w:rPr>
          <w:rFonts w:cs="Tahoma"/>
          <w:sz w:val="20"/>
          <w:szCs w:val="20"/>
        </w:rPr>
        <w:t xml:space="preserve"> Prilogo 3/4 IZJAVA O UDELEŽBI FIZIČNIH IN PRAVNIH OSEB V LASTNIŠTVU GOSPODARSKEGA SUBJEKTA</w:t>
      </w:r>
      <w:r w:rsidRPr="00B4484B">
        <w:rPr>
          <w:rFonts w:cs="Tahoma"/>
          <w:bCs/>
          <w:sz w:val="20"/>
          <w:szCs w:val="20"/>
        </w:rPr>
        <w:t>,</w:t>
      </w:r>
    </w:p>
    <w:p w14:paraId="0467E634" w14:textId="77777777" w:rsidR="00080559" w:rsidRPr="00B4484B" w:rsidRDefault="00080559" w:rsidP="002A2D45">
      <w:pPr>
        <w:keepNext/>
        <w:keepLines/>
        <w:numPr>
          <w:ilvl w:val="0"/>
          <w:numId w:val="18"/>
        </w:numPr>
        <w:ind w:left="714" w:hanging="357"/>
        <w:jc w:val="both"/>
        <w:rPr>
          <w:rFonts w:cs="Tahoma"/>
          <w:sz w:val="20"/>
          <w:szCs w:val="20"/>
          <w:lang w:eastAsia="en-US"/>
        </w:rPr>
      </w:pPr>
      <w:r w:rsidRPr="00B4484B">
        <w:rPr>
          <w:rFonts w:cs="Tahoma"/>
          <w:kern w:val="16"/>
          <w:sz w:val="20"/>
          <w:szCs w:val="20"/>
          <w:lang w:eastAsia="en-US"/>
        </w:rPr>
        <w:t>predložiti izpolnjeno, podpisano in žigosano</w:t>
      </w:r>
      <w:r w:rsidRPr="00B4484B">
        <w:rPr>
          <w:rFonts w:cs="Tahoma"/>
          <w:sz w:val="20"/>
          <w:szCs w:val="20"/>
          <w:lang w:eastAsia="en-US"/>
        </w:rPr>
        <w:t xml:space="preserve"> Prilogo 4/2 SEZNAM DRUGIH SUBJEKTOV, KATERIH ZMOGLJIVOST UPORABLJA PONUDNIK.</w:t>
      </w:r>
    </w:p>
    <w:p w14:paraId="429F0CEE" w14:textId="77777777" w:rsidR="00080559" w:rsidRPr="00B4484B" w:rsidRDefault="00080559" w:rsidP="002A2D45">
      <w:pPr>
        <w:keepNext/>
        <w:keepLines/>
        <w:ind w:right="-2"/>
        <w:jc w:val="both"/>
        <w:rPr>
          <w:rFonts w:cs="Tahoma"/>
          <w:sz w:val="20"/>
          <w:szCs w:val="20"/>
        </w:rPr>
      </w:pPr>
      <w:r w:rsidRPr="00B4484B">
        <w:rPr>
          <w:rFonts w:cs="Tahoma"/>
          <w:sz w:val="20"/>
          <w:szCs w:val="20"/>
        </w:rPr>
        <w:lastRenderedPageBreak/>
        <w:t>Ponudnik, kateremu bo javno naročilo oddano, bo v razmerju do naročnika v celoti odgovarjal za izvedbo prejetega naročila, ne glede na število subjektov, katerih zmogljivost bo ponudnik uporabljal v ponudbi oz. pri izvedbi predmeta javnega naročila.</w:t>
      </w:r>
    </w:p>
    <w:p w14:paraId="6ABFDF53" w14:textId="77777777" w:rsidR="00080559" w:rsidRPr="00B4484B" w:rsidRDefault="00080559" w:rsidP="002A2D45">
      <w:pPr>
        <w:keepNext/>
        <w:keepLines/>
        <w:ind w:right="-2"/>
        <w:jc w:val="both"/>
        <w:rPr>
          <w:rFonts w:cs="Tahoma"/>
          <w:sz w:val="20"/>
          <w:szCs w:val="20"/>
        </w:rPr>
      </w:pPr>
    </w:p>
    <w:p w14:paraId="5DE75D53" w14:textId="77777777" w:rsidR="00080559" w:rsidRPr="00B4484B" w:rsidRDefault="00080559" w:rsidP="002A2D45">
      <w:pPr>
        <w:keepNext/>
        <w:keepLines/>
        <w:ind w:right="-2"/>
        <w:jc w:val="both"/>
        <w:rPr>
          <w:rFonts w:cs="Tahoma"/>
          <w:sz w:val="20"/>
          <w:szCs w:val="20"/>
        </w:rPr>
      </w:pPr>
      <w:r w:rsidRPr="00B4484B">
        <w:rPr>
          <w:rFonts w:cs="Tahoma"/>
          <w:i/>
          <w:sz w:val="20"/>
          <w:szCs w:val="20"/>
        </w:rPr>
        <w:t>V kolikor ponudnik za izvedbo javnega naročila ne bo uporabil zmogljivosti drugih subjektov, mu ni potrebno upoštevati določil oz. izpolniti/priložiti prilog, ki se nanašajo na subjekt/e, katerih zmogljivost</w:t>
      </w:r>
      <w:r w:rsidRPr="00B4484B">
        <w:rPr>
          <w:rFonts w:cs="Tahoma"/>
          <w:sz w:val="20"/>
          <w:szCs w:val="20"/>
        </w:rPr>
        <w:t xml:space="preserve"> </w:t>
      </w:r>
      <w:r w:rsidRPr="00B4484B">
        <w:rPr>
          <w:rFonts w:cs="Tahoma"/>
          <w:i/>
          <w:sz w:val="20"/>
          <w:szCs w:val="20"/>
        </w:rPr>
        <w:t xml:space="preserve">uporablja ponudnik v ponudbi. </w:t>
      </w:r>
    </w:p>
    <w:p w14:paraId="7CA8B97C" w14:textId="77777777" w:rsidR="008B7EF2" w:rsidRPr="00B4484B" w:rsidRDefault="008B7EF2" w:rsidP="002A2D45">
      <w:pPr>
        <w:keepNext/>
        <w:keepLines/>
        <w:jc w:val="both"/>
        <w:rPr>
          <w:rFonts w:cs="Tahoma"/>
          <w:b/>
          <w:sz w:val="20"/>
          <w:szCs w:val="20"/>
        </w:rPr>
      </w:pPr>
    </w:p>
    <w:p w14:paraId="1B885AB9" w14:textId="1D40C227" w:rsidR="008D0677" w:rsidRPr="00B4484B" w:rsidRDefault="005B19D8" w:rsidP="002A2D45">
      <w:pPr>
        <w:pStyle w:val="Odstavekseznama"/>
        <w:keepNext/>
        <w:keepLines/>
        <w:numPr>
          <w:ilvl w:val="2"/>
          <w:numId w:val="3"/>
        </w:numPr>
        <w:jc w:val="both"/>
        <w:rPr>
          <w:rFonts w:ascii="Tahoma" w:hAnsi="Tahoma" w:cs="Tahoma"/>
          <w:bCs/>
        </w:rPr>
      </w:pPr>
      <w:r w:rsidRPr="00B4484B">
        <w:rPr>
          <w:rFonts w:ascii="Tahoma" w:hAnsi="Tahoma" w:cs="Tahoma"/>
          <w:bCs/>
        </w:rPr>
        <w:t>Ponudbena cena in ponudbeni predračun</w:t>
      </w:r>
    </w:p>
    <w:p w14:paraId="65A3AABF" w14:textId="77777777" w:rsidR="005B19D8" w:rsidRPr="00B4484B" w:rsidRDefault="005B19D8" w:rsidP="002A2D45">
      <w:pPr>
        <w:keepNext/>
        <w:keepLines/>
        <w:jc w:val="both"/>
        <w:rPr>
          <w:rFonts w:cs="Tahoma"/>
          <w:b/>
          <w:sz w:val="20"/>
          <w:szCs w:val="20"/>
        </w:rPr>
      </w:pPr>
    </w:p>
    <w:p w14:paraId="2D33349E" w14:textId="4E1F1649" w:rsidR="008B7EF2" w:rsidRPr="00B4484B" w:rsidRDefault="005B19D8" w:rsidP="002A2D45">
      <w:pPr>
        <w:keepNext/>
        <w:keepLines/>
        <w:jc w:val="both"/>
        <w:rPr>
          <w:rFonts w:cs="Tahoma"/>
          <w:sz w:val="20"/>
          <w:szCs w:val="22"/>
        </w:rPr>
      </w:pPr>
      <w:r w:rsidRPr="00B4484B">
        <w:rPr>
          <w:rFonts w:cs="Tahoma"/>
          <w:sz w:val="20"/>
          <w:szCs w:val="22"/>
        </w:rPr>
        <w:t xml:space="preserve">Ponudnik mora pri pripravi ponudbe in določanju ponudbene cene upoštevati vse materialne in nematerialne stroške, ki bodo potrebni za kvalitetno in pravočasno izvedbo predmeta </w:t>
      </w:r>
      <w:r w:rsidR="00D830CE" w:rsidRPr="00B4484B">
        <w:rPr>
          <w:rFonts w:cs="Tahoma"/>
          <w:sz w:val="20"/>
          <w:szCs w:val="22"/>
        </w:rPr>
        <w:t>pogodbe</w:t>
      </w:r>
      <w:r w:rsidRPr="00B4484B">
        <w:rPr>
          <w:rFonts w:cs="Tahoma"/>
          <w:sz w:val="20"/>
          <w:szCs w:val="22"/>
        </w:rPr>
        <w:t xml:space="preserve">, vključno s stroški dela, stroški prevoza, </w:t>
      </w:r>
      <w:r w:rsidR="008B7EF2" w:rsidRPr="00C33CC5">
        <w:rPr>
          <w:rFonts w:cs="Tahoma"/>
          <w:kern w:val="3"/>
          <w:sz w:val="20"/>
          <w:szCs w:val="20"/>
        </w:rPr>
        <w:t>stroški dobave, stroški prevoza, stroški zavarovanja do prevzema, stroški homologacije in ostale dokumentacije, stroški izdelave ponudbene dokumentacije, dajatvami, taksami, trošarinami ter stroški carinskih obveznosti kot tudi stroški za vsa ostala dela in naloge, ki so v pogodbi in prilogah opredeljeni kot obveznosti prodajalca</w:t>
      </w:r>
      <w:r w:rsidR="008B7EF2" w:rsidRPr="00B4484B">
        <w:rPr>
          <w:rFonts w:cs="Tahoma"/>
          <w:kern w:val="3"/>
          <w:sz w:val="20"/>
          <w:szCs w:val="20"/>
        </w:rPr>
        <w:t>.</w:t>
      </w:r>
    </w:p>
    <w:p w14:paraId="55DDAE7E" w14:textId="6D55A418" w:rsidR="005B19D8" w:rsidRPr="00B4484B" w:rsidRDefault="005B19D8" w:rsidP="002A2D45">
      <w:pPr>
        <w:keepNext/>
        <w:keepLines/>
        <w:jc w:val="both"/>
        <w:rPr>
          <w:rFonts w:cs="Tahoma"/>
          <w:sz w:val="20"/>
          <w:szCs w:val="22"/>
        </w:rPr>
      </w:pPr>
    </w:p>
    <w:p w14:paraId="7182042B" w14:textId="16CB0566" w:rsidR="003A63E4" w:rsidRPr="00B4484B" w:rsidRDefault="008B7EF2" w:rsidP="002A2D45">
      <w:pPr>
        <w:keepNext/>
        <w:keepLines/>
        <w:jc w:val="both"/>
        <w:rPr>
          <w:rFonts w:cs="Tahoma"/>
          <w:sz w:val="20"/>
          <w:szCs w:val="20"/>
        </w:rPr>
      </w:pPr>
      <w:r w:rsidRPr="00C33CC5">
        <w:rPr>
          <w:rFonts w:cs="Tahoma"/>
          <w:sz w:val="20"/>
          <w:szCs w:val="20"/>
        </w:rPr>
        <w:t>Pogodbena vrednost je fiksna za ves čas veljavnosti pogodbe, razen v primeru znižanja cene</w:t>
      </w:r>
      <w:r w:rsidRPr="00B4484B">
        <w:rPr>
          <w:rFonts w:cs="Tahoma"/>
          <w:sz w:val="20"/>
          <w:szCs w:val="20"/>
        </w:rPr>
        <w:t>.</w:t>
      </w:r>
    </w:p>
    <w:p w14:paraId="4BA91F7A" w14:textId="77777777" w:rsidR="00435F0B" w:rsidRPr="00B4484B" w:rsidRDefault="00435F0B" w:rsidP="002A2D45">
      <w:pPr>
        <w:keepNext/>
        <w:keepLines/>
        <w:jc w:val="both"/>
        <w:rPr>
          <w:rFonts w:cs="Tahoma"/>
          <w:sz w:val="20"/>
          <w:szCs w:val="20"/>
        </w:rPr>
      </w:pPr>
    </w:p>
    <w:p w14:paraId="5F8CBC00" w14:textId="41035558" w:rsidR="006400A9" w:rsidRPr="00B4484B" w:rsidRDefault="006400A9" w:rsidP="002A2D45">
      <w:pPr>
        <w:pStyle w:val="Odstavekseznama"/>
        <w:keepNext/>
        <w:keepLines/>
        <w:numPr>
          <w:ilvl w:val="2"/>
          <w:numId w:val="3"/>
        </w:numPr>
        <w:jc w:val="both"/>
        <w:rPr>
          <w:rFonts w:cs="Tahoma"/>
        </w:rPr>
      </w:pPr>
      <w:r w:rsidRPr="00B4484B">
        <w:rPr>
          <w:rFonts w:ascii="Tahoma" w:hAnsi="Tahoma" w:cs="Tahoma"/>
          <w:bCs/>
        </w:rPr>
        <w:t>Plačilni pogoji</w:t>
      </w:r>
    </w:p>
    <w:p w14:paraId="0AC35377" w14:textId="0265BC73" w:rsidR="006400A9" w:rsidRPr="00B4484B" w:rsidRDefault="006400A9" w:rsidP="002A2D45">
      <w:pPr>
        <w:keepNext/>
        <w:keepLines/>
        <w:jc w:val="both"/>
        <w:rPr>
          <w:rFonts w:cs="Tahoma"/>
          <w:sz w:val="20"/>
          <w:szCs w:val="20"/>
        </w:rPr>
      </w:pPr>
    </w:p>
    <w:p w14:paraId="394013C7" w14:textId="77777777" w:rsidR="006400A9" w:rsidRPr="00B4484B" w:rsidRDefault="006400A9" w:rsidP="002A2D45">
      <w:pPr>
        <w:keepNext/>
        <w:keepLines/>
        <w:jc w:val="both"/>
        <w:rPr>
          <w:rFonts w:cs="Tahoma"/>
          <w:sz w:val="20"/>
          <w:szCs w:val="20"/>
        </w:rPr>
      </w:pPr>
      <w:r w:rsidRPr="00B4484B">
        <w:rPr>
          <w:rFonts w:cs="Tahoma"/>
          <w:sz w:val="20"/>
          <w:szCs w:val="20"/>
        </w:rPr>
        <w:t>Plačilni pogoji so podrobno opredeljeni v osnutku pogodbe, ki je sestavni del razpisne dokumentacije.</w:t>
      </w:r>
    </w:p>
    <w:p w14:paraId="4D4C1C28" w14:textId="77777777" w:rsidR="00FB1F0B" w:rsidRPr="00B4484B" w:rsidRDefault="00FB1F0B" w:rsidP="002A2D45">
      <w:pPr>
        <w:keepNext/>
        <w:keepLines/>
        <w:jc w:val="both"/>
        <w:rPr>
          <w:rFonts w:cs="Tahoma"/>
          <w:sz w:val="20"/>
          <w:szCs w:val="20"/>
        </w:rPr>
      </w:pPr>
    </w:p>
    <w:p w14:paraId="72DBD56A" w14:textId="368A2548" w:rsidR="00741702" w:rsidRPr="00B4484B" w:rsidRDefault="00231431" w:rsidP="002A2D45">
      <w:pPr>
        <w:pStyle w:val="Odstavekseznama"/>
        <w:keepNext/>
        <w:keepLines/>
        <w:numPr>
          <w:ilvl w:val="1"/>
          <w:numId w:val="3"/>
        </w:numPr>
        <w:jc w:val="both"/>
        <w:rPr>
          <w:rFonts w:ascii="Tahoma" w:hAnsi="Tahoma" w:cs="Tahoma"/>
          <w:b/>
        </w:rPr>
      </w:pPr>
      <w:r w:rsidRPr="00B4484B">
        <w:rPr>
          <w:rFonts w:ascii="Tahoma" w:hAnsi="Tahoma" w:cs="Tahoma"/>
          <w:b/>
        </w:rPr>
        <w:t>Opis predmeta javnega naročila</w:t>
      </w:r>
      <w:r w:rsidR="00741702" w:rsidRPr="00B4484B">
        <w:rPr>
          <w:rFonts w:ascii="Tahoma" w:hAnsi="Tahoma" w:cs="Tahoma"/>
          <w:b/>
        </w:rPr>
        <w:t xml:space="preserve"> </w:t>
      </w:r>
      <w:r w:rsidR="006400A9" w:rsidRPr="00B4484B">
        <w:rPr>
          <w:rFonts w:ascii="Tahoma" w:hAnsi="Tahoma" w:cs="Tahoma"/>
          <w:b/>
        </w:rPr>
        <w:t xml:space="preserve">ter ostale </w:t>
      </w:r>
      <w:r w:rsidR="00013FE9" w:rsidRPr="00B4484B">
        <w:rPr>
          <w:rFonts w:ascii="Tahoma" w:hAnsi="Tahoma" w:cs="Tahoma"/>
          <w:b/>
        </w:rPr>
        <w:t>tehnične</w:t>
      </w:r>
      <w:r w:rsidRPr="00B4484B">
        <w:rPr>
          <w:rFonts w:ascii="Tahoma" w:hAnsi="Tahoma" w:cs="Tahoma"/>
          <w:b/>
        </w:rPr>
        <w:t xml:space="preserve"> </w:t>
      </w:r>
      <w:r w:rsidR="006400A9" w:rsidRPr="00B4484B">
        <w:rPr>
          <w:rFonts w:ascii="Tahoma" w:hAnsi="Tahoma" w:cs="Tahoma"/>
          <w:b/>
        </w:rPr>
        <w:t xml:space="preserve">in posebne </w:t>
      </w:r>
      <w:r w:rsidR="00741702" w:rsidRPr="00B4484B">
        <w:rPr>
          <w:rFonts w:ascii="Tahoma" w:hAnsi="Tahoma" w:cs="Tahoma"/>
          <w:b/>
        </w:rPr>
        <w:t>zahteve</w:t>
      </w:r>
      <w:r w:rsidRPr="00B4484B">
        <w:rPr>
          <w:rFonts w:ascii="Tahoma" w:hAnsi="Tahoma" w:cs="Tahoma"/>
          <w:b/>
        </w:rPr>
        <w:t xml:space="preserve"> naročnika</w:t>
      </w:r>
    </w:p>
    <w:p w14:paraId="7FFCCC2C" w14:textId="7B9BF4EC" w:rsidR="00741702" w:rsidRPr="00B4484B" w:rsidRDefault="00741702" w:rsidP="002A2D45">
      <w:pPr>
        <w:keepNext/>
        <w:keepLines/>
        <w:jc w:val="both"/>
        <w:rPr>
          <w:rFonts w:cs="Tahoma"/>
          <w:b/>
          <w:sz w:val="20"/>
          <w:szCs w:val="20"/>
        </w:rPr>
      </w:pPr>
    </w:p>
    <w:p w14:paraId="12027790" w14:textId="5F70164A" w:rsidR="00741702" w:rsidRPr="00B4484B" w:rsidRDefault="00231431" w:rsidP="002A2D45">
      <w:pPr>
        <w:pStyle w:val="Odstavekseznama"/>
        <w:keepNext/>
        <w:keepLines/>
        <w:numPr>
          <w:ilvl w:val="2"/>
          <w:numId w:val="3"/>
        </w:numPr>
        <w:jc w:val="both"/>
        <w:rPr>
          <w:rFonts w:ascii="Tahoma" w:hAnsi="Tahoma" w:cs="Tahoma"/>
          <w:bCs/>
        </w:rPr>
      </w:pPr>
      <w:r w:rsidRPr="00B4484B">
        <w:rPr>
          <w:rFonts w:ascii="Tahoma" w:hAnsi="Tahoma" w:cs="Tahoma"/>
          <w:bCs/>
        </w:rPr>
        <w:t xml:space="preserve">Opis predmeta </w:t>
      </w:r>
      <w:r w:rsidR="008B7EF2" w:rsidRPr="00B4484B">
        <w:rPr>
          <w:rFonts w:ascii="Tahoma" w:hAnsi="Tahoma" w:cs="Tahoma"/>
          <w:bCs/>
        </w:rPr>
        <w:t xml:space="preserve">javnega </w:t>
      </w:r>
      <w:r w:rsidRPr="00B4484B">
        <w:rPr>
          <w:rFonts w:ascii="Tahoma" w:hAnsi="Tahoma" w:cs="Tahoma"/>
          <w:bCs/>
        </w:rPr>
        <w:t>naročila</w:t>
      </w:r>
    </w:p>
    <w:p w14:paraId="616AA65D" w14:textId="28714D25" w:rsidR="00741702" w:rsidRPr="00B4484B" w:rsidRDefault="00741702" w:rsidP="002A2D45">
      <w:pPr>
        <w:keepNext/>
        <w:keepLines/>
        <w:jc w:val="both"/>
        <w:rPr>
          <w:rFonts w:cs="Tahoma"/>
          <w:b/>
          <w:sz w:val="20"/>
          <w:szCs w:val="20"/>
        </w:rPr>
      </w:pPr>
    </w:p>
    <w:p w14:paraId="198AFD7A" w14:textId="77777777" w:rsidR="003A63E4" w:rsidRPr="00B4484B" w:rsidRDefault="003A63E4" w:rsidP="002A2D45">
      <w:pPr>
        <w:keepNext/>
        <w:keepLines/>
        <w:jc w:val="both"/>
        <w:rPr>
          <w:rFonts w:cs="Tahoma"/>
          <w:sz w:val="20"/>
          <w:szCs w:val="20"/>
        </w:rPr>
      </w:pPr>
      <w:r w:rsidRPr="00B4484B">
        <w:rPr>
          <w:rFonts w:cs="Tahoma"/>
          <w:sz w:val="20"/>
          <w:szCs w:val="20"/>
        </w:rPr>
        <w:t>Ponudnik mora pri pripravi ponudbe v celoti upoštevati tehnično specifikacijo naročnika. V kolikor predmet ponudbe ne bo izpolnjeval vseh opisov, zahtev, pogojev, navedb in kvalitete, navedene v razpisni dokumentaciji, bo naročnik tako ponudbo izločil iz nadaljnjega ocenjevanja.</w:t>
      </w:r>
    </w:p>
    <w:p w14:paraId="6D2A630E" w14:textId="77777777" w:rsidR="00231431" w:rsidRPr="00B4484B" w:rsidRDefault="00231431" w:rsidP="002A2D45">
      <w:pPr>
        <w:keepNext/>
        <w:keepLines/>
        <w:jc w:val="both"/>
        <w:rPr>
          <w:rFonts w:cs="Tahoma"/>
          <w:sz w:val="20"/>
          <w:szCs w:val="20"/>
        </w:rPr>
      </w:pPr>
    </w:p>
    <w:p w14:paraId="684770E9" w14:textId="3C0A5891" w:rsidR="003A63E4" w:rsidRPr="00B4484B" w:rsidRDefault="003A63E4" w:rsidP="002A2D45">
      <w:pPr>
        <w:keepNext/>
        <w:keepLines/>
        <w:jc w:val="both"/>
        <w:rPr>
          <w:rFonts w:cs="Tahoma"/>
          <w:sz w:val="20"/>
          <w:szCs w:val="20"/>
        </w:rPr>
      </w:pPr>
      <w:r w:rsidRPr="00B4484B">
        <w:rPr>
          <w:rFonts w:cs="Tahoma"/>
          <w:sz w:val="20"/>
          <w:szCs w:val="20"/>
        </w:rPr>
        <w:t xml:space="preserve">Opis predmeta javnega naročila je razviden iz </w:t>
      </w:r>
      <w:r w:rsidR="008B7EF2" w:rsidRPr="00B4484B">
        <w:rPr>
          <w:rFonts w:cs="Tahoma"/>
          <w:sz w:val="20"/>
          <w:szCs w:val="20"/>
        </w:rPr>
        <w:t>tehnične specifikacije</w:t>
      </w:r>
      <w:r w:rsidRPr="00B4484B">
        <w:rPr>
          <w:rFonts w:cs="Tahoma"/>
          <w:sz w:val="20"/>
          <w:szCs w:val="20"/>
        </w:rPr>
        <w:t xml:space="preserve">, ki je kot priloga sestavni del razpisne dokumentacije. </w:t>
      </w:r>
    </w:p>
    <w:p w14:paraId="1C93B6EF" w14:textId="77777777" w:rsidR="00B34AD3" w:rsidRPr="00B4484B" w:rsidRDefault="00B34AD3" w:rsidP="002A2D45">
      <w:pPr>
        <w:keepNext/>
        <w:keepLines/>
        <w:jc w:val="both"/>
        <w:rPr>
          <w:rFonts w:cs="Tahoma"/>
          <w:sz w:val="20"/>
          <w:szCs w:val="20"/>
        </w:rPr>
      </w:pPr>
    </w:p>
    <w:p w14:paraId="04B77703" w14:textId="75FA502C" w:rsidR="00D449CD" w:rsidRPr="00B4484B" w:rsidRDefault="003A63E4" w:rsidP="002A2D45">
      <w:pPr>
        <w:pStyle w:val="Odstavekseznama"/>
        <w:keepNext/>
        <w:keepLines/>
        <w:numPr>
          <w:ilvl w:val="2"/>
          <w:numId w:val="3"/>
        </w:numPr>
        <w:jc w:val="both"/>
        <w:rPr>
          <w:rFonts w:ascii="Tahoma" w:hAnsi="Tahoma" w:cs="Tahoma"/>
          <w:bCs/>
        </w:rPr>
      </w:pPr>
      <w:r w:rsidRPr="00B4484B">
        <w:rPr>
          <w:rFonts w:ascii="Tahoma" w:hAnsi="Tahoma" w:cs="Tahoma"/>
          <w:bCs/>
        </w:rPr>
        <w:t xml:space="preserve">Rok </w:t>
      </w:r>
      <w:r w:rsidR="008B7EF2" w:rsidRPr="00B4484B">
        <w:rPr>
          <w:rFonts w:ascii="Tahoma" w:hAnsi="Tahoma" w:cs="Tahoma"/>
          <w:bCs/>
        </w:rPr>
        <w:t>dobave</w:t>
      </w:r>
    </w:p>
    <w:p w14:paraId="612D19E2" w14:textId="676F4136" w:rsidR="003A63E4" w:rsidRPr="00B4484B" w:rsidRDefault="003A63E4" w:rsidP="002A2D45">
      <w:pPr>
        <w:keepNext/>
        <w:keepLines/>
        <w:jc w:val="both"/>
        <w:rPr>
          <w:rFonts w:cs="Tahoma"/>
          <w:sz w:val="20"/>
          <w:szCs w:val="20"/>
        </w:rPr>
      </w:pPr>
    </w:p>
    <w:p w14:paraId="15F6C24C" w14:textId="7CFF13A2" w:rsidR="008B7EF2" w:rsidRPr="008B7EF2" w:rsidRDefault="008B7EF2" w:rsidP="008B7EF2">
      <w:pPr>
        <w:keepNext/>
        <w:keepLines/>
        <w:jc w:val="both"/>
        <w:rPr>
          <w:rFonts w:cs="Tahoma"/>
          <w:sz w:val="20"/>
          <w:szCs w:val="20"/>
        </w:rPr>
      </w:pPr>
      <w:bookmarkStart w:id="7" w:name="_Hlk163460758"/>
      <w:r w:rsidRPr="008B7EF2">
        <w:rPr>
          <w:rFonts w:cs="Tahoma"/>
          <w:sz w:val="20"/>
          <w:szCs w:val="20"/>
        </w:rPr>
        <w:t xml:space="preserve">Rok dobave za </w:t>
      </w:r>
      <w:r w:rsidRPr="00B4484B">
        <w:rPr>
          <w:rFonts w:cs="Tahoma"/>
          <w:sz w:val="20"/>
          <w:szCs w:val="20"/>
        </w:rPr>
        <w:t>čistilni stroj</w:t>
      </w:r>
      <w:r w:rsidRPr="008B7EF2">
        <w:rPr>
          <w:rFonts w:cs="Tahoma"/>
          <w:sz w:val="20"/>
          <w:szCs w:val="20"/>
        </w:rPr>
        <w:t xml:space="preserve"> iz posameznega sklopa predmeta javnega naročila ne sme biti daljši od roka, ki je za posamez</w:t>
      </w:r>
      <w:r w:rsidRPr="00B4484B">
        <w:rPr>
          <w:rFonts w:cs="Tahoma"/>
          <w:sz w:val="20"/>
          <w:szCs w:val="20"/>
        </w:rPr>
        <w:t>ni čistilni stroj</w:t>
      </w:r>
      <w:r w:rsidRPr="008B7EF2">
        <w:rPr>
          <w:rFonts w:cs="Tahoma"/>
          <w:sz w:val="20"/>
          <w:szCs w:val="20"/>
        </w:rPr>
        <w:t xml:space="preserve"> naveden v tehnični specifikaciji, ki je sestavni del razpisne dokumentacije. Dobava se bo štela za opravljeno, ko bodo vozila dobavljena na lokacijo naročnika in jih bo naročnik uspešno prevzel v skladu s tehnično specifikacijo in dogovorjeno kakovostjo. </w:t>
      </w:r>
    </w:p>
    <w:p w14:paraId="36888ED7" w14:textId="77777777" w:rsidR="008B7EF2" w:rsidRPr="008B7EF2" w:rsidRDefault="008B7EF2" w:rsidP="008B7EF2">
      <w:pPr>
        <w:keepNext/>
        <w:keepLines/>
        <w:jc w:val="both"/>
        <w:rPr>
          <w:rFonts w:cs="Tahoma"/>
          <w:sz w:val="20"/>
          <w:szCs w:val="20"/>
        </w:rPr>
      </w:pPr>
    </w:p>
    <w:p w14:paraId="2FDC8E8C" w14:textId="77777777" w:rsidR="008B7EF2" w:rsidRPr="008B7EF2" w:rsidRDefault="008B7EF2" w:rsidP="008B7EF2">
      <w:pPr>
        <w:keepNext/>
        <w:keepLines/>
        <w:jc w:val="both"/>
        <w:rPr>
          <w:rFonts w:cs="Tahoma"/>
          <w:sz w:val="20"/>
          <w:szCs w:val="20"/>
        </w:rPr>
      </w:pPr>
      <w:r w:rsidRPr="008B7EF2">
        <w:rPr>
          <w:rFonts w:cs="Tahoma"/>
          <w:sz w:val="20"/>
          <w:szCs w:val="20"/>
        </w:rPr>
        <w:t xml:space="preserve">V kolikor se rok dobave izteče na </w:t>
      </w:r>
      <w:r w:rsidRPr="008B7EF2">
        <w:rPr>
          <w:rFonts w:cs="Tahoma"/>
          <w:sz w:val="20"/>
          <w:szCs w:val="20"/>
          <w:lang w:val="x-none"/>
        </w:rPr>
        <w:t>sobot</w:t>
      </w:r>
      <w:r w:rsidRPr="008B7EF2">
        <w:rPr>
          <w:rFonts w:cs="Tahoma"/>
          <w:sz w:val="20"/>
          <w:szCs w:val="20"/>
        </w:rPr>
        <w:t xml:space="preserve">o, </w:t>
      </w:r>
      <w:r w:rsidRPr="008B7EF2">
        <w:rPr>
          <w:rFonts w:cs="Tahoma"/>
          <w:sz w:val="20"/>
          <w:szCs w:val="20"/>
          <w:lang w:val="x-none"/>
        </w:rPr>
        <w:t>nedelj</w:t>
      </w:r>
      <w:r w:rsidRPr="008B7EF2">
        <w:rPr>
          <w:rFonts w:cs="Tahoma"/>
          <w:sz w:val="20"/>
          <w:szCs w:val="20"/>
        </w:rPr>
        <w:t>o</w:t>
      </w:r>
      <w:r w:rsidRPr="008B7EF2">
        <w:rPr>
          <w:rFonts w:cs="Tahoma"/>
          <w:sz w:val="20"/>
          <w:szCs w:val="20"/>
          <w:lang w:val="x-none"/>
        </w:rPr>
        <w:t xml:space="preserve"> </w:t>
      </w:r>
      <w:r w:rsidRPr="008B7EF2">
        <w:rPr>
          <w:rFonts w:cs="Tahoma"/>
          <w:sz w:val="20"/>
          <w:szCs w:val="20"/>
        </w:rPr>
        <w:t xml:space="preserve">ali </w:t>
      </w:r>
      <w:r w:rsidRPr="008B7EF2">
        <w:rPr>
          <w:rFonts w:cs="Tahoma"/>
          <w:sz w:val="20"/>
          <w:szCs w:val="20"/>
          <w:lang w:val="x-none"/>
        </w:rPr>
        <w:t>praznik</w:t>
      </w:r>
      <w:r w:rsidRPr="008B7EF2">
        <w:rPr>
          <w:rFonts w:cs="Tahoma"/>
          <w:sz w:val="20"/>
          <w:szCs w:val="20"/>
        </w:rPr>
        <w:t xml:space="preserve"> ali na drugi dela prost dan, ki velja v Republiki Sloveniji ali drugi dela prost dan, ki velja v državi, v kateri ima izbrani ponudnik svoj sedež</w:t>
      </w:r>
      <w:r w:rsidRPr="008B7EF2">
        <w:rPr>
          <w:rFonts w:cs="Tahoma"/>
          <w:sz w:val="20"/>
          <w:szCs w:val="20"/>
          <w:lang w:val="x-none"/>
        </w:rPr>
        <w:t>,</w:t>
      </w:r>
      <w:r w:rsidRPr="008B7EF2">
        <w:rPr>
          <w:rFonts w:cs="Tahoma"/>
          <w:sz w:val="20"/>
          <w:szCs w:val="20"/>
        </w:rPr>
        <w:t xml:space="preserve"> je rok dobave naslednji delovni dan.</w:t>
      </w:r>
    </w:p>
    <w:bookmarkEnd w:id="7"/>
    <w:p w14:paraId="15B07FEC" w14:textId="77777777" w:rsidR="00A45A5B" w:rsidRPr="00B4484B" w:rsidRDefault="00A45A5B" w:rsidP="002A2D45">
      <w:pPr>
        <w:keepNext/>
        <w:keepLines/>
        <w:jc w:val="both"/>
        <w:rPr>
          <w:rFonts w:cs="Tahoma"/>
          <w:sz w:val="20"/>
          <w:szCs w:val="20"/>
        </w:rPr>
      </w:pPr>
    </w:p>
    <w:p w14:paraId="2C58C6E2" w14:textId="3075C911" w:rsidR="003A63E4" w:rsidRPr="00B4484B" w:rsidRDefault="003A63E4" w:rsidP="002A2D45">
      <w:pPr>
        <w:pStyle w:val="Odstavekseznama"/>
        <w:keepNext/>
        <w:keepLines/>
        <w:numPr>
          <w:ilvl w:val="2"/>
          <w:numId w:val="3"/>
        </w:numPr>
        <w:jc w:val="both"/>
        <w:rPr>
          <w:rFonts w:ascii="Tahoma" w:hAnsi="Tahoma" w:cs="Tahoma"/>
          <w:bCs/>
        </w:rPr>
      </w:pPr>
      <w:r w:rsidRPr="00B4484B">
        <w:rPr>
          <w:rFonts w:ascii="Tahoma" w:hAnsi="Tahoma" w:cs="Tahoma"/>
          <w:bCs/>
        </w:rPr>
        <w:t>Garancij</w:t>
      </w:r>
      <w:r w:rsidR="008B7EF2" w:rsidRPr="00B4484B">
        <w:rPr>
          <w:rFonts w:ascii="Tahoma" w:hAnsi="Tahoma" w:cs="Tahoma"/>
          <w:bCs/>
        </w:rPr>
        <w:t>a</w:t>
      </w:r>
    </w:p>
    <w:p w14:paraId="6F086B70" w14:textId="7413A49A" w:rsidR="003A63E4" w:rsidRPr="00B4484B" w:rsidRDefault="003A63E4" w:rsidP="002A2D45">
      <w:pPr>
        <w:keepNext/>
        <w:keepLines/>
        <w:jc w:val="both"/>
        <w:rPr>
          <w:rFonts w:cs="Tahoma"/>
          <w:sz w:val="20"/>
          <w:szCs w:val="20"/>
        </w:rPr>
      </w:pPr>
    </w:p>
    <w:p w14:paraId="2ED59563" w14:textId="1A60F422" w:rsidR="008B7EF2" w:rsidRPr="008B7EF2" w:rsidRDefault="008B7EF2" w:rsidP="008B7EF2">
      <w:pPr>
        <w:keepNext/>
        <w:keepLines/>
        <w:jc w:val="both"/>
        <w:rPr>
          <w:rFonts w:cs="Tahoma"/>
          <w:noProof/>
          <w:sz w:val="20"/>
          <w:szCs w:val="20"/>
        </w:rPr>
      </w:pPr>
      <w:bookmarkStart w:id="8" w:name="_Hlk163460817"/>
      <w:r w:rsidRPr="008B7EF2">
        <w:rPr>
          <w:rFonts w:cs="Tahoma"/>
          <w:noProof/>
          <w:sz w:val="20"/>
          <w:szCs w:val="20"/>
        </w:rPr>
        <w:t>Ponudnik mora zagotoviti splošno garancijsko dobo, ki</w:t>
      </w:r>
      <w:r w:rsidRPr="008B7EF2">
        <w:rPr>
          <w:rFonts w:cs="Tahoma"/>
          <w:color w:val="000000"/>
          <w:sz w:val="20"/>
          <w:szCs w:val="20"/>
        </w:rPr>
        <w:t xml:space="preserve"> je za posamezn</w:t>
      </w:r>
      <w:r w:rsidRPr="00B4484B">
        <w:rPr>
          <w:rFonts w:cs="Tahoma"/>
          <w:color w:val="000000"/>
          <w:sz w:val="20"/>
          <w:szCs w:val="20"/>
        </w:rPr>
        <w:t>i</w:t>
      </w:r>
      <w:r w:rsidRPr="008B7EF2">
        <w:rPr>
          <w:rFonts w:cs="Tahoma"/>
          <w:color w:val="000000"/>
          <w:sz w:val="20"/>
          <w:szCs w:val="20"/>
        </w:rPr>
        <w:t xml:space="preserve"> </w:t>
      </w:r>
      <w:r w:rsidRPr="00B4484B">
        <w:rPr>
          <w:rFonts w:cs="Tahoma"/>
          <w:color w:val="000000"/>
          <w:sz w:val="20"/>
          <w:szCs w:val="20"/>
        </w:rPr>
        <w:t xml:space="preserve">sklop </w:t>
      </w:r>
      <w:r w:rsidRPr="008B7EF2">
        <w:rPr>
          <w:rFonts w:cs="Tahoma"/>
          <w:color w:val="000000"/>
          <w:sz w:val="20"/>
          <w:szCs w:val="20"/>
        </w:rPr>
        <w:t>navedena v tehnični specifikaciji, ki je sestavni del razpisne dokumentacije.</w:t>
      </w:r>
      <w:r w:rsidRPr="008B7EF2">
        <w:rPr>
          <w:rFonts w:cs="Tahoma"/>
          <w:noProof/>
          <w:sz w:val="20"/>
          <w:szCs w:val="20"/>
        </w:rPr>
        <w:t xml:space="preserve"> </w:t>
      </w:r>
    </w:p>
    <w:p w14:paraId="2B4415EC" w14:textId="77777777" w:rsidR="008B7EF2" w:rsidRPr="008B7EF2" w:rsidRDefault="008B7EF2" w:rsidP="008B7EF2">
      <w:pPr>
        <w:keepNext/>
        <w:keepLines/>
        <w:jc w:val="both"/>
        <w:rPr>
          <w:rFonts w:cs="Tahoma"/>
          <w:noProof/>
          <w:sz w:val="16"/>
          <w:szCs w:val="16"/>
        </w:rPr>
      </w:pPr>
    </w:p>
    <w:p w14:paraId="6E09BFC5" w14:textId="680150DB" w:rsidR="008B7EF2" w:rsidRPr="008B7EF2" w:rsidRDefault="008B7EF2" w:rsidP="008B7EF2">
      <w:pPr>
        <w:keepNext/>
        <w:keepLines/>
        <w:tabs>
          <w:tab w:val="left" w:pos="426"/>
        </w:tabs>
        <w:jc w:val="both"/>
        <w:rPr>
          <w:rFonts w:cs="Tahoma"/>
          <w:noProof/>
          <w:sz w:val="20"/>
          <w:szCs w:val="20"/>
        </w:rPr>
      </w:pPr>
      <w:bookmarkStart w:id="9" w:name="_Hlk210382448"/>
      <w:r w:rsidRPr="008B7EF2">
        <w:rPr>
          <w:rFonts w:cs="Tahoma"/>
          <w:noProof/>
          <w:sz w:val="20"/>
          <w:szCs w:val="20"/>
        </w:rPr>
        <w:t>Ponudnik v tehnični specifikaciji za</w:t>
      </w:r>
      <w:r w:rsidR="00B4484B" w:rsidRPr="00B4484B">
        <w:rPr>
          <w:rFonts w:cs="Tahoma"/>
          <w:noProof/>
          <w:sz w:val="20"/>
          <w:szCs w:val="20"/>
        </w:rPr>
        <w:t xml:space="preserve"> posamezni sklop navede naziv in lokacijo </w:t>
      </w:r>
      <w:r w:rsidR="00423E69">
        <w:rPr>
          <w:rFonts w:cs="Tahoma"/>
          <w:noProof/>
          <w:sz w:val="20"/>
          <w:szCs w:val="20"/>
        </w:rPr>
        <w:t xml:space="preserve">ustrezno usposobljenega </w:t>
      </w:r>
      <w:r w:rsidR="00B4484B" w:rsidRPr="00B4484B">
        <w:rPr>
          <w:rFonts w:cs="Tahoma"/>
          <w:noProof/>
          <w:sz w:val="20"/>
          <w:szCs w:val="20"/>
        </w:rPr>
        <w:t xml:space="preserve">servisa, ki na območju </w:t>
      </w:r>
      <w:r w:rsidR="009A3212">
        <w:rPr>
          <w:rFonts w:cs="Tahoma"/>
          <w:noProof/>
          <w:sz w:val="20"/>
          <w:szCs w:val="20"/>
        </w:rPr>
        <w:t xml:space="preserve">Republike Slovenije </w:t>
      </w:r>
      <w:r w:rsidR="00B4484B" w:rsidRPr="00B4484B">
        <w:rPr>
          <w:rFonts w:cs="Tahoma"/>
          <w:noProof/>
          <w:sz w:val="20"/>
          <w:szCs w:val="20"/>
        </w:rPr>
        <w:t xml:space="preserve">zagotavlja vzdrževanje in servisiranje </w:t>
      </w:r>
      <w:r w:rsidR="00B14572">
        <w:rPr>
          <w:rFonts w:cs="Tahoma"/>
          <w:noProof/>
          <w:sz w:val="20"/>
          <w:szCs w:val="20"/>
        </w:rPr>
        <w:t xml:space="preserve">po pravilih stroke in </w:t>
      </w:r>
      <w:r w:rsidR="00B4484B" w:rsidRPr="00B4484B">
        <w:rPr>
          <w:rFonts w:cs="Tahoma"/>
          <w:noProof/>
          <w:sz w:val="20"/>
          <w:szCs w:val="20"/>
        </w:rPr>
        <w:t>v sklad</w:t>
      </w:r>
      <w:r w:rsidR="00A91888">
        <w:rPr>
          <w:rFonts w:cs="Tahoma"/>
          <w:noProof/>
          <w:sz w:val="20"/>
          <w:szCs w:val="20"/>
        </w:rPr>
        <w:t>u</w:t>
      </w:r>
      <w:r w:rsidR="00B4484B" w:rsidRPr="00B4484B">
        <w:rPr>
          <w:rFonts w:cs="Tahoma"/>
          <w:noProof/>
          <w:sz w:val="20"/>
          <w:szCs w:val="20"/>
        </w:rPr>
        <w:t xml:space="preserve"> z navodili proizvajalca</w:t>
      </w:r>
      <w:r w:rsidR="00B14572">
        <w:rPr>
          <w:rFonts w:cs="Tahoma"/>
          <w:noProof/>
          <w:sz w:val="20"/>
          <w:szCs w:val="20"/>
        </w:rPr>
        <w:t xml:space="preserve"> čistilnega stroja</w:t>
      </w:r>
      <w:r w:rsidRPr="008B7EF2">
        <w:rPr>
          <w:rFonts w:cs="Tahoma"/>
          <w:noProof/>
          <w:sz w:val="20"/>
          <w:szCs w:val="20"/>
        </w:rPr>
        <w:t xml:space="preserve">. Zahteve glede servisov so navedene </w:t>
      </w:r>
      <w:r w:rsidR="00A91888">
        <w:rPr>
          <w:rFonts w:cs="Tahoma"/>
          <w:noProof/>
          <w:sz w:val="20"/>
          <w:szCs w:val="20"/>
        </w:rPr>
        <w:t xml:space="preserve">tudi </w:t>
      </w:r>
      <w:r w:rsidRPr="008B7EF2">
        <w:rPr>
          <w:rFonts w:cs="Tahoma"/>
          <w:noProof/>
          <w:sz w:val="20"/>
          <w:szCs w:val="20"/>
        </w:rPr>
        <w:t>v tehnični specifikaciji.</w:t>
      </w:r>
    </w:p>
    <w:p w14:paraId="070EDBE3" w14:textId="77777777" w:rsidR="008B7EF2" w:rsidRPr="008B7EF2" w:rsidRDefault="008B7EF2" w:rsidP="008B7EF2">
      <w:pPr>
        <w:keepNext/>
        <w:keepLines/>
        <w:tabs>
          <w:tab w:val="left" w:pos="426"/>
        </w:tabs>
        <w:jc w:val="both"/>
        <w:rPr>
          <w:rFonts w:cs="Tahoma"/>
          <w:noProof/>
          <w:sz w:val="16"/>
          <w:szCs w:val="16"/>
        </w:rPr>
      </w:pPr>
    </w:p>
    <w:p w14:paraId="6016358E" w14:textId="11CC44B1" w:rsidR="008B7EF2" w:rsidRDefault="008B7EF2" w:rsidP="008B7EF2">
      <w:pPr>
        <w:keepNext/>
        <w:keepLines/>
        <w:tabs>
          <w:tab w:val="left" w:pos="426"/>
        </w:tabs>
        <w:jc w:val="both"/>
        <w:rPr>
          <w:rFonts w:cs="Tahoma"/>
          <w:noProof/>
          <w:sz w:val="20"/>
          <w:szCs w:val="20"/>
        </w:rPr>
      </w:pPr>
      <w:r w:rsidRPr="008B7EF2">
        <w:rPr>
          <w:rFonts w:cs="Tahoma"/>
          <w:noProof/>
          <w:sz w:val="20"/>
          <w:szCs w:val="20"/>
        </w:rPr>
        <w:lastRenderedPageBreak/>
        <w:t xml:space="preserve">Ponudnik mora </w:t>
      </w:r>
      <w:r w:rsidR="00B4484B" w:rsidRPr="00B4484B">
        <w:rPr>
          <w:rFonts w:cs="Tahoma"/>
          <w:noProof/>
          <w:sz w:val="20"/>
          <w:szCs w:val="20"/>
        </w:rPr>
        <w:t xml:space="preserve">naročniku </w:t>
      </w:r>
      <w:r w:rsidRPr="008B7EF2">
        <w:rPr>
          <w:rFonts w:cs="Tahoma"/>
          <w:noProof/>
          <w:sz w:val="20"/>
          <w:szCs w:val="20"/>
        </w:rPr>
        <w:t>zagotavljati naročniku 24-urno asistenco</w:t>
      </w:r>
      <w:r w:rsidR="00B4484B" w:rsidRPr="00B4484B">
        <w:rPr>
          <w:rFonts w:cs="Tahoma"/>
          <w:noProof/>
          <w:sz w:val="20"/>
          <w:szCs w:val="20"/>
        </w:rPr>
        <w:t>.</w:t>
      </w:r>
      <w:r w:rsidRPr="008B7EF2">
        <w:rPr>
          <w:rFonts w:cs="Tahoma"/>
          <w:noProof/>
          <w:sz w:val="20"/>
          <w:szCs w:val="20"/>
        </w:rPr>
        <w:t xml:space="preserve"> V času garancijske dobe mora biti asistenca brezplačna. Ponudnik mora za čas okvare in popravila</w:t>
      </w:r>
      <w:r w:rsidR="00B4484B" w:rsidRPr="00B4484B">
        <w:rPr>
          <w:rFonts w:cs="Tahoma"/>
          <w:noProof/>
          <w:sz w:val="20"/>
          <w:szCs w:val="20"/>
        </w:rPr>
        <w:t xml:space="preserve"> čistilnega stroja</w:t>
      </w:r>
      <w:r w:rsidRPr="008B7EF2">
        <w:rPr>
          <w:rFonts w:cs="Tahoma"/>
          <w:noProof/>
          <w:sz w:val="20"/>
          <w:szCs w:val="20"/>
        </w:rPr>
        <w:t xml:space="preserve"> v garancijski dobi, takoj in brezplačno zagotoviti nadomestn</w:t>
      </w:r>
      <w:r w:rsidR="00423E69">
        <w:rPr>
          <w:rFonts w:cs="Tahoma"/>
          <w:noProof/>
          <w:sz w:val="20"/>
          <w:szCs w:val="20"/>
        </w:rPr>
        <w:t>i čistilni stroj.</w:t>
      </w:r>
    </w:p>
    <w:bookmarkEnd w:id="9"/>
    <w:p w14:paraId="153B1210" w14:textId="77777777" w:rsidR="00423E69" w:rsidRPr="008B7EF2" w:rsidRDefault="00423E69" w:rsidP="008B7EF2">
      <w:pPr>
        <w:keepNext/>
        <w:keepLines/>
        <w:tabs>
          <w:tab w:val="left" w:pos="426"/>
        </w:tabs>
        <w:jc w:val="both"/>
        <w:rPr>
          <w:rFonts w:cs="Tahoma"/>
          <w:noProof/>
          <w:sz w:val="20"/>
          <w:szCs w:val="20"/>
        </w:rPr>
      </w:pPr>
    </w:p>
    <w:p w14:paraId="6CB13676" w14:textId="77777777" w:rsidR="008B7EF2" w:rsidRPr="008B7EF2" w:rsidRDefault="008B7EF2" w:rsidP="008B7EF2">
      <w:pPr>
        <w:keepNext/>
        <w:keepLines/>
        <w:tabs>
          <w:tab w:val="left" w:pos="426"/>
        </w:tabs>
        <w:jc w:val="both"/>
        <w:rPr>
          <w:rFonts w:cs="Tahoma"/>
          <w:noProof/>
          <w:sz w:val="20"/>
          <w:szCs w:val="20"/>
        </w:rPr>
      </w:pPr>
      <w:r w:rsidRPr="008B7EF2">
        <w:rPr>
          <w:rFonts w:cs="Tahoma"/>
          <w:noProof/>
          <w:sz w:val="20"/>
          <w:szCs w:val="20"/>
        </w:rPr>
        <w:t>Ponudnik mora naročniku zagotavljati tudi vso ostalo garancijo, v skladu s splošnimi garancijskimi predpisi proizvajalca ponujenega vozila.</w:t>
      </w:r>
    </w:p>
    <w:bookmarkEnd w:id="8"/>
    <w:p w14:paraId="35383880" w14:textId="7E8C0FB2" w:rsidR="00D449CD" w:rsidRPr="00B4484B" w:rsidRDefault="00D449CD" w:rsidP="002A2D45">
      <w:pPr>
        <w:keepNext/>
        <w:keepLines/>
        <w:jc w:val="both"/>
        <w:rPr>
          <w:rFonts w:cs="Tahoma"/>
          <w:sz w:val="20"/>
          <w:szCs w:val="20"/>
        </w:rPr>
      </w:pPr>
    </w:p>
    <w:p w14:paraId="6DDE4F28" w14:textId="77777777" w:rsidR="00013FE9" w:rsidRPr="00B4484B" w:rsidRDefault="00013FE9" w:rsidP="002A2D45">
      <w:pPr>
        <w:pStyle w:val="Odstavekseznama"/>
        <w:keepNext/>
        <w:keepLines/>
        <w:numPr>
          <w:ilvl w:val="2"/>
          <w:numId w:val="3"/>
        </w:numPr>
        <w:jc w:val="both"/>
        <w:rPr>
          <w:rFonts w:ascii="Tahoma" w:hAnsi="Tahoma" w:cs="Tahoma"/>
          <w:bCs/>
        </w:rPr>
      </w:pPr>
      <w:r w:rsidRPr="00B4484B">
        <w:rPr>
          <w:rFonts w:ascii="Tahoma" w:hAnsi="Tahoma" w:cs="Tahoma"/>
          <w:bCs/>
        </w:rPr>
        <w:t>Ostale zahteve naročnika</w:t>
      </w:r>
    </w:p>
    <w:p w14:paraId="048F9D0F" w14:textId="77777777" w:rsidR="00013FE9" w:rsidRPr="00B4484B" w:rsidRDefault="00013FE9" w:rsidP="002A2D45">
      <w:pPr>
        <w:keepNext/>
        <w:keepLines/>
        <w:jc w:val="both"/>
        <w:rPr>
          <w:rFonts w:cs="Tahoma"/>
          <w:b/>
          <w:sz w:val="20"/>
          <w:szCs w:val="20"/>
        </w:rPr>
      </w:pPr>
    </w:p>
    <w:p w14:paraId="1488EEBE" w14:textId="79BF0831" w:rsidR="00013FE9" w:rsidRDefault="00013FE9" w:rsidP="002A2D45">
      <w:pPr>
        <w:keepNext/>
        <w:keepLines/>
        <w:jc w:val="both"/>
        <w:rPr>
          <w:rFonts w:cs="Tahoma"/>
          <w:sz w:val="20"/>
          <w:szCs w:val="20"/>
        </w:rPr>
      </w:pPr>
      <w:r w:rsidRPr="00B4484B">
        <w:rPr>
          <w:rFonts w:cs="Tahoma"/>
          <w:sz w:val="20"/>
          <w:szCs w:val="20"/>
        </w:rPr>
        <w:t xml:space="preserve">Ostale zahteve naročnika so podrobno opisane v osnutku pogodbe, ki je sestavni del te razpisne dokumentacije. Ponudnik s podpisom Priloge 3/1 potrdi, da se strinja z osnutkom pogodbe. Zaželeno je, da ponudnik osnutek pogodbe (Priloga </w:t>
      </w:r>
      <w:r w:rsidR="00435F0B" w:rsidRPr="00B4484B">
        <w:rPr>
          <w:rFonts w:cs="Tahoma"/>
          <w:sz w:val="20"/>
          <w:szCs w:val="20"/>
        </w:rPr>
        <w:t>6</w:t>
      </w:r>
      <w:r w:rsidRPr="00B4484B">
        <w:rPr>
          <w:rFonts w:cs="Tahoma"/>
          <w:sz w:val="20"/>
          <w:szCs w:val="20"/>
        </w:rPr>
        <w:t xml:space="preserve">) izpolni, žigosa in podpiše ter priloži pod ostale priloge. </w:t>
      </w:r>
    </w:p>
    <w:p w14:paraId="30AA495F" w14:textId="77777777" w:rsidR="007B3BA8" w:rsidRPr="00B4484B" w:rsidRDefault="007B3BA8" w:rsidP="002A2D45">
      <w:pPr>
        <w:keepNext/>
        <w:keepLines/>
        <w:jc w:val="both"/>
        <w:rPr>
          <w:rFonts w:cs="Tahoma"/>
          <w:sz w:val="20"/>
          <w:szCs w:val="20"/>
        </w:rPr>
      </w:pPr>
    </w:p>
    <w:p w14:paraId="6C4A0FB8" w14:textId="77777777" w:rsidR="00201EFB" w:rsidRPr="00B4484B" w:rsidRDefault="00201EFB" w:rsidP="002A2D45">
      <w:pPr>
        <w:keepNext/>
        <w:keepLines/>
        <w:numPr>
          <w:ilvl w:val="0"/>
          <w:numId w:val="3"/>
        </w:numPr>
        <w:jc w:val="both"/>
        <w:rPr>
          <w:rFonts w:cs="Tahoma"/>
          <w:b/>
        </w:rPr>
      </w:pPr>
      <w:r w:rsidRPr="00B4484B">
        <w:rPr>
          <w:rFonts w:cs="Tahoma"/>
          <w:b/>
        </w:rPr>
        <w:t xml:space="preserve">UGOTAVLJANJE SPOSOBNOSTI </w:t>
      </w:r>
      <w:r w:rsidR="008F4BD5" w:rsidRPr="00B4484B">
        <w:rPr>
          <w:rFonts w:cs="Tahoma"/>
          <w:b/>
        </w:rPr>
        <w:t>PONUDNIK</w:t>
      </w:r>
      <w:r w:rsidR="00E13EB5" w:rsidRPr="00B4484B">
        <w:rPr>
          <w:rFonts w:cs="Tahoma"/>
          <w:b/>
        </w:rPr>
        <w:t>A</w:t>
      </w:r>
      <w:r w:rsidRPr="00B4484B">
        <w:rPr>
          <w:rFonts w:cs="Tahoma"/>
          <w:b/>
        </w:rPr>
        <w:t xml:space="preserve"> </w:t>
      </w:r>
    </w:p>
    <w:p w14:paraId="7049ECCB" w14:textId="77777777" w:rsidR="00D65A72" w:rsidRPr="00B4484B" w:rsidRDefault="00D65A72" w:rsidP="002A2D45">
      <w:pPr>
        <w:keepNext/>
        <w:keepLines/>
        <w:jc w:val="both"/>
        <w:rPr>
          <w:rFonts w:cs="Tahoma"/>
          <w:bCs/>
        </w:rPr>
      </w:pPr>
    </w:p>
    <w:p w14:paraId="575ACB80" w14:textId="77777777" w:rsidR="00025C0C" w:rsidRPr="00B4484B" w:rsidRDefault="00025C0C" w:rsidP="002A2D45">
      <w:pPr>
        <w:keepNext/>
        <w:keepLines/>
        <w:jc w:val="both"/>
        <w:rPr>
          <w:rFonts w:cs="Tahoma"/>
          <w:bCs/>
          <w:sz w:val="20"/>
          <w:szCs w:val="20"/>
        </w:rPr>
      </w:pPr>
      <w:r w:rsidRPr="00B4484B">
        <w:rPr>
          <w:rFonts w:cs="Tahoma"/>
          <w:bCs/>
          <w:sz w:val="20"/>
          <w:szCs w:val="20"/>
        </w:rPr>
        <w:t xml:space="preserve">Za ugotavljanje sposobnosti mora gospodarski subjekt izpolnjevati pogoje in zahteve skladno z določbami ZJN-3 in določbami razpisne dokumentacije. </w:t>
      </w:r>
    </w:p>
    <w:p w14:paraId="513DD653" w14:textId="77777777" w:rsidR="00025C0C" w:rsidRPr="00B4484B" w:rsidRDefault="00025C0C" w:rsidP="002A2D45">
      <w:pPr>
        <w:keepNext/>
        <w:keepLines/>
        <w:jc w:val="both"/>
        <w:rPr>
          <w:rFonts w:cs="Tahoma"/>
          <w:bCs/>
          <w:sz w:val="20"/>
          <w:szCs w:val="20"/>
        </w:rPr>
      </w:pPr>
    </w:p>
    <w:p w14:paraId="4C540C69" w14:textId="77777777" w:rsidR="00025C0C" w:rsidRPr="00B4484B" w:rsidRDefault="00025C0C" w:rsidP="002A2D45">
      <w:pPr>
        <w:keepNext/>
        <w:keepLines/>
        <w:jc w:val="both"/>
        <w:rPr>
          <w:rFonts w:cs="Tahoma"/>
          <w:bCs/>
          <w:sz w:val="20"/>
          <w:szCs w:val="20"/>
        </w:rPr>
      </w:pPr>
      <w:r w:rsidRPr="00B4484B">
        <w:rPr>
          <w:rFonts w:cs="Tahoma"/>
          <w:bCs/>
          <w:sz w:val="20"/>
          <w:szCs w:val="20"/>
        </w:rPr>
        <w:t xml:space="preserve">V primeru, da gospodarski subjekt nastopa v skupni ponudbi, mora zahtevane pogoje za ugotavljanje sposobnosti, kjer je to v razpisni dokumentaciji določeno, izpolnjevati tudi vsak ponudnik iz skupine ponudnikov. </w:t>
      </w:r>
    </w:p>
    <w:p w14:paraId="4F6D0550" w14:textId="77777777" w:rsidR="00025C0C" w:rsidRPr="00B4484B" w:rsidRDefault="00025C0C" w:rsidP="002A2D45">
      <w:pPr>
        <w:keepNext/>
        <w:keepLines/>
        <w:jc w:val="both"/>
        <w:rPr>
          <w:rFonts w:cs="Tahoma"/>
          <w:bCs/>
          <w:sz w:val="20"/>
          <w:szCs w:val="20"/>
        </w:rPr>
      </w:pPr>
    </w:p>
    <w:p w14:paraId="2471C0DB" w14:textId="77777777" w:rsidR="00025C0C" w:rsidRPr="00B4484B" w:rsidRDefault="00025C0C" w:rsidP="002A2D45">
      <w:pPr>
        <w:keepNext/>
        <w:keepLines/>
        <w:jc w:val="both"/>
        <w:rPr>
          <w:rFonts w:cs="Tahoma"/>
          <w:bCs/>
          <w:sz w:val="20"/>
          <w:szCs w:val="20"/>
        </w:rPr>
      </w:pPr>
      <w:r w:rsidRPr="00B4484B">
        <w:rPr>
          <w:rFonts w:cs="Tahoma"/>
          <w:bCs/>
          <w:sz w:val="20"/>
          <w:szCs w:val="20"/>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14:paraId="3B004F86" w14:textId="77777777" w:rsidR="00025C0C" w:rsidRPr="00B4484B" w:rsidRDefault="00025C0C" w:rsidP="002A2D45">
      <w:pPr>
        <w:keepNext/>
        <w:keepLines/>
        <w:jc w:val="both"/>
        <w:rPr>
          <w:rFonts w:cs="Tahoma"/>
          <w:sz w:val="20"/>
          <w:szCs w:val="20"/>
        </w:rPr>
      </w:pPr>
    </w:p>
    <w:p w14:paraId="15F7A9D7" w14:textId="77777777" w:rsidR="00025C0C" w:rsidRPr="00B4484B" w:rsidRDefault="00025C0C" w:rsidP="002A2D45">
      <w:pPr>
        <w:keepNext/>
        <w:keepLines/>
        <w:jc w:val="both"/>
        <w:rPr>
          <w:rFonts w:cs="Tahoma"/>
          <w:sz w:val="20"/>
          <w:szCs w:val="20"/>
        </w:rPr>
      </w:pPr>
      <w:r w:rsidRPr="00B4484B">
        <w:rPr>
          <w:rFonts w:cs="Tahoma"/>
          <w:sz w:val="20"/>
          <w:szCs w:val="20"/>
        </w:rPr>
        <w:t>Obrazci izjav, ki jih mora predložiti ponudnik v ponudbi, so del dokumentacije. Izjave so lahko predložene na teh obrazcih ali na ponudnikovih, ki pa vsebinsko bistveno ne smejo odstopati od priloženih obrazcev. Izjave ponudnika morajo biti pisne ter podpisane s strani ponudnika. V kolikor ponudnik uporablja žig, se obrazci tudi žigosajo. Naročnik si pridržuje pravico do preveritve verodostojnosti izjav oziroma potrdil pri podpisniku le-teh.</w:t>
      </w:r>
    </w:p>
    <w:p w14:paraId="593B4EA2" w14:textId="77777777" w:rsidR="00025C0C" w:rsidRPr="00B4484B" w:rsidRDefault="00025C0C" w:rsidP="002A2D45">
      <w:pPr>
        <w:keepNext/>
        <w:keepLines/>
        <w:jc w:val="both"/>
        <w:rPr>
          <w:rFonts w:cs="Tahoma"/>
          <w:bCs/>
          <w:sz w:val="20"/>
          <w:szCs w:val="20"/>
        </w:rPr>
      </w:pPr>
    </w:p>
    <w:p w14:paraId="5344792A" w14:textId="77777777" w:rsidR="00025C0C" w:rsidRPr="00B4484B" w:rsidRDefault="00025C0C" w:rsidP="002A2D45">
      <w:pPr>
        <w:keepNext/>
        <w:keepLines/>
        <w:jc w:val="both"/>
        <w:rPr>
          <w:rFonts w:cs="Tahoma"/>
          <w:bCs/>
          <w:sz w:val="20"/>
          <w:szCs w:val="20"/>
        </w:rPr>
      </w:pPr>
      <w:r w:rsidRPr="00B4484B">
        <w:rPr>
          <w:rFonts w:cs="Tahoma"/>
          <w:bCs/>
          <w:sz w:val="20"/>
          <w:szCs w:val="20"/>
        </w:rPr>
        <w:t xml:space="preserve">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 </w:t>
      </w:r>
    </w:p>
    <w:p w14:paraId="04E911B5" w14:textId="77777777" w:rsidR="00025C0C" w:rsidRPr="00B4484B" w:rsidRDefault="00025C0C" w:rsidP="002A2D45">
      <w:pPr>
        <w:keepNext/>
        <w:keepLines/>
        <w:jc w:val="both"/>
        <w:rPr>
          <w:rFonts w:cs="Tahoma"/>
          <w:bCs/>
          <w:sz w:val="20"/>
          <w:szCs w:val="20"/>
        </w:rPr>
      </w:pPr>
    </w:p>
    <w:p w14:paraId="7C59113C" w14:textId="77777777" w:rsidR="00025C0C" w:rsidRPr="00B4484B" w:rsidRDefault="00025C0C" w:rsidP="002A2D45">
      <w:pPr>
        <w:keepNext/>
        <w:keepLines/>
        <w:jc w:val="both"/>
        <w:rPr>
          <w:rFonts w:cs="Tahoma"/>
          <w:sz w:val="20"/>
          <w:szCs w:val="20"/>
        </w:rPr>
      </w:pPr>
      <w:r w:rsidRPr="00B4484B">
        <w:rPr>
          <w:rFonts w:cs="Tahoma"/>
          <w:sz w:val="20"/>
          <w:szCs w:val="20"/>
        </w:rPr>
        <w:t>Naročnik si pridržuje pravico, da v času pregleda ponudb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7FF72BBF" w14:textId="77777777" w:rsidR="00025C0C" w:rsidRPr="00B4484B" w:rsidRDefault="00025C0C" w:rsidP="002A2D45">
      <w:pPr>
        <w:keepNext/>
        <w:keepLines/>
        <w:jc w:val="both"/>
        <w:rPr>
          <w:rFonts w:cs="Tahoma"/>
          <w:bCs/>
          <w:sz w:val="20"/>
          <w:szCs w:val="20"/>
        </w:rPr>
      </w:pPr>
    </w:p>
    <w:p w14:paraId="48562F74" w14:textId="77777777" w:rsidR="00025C0C" w:rsidRPr="00B4484B" w:rsidRDefault="00025C0C" w:rsidP="002A2D45">
      <w:pPr>
        <w:keepNext/>
        <w:keepLines/>
        <w:jc w:val="both"/>
        <w:rPr>
          <w:rFonts w:cs="Tahoma"/>
          <w:bCs/>
          <w:sz w:val="20"/>
          <w:szCs w:val="20"/>
        </w:rPr>
      </w:pPr>
      <w:r w:rsidRPr="00B4484B">
        <w:rPr>
          <w:rFonts w:cs="Tahoma"/>
          <w:bCs/>
          <w:sz w:val="20"/>
          <w:szCs w:val="20"/>
        </w:rPr>
        <w:t xml:space="preserve">Gospodarski subjekt s podpisom Priloge 3/1 oziroma 3/2 soglaša, da lahko naročnik v zvezi z oddajo predmetnega javnega naročila pridobi podatke za preveritev ponudbe v skladu z 89. členom ZJN-3 v enotnem informacijskem sistemu – </w:t>
      </w:r>
      <w:proofErr w:type="spellStart"/>
      <w:r w:rsidRPr="00B4484B">
        <w:rPr>
          <w:rFonts w:cs="Tahoma"/>
          <w:bCs/>
          <w:sz w:val="20"/>
          <w:szCs w:val="20"/>
        </w:rPr>
        <w:t>eDosje</w:t>
      </w:r>
      <w:proofErr w:type="spellEnd"/>
      <w:r w:rsidRPr="00B4484B">
        <w:rPr>
          <w:rFonts w:cs="Tahoma"/>
          <w:bCs/>
          <w:sz w:val="20"/>
          <w:szCs w:val="20"/>
        </w:rPr>
        <w:t xml:space="preserve"> iz devetega odstavka 77. člena ZJN-3 in od Ministrstva za pravosodje pridobi potrdilo iz kazenske evidence.</w:t>
      </w:r>
    </w:p>
    <w:p w14:paraId="2D6752BA" w14:textId="77777777" w:rsidR="00025C0C" w:rsidRPr="00B4484B" w:rsidRDefault="00025C0C" w:rsidP="002A2D45">
      <w:pPr>
        <w:keepNext/>
        <w:keepLines/>
        <w:jc w:val="both"/>
        <w:rPr>
          <w:rFonts w:cs="Tahoma"/>
          <w:bCs/>
          <w:sz w:val="20"/>
          <w:szCs w:val="20"/>
        </w:rPr>
      </w:pPr>
    </w:p>
    <w:p w14:paraId="6FDD7E63" w14:textId="77777777" w:rsidR="00025C0C" w:rsidRPr="00B4484B" w:rsidRDefault="00025C0C" w:rsidP="002A2D45">
      <w:pPr>
        <w:keepNext/>
        <w:keepLines/>
        <w:jc w:val="both"/>
        <w:rPr>
          <w:rFonts w:cs="Tahoma"/>
          <w:bCs/>
          <w:sz w:val="20"/>
          <w:szCs w:val="20"/>
          <w:lang w:val="x-none"/>
        </w:rPr>
      </w:pPr>
      <w:r w:rsidRPr="00B4484B">
        <w:rPr>
          <w:rFonts w:cs="Tahoma"/>
          <w:bCs/>
          <w:sz w:val="20"/>
          <w:szCs w:val="20"/>
          <w:lang w:val="x-none"/>
        </w:rPr>
        <w:t xml:space="preserve">Ponudniki in posamezni člani skupine ponudnikov v okviru skupne ponudbe, podizvajalci ter subjekti, katerih zmogljivosti uporablja ponudnik, </w:t>
      </w:r>
      <w:r w:rsidRPr="00B4484B">
        <w:rPr>
          <w:rFonts w:cs="Tahoma"/>
          <w:b/>
          <w:bCs/>
          <w:sz w:val="20"/>
          <w:szCs w:val="20"/>
          <w:u w:val="single"/>
          <w:lang w:val="x-none"/>
        </w:rPr>
        <w:t>ki nimajo sedeža v Republiki Sloveniji</w:t>
      </w:r>
      <w:r w:rsidRPr="00B4484B">
        <w:rPr>
          <w:rFonts w:cs="Tahoma"/>
          <w:bCs/>
          <w:sz w:val="20"/>
          <w:szCs w:val="20"/>
          <w:lang w:val="x-none"/>
        </w:rPr>
        <w:t>, morajo posamezno sposobnost dokazovati v skladu z zahtevami naročnika iz razpisne dokumentacije, ki velja za vse ponudnike ter v ponudbi predložiti vsa potrdila/dokazila, izdanega s strani pristojnega organa, ki taka potrdila/dokazila izdaja iz katerih izhaja, da za gospodarski subjekt ne obstajajo razlogi za izključitev in le ta izpolnjuje pogoje za sodelovanje, v kolikor takšnega potrdila iz ustreznega registra ne bo mogel pridobiti naročnik.</w:t>
      </w:r>
    </w:p>
    <w:p w14:paraId="1F468D7C" w14:textId="77777777" w:rsidR="00025C0C" w:rsidRPr="00B4484B" w:rsidRDefault="00025C0C" w:rsidP="002A2D45">
      <w:pPr>
        <w:keepNext/>
        <w:keepLines/>
        <w:jc w:val="both"/>
        <w:rPr>
          <w:rFonts w:cs="Tahoma"/>
          <w:bCs/>
          <w:sz w:val="20"/>
          <w:szCs w:val="20"/>
        </w:rPr>
      </w:pPr>
    </w:p>
    <w:p w14:paraId="70AE88B7" w14:textId="77777777" w:rsidR="00025C0C" w:rsidRPr="00B4484B" w:rsidRDefault="00025C0C" w:rsidP="002A2D45">
      <w:pPr>
        <w:keepNext/>
        <w:keepLines/>
        <w:jc w:val="both"/>
        <w:rPr>
          <w:rFonts w:cs="Tahoma"/>
          <w:bCs/>
          <w:sz w:val="20"/>
          <w:szCs w:val="20"/>
          <w:lang w:val="x-none"/>
        </w:rPr>
      </w:pPr>
      <w:r w:rsidRPr="00B4484B">
        <w:rPr>
          <w:rFonts w:cs="Tahoma"/>
          <w:bCs/>
          <w:sz w:val="20"/>
          <w:szCs w:val="20"/>
          <w:lang w:val="x-none"/>
        </w:rPr>
        <w:lastRenderedPageBreak/>
        <w:t xml:space="preserve">Če država članica ali tretja država subjekta, kima sedeža v Republiki Sloveniji dokumentov in potrdil iz prejšnjega odstavka ne izdaja ali če ti ne zajemajo vseh primerov iz prvega in drugega odstavka ter b) točke četrtega odstavka 75. člena </w:t>
      </w:r>
      <w:r w:rsidRPr="00B4484B">
        <w:rPr>
          <w:rFonts w:cs="Tahoma"/>
          <w:bCs/>
          <w:sz w:val="20"/>
          <w:szCs w:val="20"/>
        </w:rPr>
        <w:t>ZJN-3</w:t>
      </w:r>
      <w:r w:rsidRPr="00B4484B">
        <w:rPr>
          <w:rFonts w:cs="Tahoma"/>
          <w:bCs/>
          <w:sz w:val="20"/>
          <w:szCs w:val="20"/>
          <w:lang w:val="x-none"/>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76F5DC5A" w14:textId="77777777" w:rsidR="00435F0B" w:rsidRPr="00B4484B" w:rsidRDefault="00435F0B" w:rsidP="002A2D45">
      <w:pPr>
        <w:keepNext/>
        <w:keepLines/>
        <w:jc w:val="both"/>
        <w:rPr>
          <w:rFonts w:cs="Tahoma"/>
          <w:bCs/>
          <w:sz w:val="20"/>
          <w:szCs w:val="20"/>
        </w:rPr>
      </w:pPr>
    </w:p>
    <w:p w14:paraId="2E4C377B" w14:textId="77777777" w:rsidR="00D65A72" w:rsidRPr="00B4484B" w:rsidRDefault="00D65A72" w:rsidP="002A2D45">
      <w:pPr>
        <w:keepNext/>
        <w:keepLines/>
        <w:numPr>
          <w:ilvl w:val="1"/>
          <w:numId w:val="3"/>
        </w:numPr>
        <w:jc w:val="both"/>
        <w:rPr>
          <w:rFonts w:cs="Tahoma"/>
          <w:b/>
          <w:bCs/>
          <w:sz w:val="20"/>
          <w:szCs w:val="20"/>
        </w:rPr>
      </w:pPr>
      <w:r w:rsidRPr="00B4484B">
        <w:rPr>
          <w:rFonts w:cs="Tahoma"/>
          <w:b/>
          <w:bCs/>
          <w:sz w:val="20"/>
          <w:szCs w:val="20"/>
        </w:rPr>
        <w:t>Razlogi za izključitev</w:t>
      </w:r>
      <w:r w:rsidRPr="00B4484B">
        <w:rPr>
          <w:rFonts w:cs="Tahoma"/>
          <w:b/>
          <w:bCs/>
          <w:sz w:val="20"/>
          <w:szCs w:val="20"/>
        </w:rPr>
        <w:tab/>
      </w:r>
    </w:p>
    <w:p w14:paraId="4553F01B" w14:textId="267BCA17" w:rsidR="00025C0C" w:rsidRPr="00B4484B" w:rsidRDefault="00025C0C" w:rsidP="002A2D45">
      <w:pPr>
        <w:keepNext/>
        <w:keepLines/>
        <w:jc w:val="both"/>
        <w:rPr>
          <w:rFonts w:cs="Tahoma"/>
          <w:bCs/>
          <w:sz w:val="20"/>
          <w:szCs w:val="20"/>
        </w:rPr>
      </w:pPr>
    </w:p>
    <w:p w14:paraId="402F284E" w14:textId="77777777" w:rsidR="00025C0C" w:rsidRPr="00B4484B" w:rsidRDefault="00025C0C" w:rsidP="002A2D45">
      <w:pPr>
        <w:keepNext/>
        <w:keepLines/>
        <w:jc w:val="both"/>
        <w:rPr>
          <w:rFonts w:cs="Tahoma"/>
          <w:bCs/>
          <w:sz w:val="20"/>
          <w:szCs w:val="20"/>
        </w:rPr>
      </w:pPr>
      <w:r w:rsidRPr="00B4484B">
        <w:rPr>
          <w:rFonts w:cs="Tahoma"/>
          <w:bCs/>
          <w:sz w:val="20"/>
          <w:szCs w:val="20"/>
        </w:rPr>
        <w:t>Pogoj mora izpolniti ponudnik. V primeru skupne ponudbe mora pogoj izpolniti vsak izmed partnerjev. V primeru ponudbe s podizvajalci mora pogoj izpolniti vsak izmed nominiranih podizvajalcev. V kolikor ponudnik glede pogojev v zvezi z ekonomskim in finančnim položajem ter tehnično in strokovno sposobnostjo, v skladu z 81. členom ZJN-3, uporabi zmogljivosti drugih subjektov, morajo spodaj navedene pogoje izpolnjevati tudi subjekti, katerih zmogljivosti uporablja ponudnik.</w:t>
      </w:r>
    </w:p>
    <w:p w14:paraId="6C2A12C6" w14:textId="77777777" w:rsidR="00025C0C" w:rsidRPr="00B4484B" w:rsidRDefault="00025C0C" w:rsidP="002A2D45">
      <w:pPr>
        <w:keepNext/>
        <w:keepLines/>
        <w:jc w:val="both"/>
        <w:rPr>
          <w:rFonts w:cs="Tahoma"/>
          <w:bCs/>
          <w:sz w:val="20"/>
          <w:szCs w:val="20"/>
        </w:rPr>
      </w:pPr>
    </w:p>
    <w:p w14:paraId="251F18FD" w14:textId="77777777" w:rsidR="00025C0C" w:rsidRPr="00B4484B" w:rsidRDefault="00025C0C" w:rsidP="002A2D45">
      <w:pPr>
        <w:keepNext/>
        <w:keepLines/>
        <w:jc w:val="both"/>
        <w:rPr>
          <w:rFonts w:cs="Tahoma"/>
          <w:bCs/>
          <w:sz w:val="20"/>
          <w:szCs w:val="20"/>
        </w:rPr>
      </w:pPr>
      <w:r w:rsidRPr="00B4484B">
        <w:rPr>
          <w:rFonts w:cs="Tahoma"/>
          <w:bCs/>
          <w:sz w:val="20"/>
          <w:szCs w:val="20"/>
        </w:rPr>
        <w:t>Naročnik iz postopka javnega naročanja kadar koli v postopku izključi gospodarski subjekt, če se izkaže, da je pred ali med postopkom javnega naročanja ta subjekt glede na storjena ali neizvedena dejanja v enem od položajev iz prvega, drugega ali četrtega odstavka 75. člena ZJN-3.</w:t>
      </w:r>
    </w:p>
    <w:p w14:paraId="461748A1" w14:textId="77777777" w:rsidR="00EC7E5E" w:rsidRPr="00B4484B" w:rsidRDefault="00EC7E5E" w:rsidP="002A2D45">
      <w:pPr>
        <w:keepNext/>
        <w:keepLines/>
        <w:jc w:val="both"/>
        <w:rPr>
          <w:rFonts w:cs="Tahoma"/>
          <w:sz w:val="20"/>
          <w:szCs w:val="20"/>
        </w:rPr>
      </w:pPr>
    </w:p>
    <w:p w14:paraId="6E8B99FD" w14:textId="77777777" w:rsidR="00025C0C" w:rsidRPr="00B4484B" w:rsidRDefault="00025C0C" w:rsidP="002A2D45">
      <w:pPr>
        <w:keepNext/>
        <w:keepLines/>
        <w:jc w:val="both"/>
        <w:rPr>
          <w:rFonts w:cs="Tahoma"/>
          <w:sz w:val="20"/>
          <w:szCs w:val="20"/>
        </w:rPr>
      </w:pPr>
      <w:r w:rsidRPr="00B4484B">
        <w:rPr>
          <w:rFonts w:cs="Tahoma"/>
          <w:b/>
          <w:bCs/>
          <w:sz w:val="20"/>
          <w:szCs w:val="20"/>
        </w:rPr>
        <w:t>A:</w:t>
      </w:r>
      <w:r w:rsidRPr="00B4484B">
        <w:rPr>
          <w:rFonts w:cs="Tahoma"/>
          <w:sz w:val="20"/>
          <w:szCs w:val="20"/>
        </w:rPr>
        <w:t xml:space="preserve"> </w:t>
      </w:r>
      <w:r w:rsidRPr="00B4484B">
        <w:rPr>
          <w:rFonts w:cs="Tahoma"/>
          <w:b/>
          <w:bCs/>
          <w:sz w:val="20"/>
          <w:szCs w:val="20"/>
        </w:rPr>
        <w:t>Razlogi, povezani s kazenskimi obsodbami (prvi odstavek 75. člena ZJN-3)</w:t>
      </w:r>
    </w:p>
    <w:p w14:paraId="096BCC6B" w14:textId="77777777" w:rsidR="00CE2307" w:rsidRPr="00B4484B" w:rsidRDefault="00CE2307" w:rsidP="002A2D45">
      <w:pPr>
        <w:keepNext/>
        <w:keepLines/>
        <w:jc w:val="both"/>
        <w:rPr>
          <w:rFonts w:cs="Tahoma"/>
          <w:sz w:val="20"/>
          <w:szCs w:val="20"/>
        </w:rPr>
      </w:pPr>
      <w:r w:rsidRPr="00B4484B">
        <w:rPr>
          <w:rFonts w:cs="Tahoma"/>
          <w:sz w:val="20"/>
          <w:szCs w:val="20"/>
        </w:rPr>
        <w:t xml:space="preserve">Naročnik bo iz sodelovanja v postopku javnega naročanja izključil gospodarski subjekt, če bo pri preverjanju v skladu z določili ZJN-3 ugotovil ali se bo drugače seznanil, da je bila gospodarskemu subjektu ali osebi, ki je članica upravnega, vodstvenega ali nadzornega organa tega gospodarskega subjekta ali ki ima pooblastila za njegovo zastopanje ali odločanje ali nadzor v njem, izrečena pravnomočna sodba, ki ima elemente kaznivih dejanj, ki so opredeljena v 1. odstavku 75. člena ZJN-3 oziroma v Kazenskem zakoniku (Ur. l. RS, št. 50/12 – uradno prečiščeno besedilo, 6/16 – </w:t>
      </w:r>
      <w:proofErr w:type="spellStart"/>
      <w:r w:rsidRPr="00B4484B">
        <w:rPr>
          <w:rFonts w:cs="Tahoma"/>
          <w:sz w:val="20"/>
          <w:szCs w:val="20"/>
        </w:rPr>
        <w:t>popr</w:t>
      </w:r>
      <w:proofErr w:type="spellEnd"/>
      <w:r w:rsidRPr="00B4484B">
        <w:rPr>
          <w:rFonts w:cs="Tahoma"/>
          <w:sz w:val="20"/>
          <w:szCs w:val="20"/>
        </w:rPr>
        <w:t>., 54/15, 38/16, 27/17, 23/20, 91/20, 95/21, 186/21 in 105/22 – ZZNŠPP; v nadaljnjem besedilu: KZ-1), ali za primerljiva kazniva dejanja, ki so jih izrekla tuja sodišča.</w:t>
      </w:r>
    </w:p>
    <w:p w14:paraId="078DD56E" w14:textId="77777777" w:rsidR="00CE2307" w:rsidRPr="00B4484B" w:rsidRDefault="00CE2307" w:rsidP="002A2D45">
      <w:pPr>
        <w:keepNext/>
        <w:keepLines/>
        <w:jc w:val="both"/>
        <w:rPr>
          <w:rFonts w:cs="Tahoma"/>
          <w:bCs/>
          <w:sz w:val="20"/>
          <w:szCs w:val="20"/>
        </w:rPr>
      </w:pPr>
    </w:p>
    <w:p w14:paraId="6741850C" w14:textId="77777777" w:rsidR="00CE2307" w:rsidRPr="00B4484B" w:rsidRDefault="00CE2307" w:rsidP="002A2D45">
      <w:pPr>
        <w:keepNext/>
        <w:keepLines/>
        <w:jc w:val="both"/>
        <w:rPr>
          <w:rFonts w:cs="Tahoma"/>
          <w:bCs/>
          <w:sz w:val="20"/>
          <w:szCs w:val="20"/>
        </w:rPr>
      </w:pPr>
      <w:r w:rsidRPr="00B4484B">
        <w:rPr>
          <w:rFonts w:cs="Tahoma"/>
          <w:bCs/>
          <w:sz w:val="20"/>
          <w:szCs w:val="20"/>
        </w:rPr>
        <w:t>Osebe, ki so člani upravnega, vodstvenega ali nadzornega organa ponudnika, partnerja v primeru skupne ponudbe, podizvajalca in subjekta, katerega zmogljivosti uporablja ponudnik ali ki imajo pooblastila za njegovo zastopanje ali odločanje ali nadzor v njem, morajo izpolniti in podpisati Prilogo 3/3.</w:t>
      </w:r>
    </w:p>
    <w:p w14:paraId="40B7B252" w14:textId="77777777" w:rsidR="00025C0C" w:rsidRPr="00B4484B" w:rsidRDefault="00025C0C" w:rsidP="002A2D45">
      <w:pPr>
        <w:keepNext/>
        <w:keepLines/>
        <w:jc w:val="both"/>
        <w:rPr>
          <w:rFonts w:cs="Tahoma"/>
          <w:sz w:val="20"/>
          <w:szCs w:val="20"/>
        </w:rPr>
      </w:pPr>
    </w:p>
    <w:p w14:paraId="6240CD2D" w14:textId="77777777" w:rsidR="00025C0C" w:rsidRPr="00B4484B" w:rsidRDefault="00025C0C" w:rsidP="002A2D45">
      <w:pPr>
        <w:keepNext/>
        <w:keepLines/>
        <w:jc w:val="both"/>
        <w:rPr>
          <w:rFonts w:cs="Tahoma"/>
          <w:sz w:val="20"/>
          <w:szCs w:val="20"/>
        </w:rPr>
      </w:pPr>
      <w:r w:rsidRPr="00B4484B">
        <w:rPr>
          <w:rFonts w:cs="Tahoma"/>
          <w:b/>
          <w:bCs/>
          <w:sz w:val="20"/>
          <w:szCs w:val="20"/>
        </w:rPr>
        <w:t>B:</w:t>
      </w:r>
      <w:r w:rsidRPr="00B4484B">
        <w:rPr>
          <w:rFonts w:cs="Tahoma"/>
          <w:sz w:val="20"/>
          <w:szCs w:val="20"/>
        </w:rPr>
        <w:t xml:space="preserve"> </w:t>
      </w:r>
      <w:r w:rsidRPr="00B4484B">
        <w:rPr>
          <w:rFonts w:cs="Tahoma"/>
          <w:b/>
          <w:sz w:val="20"/>
          <w:szCs w:val="20"/>
        </w:rPr>
        <w:t>Razlogi, povezani s plačilom davkov ali prispevkov za socialno varnost (drugi odstavek 75. člena ZJN-3)</w:t>
      </w:r>
    </w:p>
    <w:p w14:paraId="24786A0D" w14:textId="77777777" w:rsidR="00CE2307" w:rsidRPr="00B4484B" w:rsidRDefault="00CE2307" w:rsidP="002A2D45">
      <w:pPr>
        <w:keepNext/>
        <w:keepLines/>
        <w:jc w:val="both"/>
        <w:rPr>
          <w:rFonts w:cs="Tahoma"/>
          <w:sz w:val="20"/>
          <w:szCs w:val="20"/>
        </w:rPr>
      </w:pPr>
      <w:r w:rsidRPr="00B4484B">
        <w:rPr>
          <w:rFonts w:cs="Tahoma"/>
          <w:sz w:val="20"/>
          <w:szCs w:val="20"/>
        </w:rPr>
        <w:t>Naročnik bo iz sodelovanja v postopku javnega naročanja izključil gospodarski subjekt, če bo pri preverjanju v skladu s 77., 79. in 80. členom ZJN-3 ugotovil,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4CFE61F1" w14:textId="77777777" w:rsidR="00025C0C" w:rsidRPr="00B4484B" w:rsidRDefault="00025C0C" w:rsidP="002A2D45">
      <w:pPr>
        <w:keepNext/>
        <w:keepLines/>
        <w:jc w:val="both"/>
        <w:rPr>
          <w:rFonts w:cs="Tahoma"/>
          <w:sz w:val="20"/>
          <w:szCs w:val="20"/>
        </w:rPr>
      </w:pPr>
    </w:p>
    <w:p w14:paraId="5AE23EFE" w14:textId="77777777" w:rsidR="007B3BA8" w:rsidRDefault="007B3BA8" w:rsidP="002A2D45">
      <w:pPr>
        <w:keepNext/>
        <w:keepLines/>
        <w:jc w:val="both"/>
        <w:rPr>
          <w:rFonts w:cs="Tahoma"/>
          <w:b/>
          <w:bCs/>
          <w:sz w:val="20"/>
          <w:szCs w:val="20"/>
        </w:rPr>
      </w:pPr>
    </w:p>
    <w:p w14:paraId="303C1FA4" w14:textId="77777777" w:rsidR="007B3BA8" w:rsidRDefault="007B3BA8" w:rsidP="002A2D45">
      <w:pPr>
        <w:keepNext/>
        <w:keepLines/>
        <w:jc w:val="both"/>
        <w:rPr>
          <w:rFonts w:cs="Tahoma"/>
          <w:b/>
          <w:bCs/>
          <w:sz w:val="20"/>
          <w:szCs w:val="20"/>
        </w:rPr>
      </w:pPr>
    </w:p>
    <w:p w14:paraId="661AEBA6" w14:textId="77777777" w:rsidR="007B3BA8" w:rsidRDefault="007B3BA8" w:rsidP="002A2D45">
      <w:pPr>
        <w:keepNext/>
        <w:keepLines/>
        <w:jc w:val="both"/>
        <w:rPr>
          <w:rFonts w:cs="Tahoma"/>
          <w:b/>
          <w:bCs/>
          <w:sz w:val="20"/>
          <w:szCs w:val="20"/>
        </w:rPr>
      </w:pPr>
    </w:p>
    <w:p w14:paraId="73D311C7" w14:textId="77777777" w:rsidR="007B3BA8" w:rsidRDefault="007B3BA8" w:rsidP="002A2D45">
      <w:pPr>
        <w:keepNext/>
        <w:keepLines/>
        <w:jc w:val="both"/>
        <w:rPr>
          <w:rFonts w:cs="Tahoma"/>
          <w:b/>
          <w:bCs/>
          <w:sz w:val="20"/>
          <w:szCs w:val="20"/>
        </w:rPr>
      </w:pPr>
    </w:p>
    <w:p w14:paraId="48E2F417" w14:textId="77777777" w:rsidR="007B3BA8" w:rsidRDefault="007B3BA8" w:rsidP="002A2D45">
      <w:pPr>
        <w:keepNext/>
        <w:keepLines/>
        <w:jc w:val="both"/>
        <w:rPr>
          <w:rFonts w:cs="Tahoma"/>
          <w:b/>
          <w:bCs/>
          <w:sz w:val="20"/>
          <w:szCs w:val="20"/>
        </w:rPr>
      </w:pPr>
    </w:p>
    <w:p w14:paraId="2ED728C3" w14:textId="77777777" w:rsidR="007B3BA8" w:rsidRDefault="007B3BA8" w:rsidP="002A2D45">
      <w:pPr>
        <w:keepNext/>
        <w:keepLines/>
        <w:jc w:val="both"/>
        <w:rPr>
          <w:rFonts w:cs="Tahoma"/>
          <w:b/>
          <w:bCs/>
          <w:sz w:val="20"/>
          <w:szCs w:val="20"/>
        </w:rPr>
      </w:pPr>
    </w:p>
    <w:p w14:paraId="2C1F5E96" w14:textId="77777777" w:rsidR="007B3BA8" w:rsidRDefault="007B3BA8" w:rsidP="002A2D45">
      <w:pPr>
        <w:keepNext/>
        <w:keepLines/>
        <w:jc w:val="both"/>
        <w:rPr>
          <w:rFonts w:cs="Tahoma"/>
          <w:b/>
          <w:bCs/>
          <w:sz w:val="20"/>
          <w:szCs w:val="20"/>
        </w:rPr>
      </w:pPr>
    </w:p>
    <w:p w14:paraId="243D02C0" w14:textId="77777777" w:rsidR="007B3BA8" w:rsidRDefault="007B3BA8" w:rsidP="002A2D45">
      <w:pPr>
        <w:keepNext/>
        <w:keepLines/>
        <w:jc w:val="both"/>
        <w:rPr>
          <w:rFonts w:cs="Tahoma"/>
          <w:b/>
          <w:bCs/>
          <w:sz w:val="20"/>
          <w:szCs w:val="20"/>
        </w:rPr>
      </w:pPr>
    </w:p>
    <w:p w14:paraId="222BB3D1" w14:textId="77777777" w:rsidR="007B3BA8" w:rsidRDefault="007B3BA8" w:rsidP="002A2D45">
      <w:pPr>
        <w:keepNext/>
        <w:keepLines/>
        <w:jc w:val="both"/>
        <w:rPr>
          <w:rFonts w:cs="Tahoma"/>
          <w:b/>
          <w:bCs/>
          <w:sz w:val="20"/>
          <w:szCs w:val="20"/>
        </w:rPr>
      </w:pPr>
    </w:p>
    <w:p w14:paraId="5600269A" w14:textId="539F5278" w:rsidR="00025C0C" w:rsidRPr="00B4484B" w:rsidRDefault="00025C0C" w:rsidP="002A2D45">
      <w:pPr>
        <w:keepNext/>
        <w:keepLines/>
        <w:jc w:val="both"/>
        <w:rPr>
          <w:rFonts w:cs="Tahoma"/>
          <w:b/>
          <w:bCs/>
          <w:sz w:val="20"/>
          <w:szCs w:val="20"/>
        </w:rPr>
      </w:pPr>
      <w:r w:rsidRPr="00B4484B">
        <w:rPr>
          <w:rFonts w:cs="Tahoma"/>
          <w:b/>
          <w:bCs/>
          <w:sz w:val="20"/>
          <w:szCs w:val="20"/>
        </w:rPr>
        <w:lastRenderedPageBreak/>
        <w:t>D: Nacionalni razlogi za izključitev (a in b točka četrtega odstavka 75. člena ZJN</w:t>
      </w:r>
      <w:r w:rsidR="00536A5A" w:rsidRPr="00B4484B">
        <w:rPr>
          <w:rFonts w:cs="Tahoma"/>
          <w:b/>
          <w:bCs/>
          <w:sz w:val="20"/>
          <w:szCs w:val="20"/>
        </w:rPr>
        <w:t>-3 in obvezen razlog za izključitev iz prvega odstavka 75. člena ZJN-3 glede kršitev temeljnih pravic delavcev (196. člen KZ-1</w:t>
      </w:r>
      <w:r w:rsidRPr="00B4484B">
        <w:rPr>
          <w:rFonts w:cs="Tahoma"/>
          <w:b/>
          <w:bCs/>
          <w:sz w:val="20"/>
          <w:szCs w:val="20"/>
        </w:rPr>
        <w:t>)</w:t>
      </w:r>
    </w:p>
    <w:p w14:paraId="1AFD7B0F" w14:textId="77777777" w:rsidR="00CE2307" w:rsidRPr="00B4484B" w:rsidRDefault="00CE2307" w:rsidP="002A2D45">
      <w:pPr>
        <w:keepNext/>
        <w:keepLines/>
        <w:jc w:val="both"/>
        <w:rPr>
          <w:rFonts w:cs="Tahoma"/>
          <w:sz w:val="20"/>
          <w:szCs w:val="20"/>
        </w:rPr>
      </w:pPr>
    </w:p>
    <w:p w14:paraId="0966A287" w14:textId="77777777" w:rsidR="00CE2307" w:rsidRPr="00B4484B" w:rsidRDefault="00CE2307" w:rsidP="002A2D45">
      <w:pPr>
        <w:keepNext/>
        <w:keepLines/>
        <w:spacing w:after="120"/>
        <w:jc w:val="both"/>
        <w:rPr>
          <w:rFonts w:cs="Tahoma"/>
          <w:bCs/>
          <w:sz w:val="20"/>
          <w:szCs w:val="20"/>
        </w:rPr>
      </w:pPr>
      <w:r w:rsidRPr="00B4484B">
        <w:rPr>
          <w:rFonts w:cs="Tahoma"/>
          <w:bCs/>
          <w:sz w:val="20"/>
          <w:szCs w:val="20"/>
        </w:rPr>
        <w:t>Naročnik bo iz postopka javnega naročanja izključil gospodarski subjekt:</w:t>
      </w:r>
    </w:p>
    <w:p w14:paraId="4175D1BC" w14:textId="77777777" w:rsidR="00CE2307" w:rsidRPr="00B4484B" w:rsidRDefault="00CE2307" w:rsidP="002A2D45">
      <w:pPr>
        <w:keepNext/>
        <w:keepLines/>
        <w:numPr>
          <w:ilvl w:val="0"/>
          <w:numId w:val="28"/>
        </w:numPr>
        <w:suppressAutoHyphens/>
        <w:jc w:val="both"/>
        <w:rPr>
          <w:rFonts w:cs="Tahoma"/>
          <w:bCs/>
          <w:sz w:val="20"/>
          <w:szCs w:val="20"/>
        </w:rPr>
      </w:pPr>
      <w:r w:rsidRPr="00B4484B">
        <w:rPr>
          <w:rFonts w:cs="Tahoma"/>
          <w:bCs/>
          <w:sz w:val="20"/>
          <w:szCs w:val="20"/>
        </w:rPr>
        <w:t>če je ta na dan, ko poteče rok za oddajo ponudb, izločen iz postopkov oddaje javnih naročil zaradi uvrstitve v evidenco gospodarskih subjektov z izrečenimi stranskimi sankcijami izločitve iz postopkov javnega naročanja;</w:t>
      </w:r>
    </w:p>
    <w:p w14:paraId="5FFBF814" w14:textId="68593B41" w:rsidR="00CE2307" w:rsidRPr="00B4484B" w:rsidRDefault="00CE2307" w:rsidP="002A2D45">
      <w:pPr>
        <w:keepNext/>
        <w:keepLines/>
        <w:numPr>
          <w:ilvl w:val="0"/>
          <w:numId w:val="28"/>
        </w:numPr>
        <w:suppressAutoHyphens/>
        <w:jc w:val="both"/>
        <w:rPr>
          <w:rFonts w:cs="Tahoma"/>
          <w:bCs/>
          <w:sz w:val="20"/>
          <w:szCs w:val="20"/>
        </w:rPr>
      </w:pPr>
      <w:r w:rsidRPr="00B4484B">
        <w:rPr>
          <w:rFonts w:cs="Tahoma"/>
          <w:bCs/>
          <w:sz w:val="20"/>
          <w:szCs w:val="20"/>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536A5A" w:rsidRPr="00B4484B">
        <w:rPr>
          <w:rFonts w:cs="Tahoma"/>
          <w:bCs/>
          <w:sz w:val="20"/>
          <w:szCs w:val="20"/>
        </w:rPr>
        <w:t>;</w:t>
      </w:r>
    </w:p>
    <w:p w14:paraId="42432E77" w14:textId="21524825" w:rsidR="00536A5A" w:rsidRPr="00B4484B" w:rsidRDefault="00536A5A" w:rsidP="002A2D45">
      <w:pPr>
        <w:keepNext/>
        <w:keepLines/>
        <w:numPr>
          <w:ilvl w:val="0"/>
          <w:numId w:val="28"/>
        </w:numPr>
        <w:suppressAutoHyphens/>
        <w:jc w:val="both"/>
        <w:rPr>
          <w:rFonts w:cs="Tahoma"/>
          <w:bCs/>
          <w:sz w:val="20"/>
          <w:szCs w:val="20"/>
        </w:rPr>
      </w:pPr>
      <w:r w:rsidRPr="00B4484B">
        <w:rPr>
          <w:rFonts w:cs="Tahoma"/>
          <w:sz w:val="20"/>
          <w:szCs w:val="20"/>
        </w:rPr>
        <w:t>če pri preverjanju v skladu s 77., 79. in 80. členom ZJN-3 naročnik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46788471" w14:textId="77777777" w:rsidR="00025C0C" w:rsidRPr="00B4484B" w:rsidRDefault="00025C0C" w:rsidP="002A2D45">
      <w:pPr>
        <w:keepNext/>
        <w:keepLines/>
        <w:jc w:val="both"/>
        <w:rPr>
          <w:rFonts w:cs="Tahoma"/>
          <w:b/>
          <w:sz w:val="20"/>
          <w:szCs w:val="20"/>
        </w:rPr>
      </w:pPr>
    </w:p>
    <w:p w14:paraId="187DCECD" w14:textId="77777777" w:rsidR="00025C0C" w:rsidRPr="00B4484B" w:rsidRDefault="00025C0C" w:rsidP="002A2D45">
      <w:pPr>
        <w:keepNext/>
        <w:keepLines/>
        <w:jc w:val="both"/>
        <w:rPr>
          <w:rFonts w:cs="Tahoma"/>
          <w:b/>
          <w:sz w:val="20"/>
          <w:szCs w:val="20"/>
        </w:rPr>
      </w:pPr>
      <w:r w:rsidRPr="00B4484B">
        <w:rPr>
          <w:rFonts w:cs="Tahoma"/>
          <w:b/>
          <w:sz w:val="20"/>
          <w:szCs w:val="20"/>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347FE8E9" w14:textId="15285CD3" w:rsidR="00025C0C" w:rsidRPr="00B4484B" w:rsidRDefault="00025C0C" w:rsidP="002A2D45">
      <w:pPr>
        <w:keepNext/>
        <w:keepLines/>
        <w:jc w:val="both"/>
        <w:rPr>
          <w:rFonts w:cs="Tahoma"/>
          <w:sz w:val="20"/>
          <w:szCs w:val="20"/>
        </w:rPr>
      </w:pPr>
    </w:p>
    <w:p w14:paraId="6845DD97" w14:textId="77777777" w:rsidR="00CE2307" w:rsidRPr="00B4484B" w:rsidRDefault="00CE2307" w:rsidP="002A2D45">
      <w:pPr>
        <w:keepNext/>
        <w:keepLines/>
        <w:spacing w:after="120"/>
        <w:jc w:val="both"/>
        <w:rPr>
          <w:rFonts w:cs="Tahoma"/>
          <w:b/>
          <w:bCs/>
          <w:sz w:val="20"/>
          <w:szCs w:val="20"/>
        </w:rPr>
      </w:pPr>
      <w:r w:rsidRPr="00B4484B">
        <w:rPr>
          <w:rFonts w:cs="Tahoma"/>
          <w:sz w:val="20"/>
          <w:szCs w:val="20"/>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5B52E27D" w14:textId="77777777" w:rsidR="00CE2307" w:rsidRPr="00B4484B" w:rsidRDefault="00CE2307" w:rsidP="002A2D45">
      <w:pPr>
        <w:keepNext/>
        <w:keepLines/>
        <w:numPr>
          <w:ilvl w:val="0"/>
          <w:numId w:val="14"/>
        </w:numPr>
        <w:ind w:left="284" w:hanging="284"/>
        <w:jc w:val="both"/>
        <w:rPr>
          <w:rFonts w:cs="Tahoma"/>
          <w:bCs/>
          <w:sz w:val="20"/>
          <w:szCs w:val="20"/>
        </w:rPr>
      </w:pPr>
      <w:r w:rsidRPr="00B4484B">
        <w:rPr>
          <w:rFonts w:cs="Tahoma"/>
          <w:bCs/>
          <w:sz w:val="20"/>
          <w:szCs w:val="20"/>
        </w:rPr>
        <w:t>ruski državljan ali fizična ali pravna oseba, subjekt ali organ s sedežem v Rusiji,</w:t>
      </w:r>
    </w:p>
    <w:p w14:paraId="15C7C030" w14:textId="77777777" w:rsidR="00CE2307" w:rsidRPr="00B4484B" w:rsidRDefault="00CE2307" w:rsidP="002A2D45">
      <w:pPr>
        <w:keepNext/>
        <w:keepLines/>
        <w:numPr>
          <w:ilvl w:val="0"/>
          <w:numId w:val="14"/>
        </w:numPr>
        <w:ind w:left="284" w:hanging="284"/>
        <w:jc w:val="both"/>
        <w:rPr>
          <w:rFonts w:cs="Tahoma"/>
          <w:bCs/>
          <w:sz w:val="20"/>
          <w:szCs w:val="20"/>
        </w:rPr>
      </w:pPr>
      <w:r w:rsidRPr="00B4484B">
        <w:rPr>
          <w:rFonts w:cs="Tahoma"/>
          <w:bCs/>
          <w:sz w:val="20"/>
          <w:szCs w:val="20"/>
        </w:rPr>
        <w:t xml:space="preserve">pravna oseba, subjekt ali organ, katerih več kot 50-odstotni delež je v neposredni ali posredni lasti subjekta iz prejšnje alineje, ali </w:t>
      </w:r>
    </w:p>
    <w:p w14:paraId="2B249EB2" w14:textId="77777777" w:rsidR="00CE2307" w:rsidRPr="00B4484B" w:rsidRDefault="00CE2307" w:rsidP="002A2D45">
      <w:pPr>
        <w:keepNext/>
        <w:keepLines/>
        <w:numPr>
          <w:ilvl w:val="0"/>
          <w:numId w:val="14"/>
        </w:numPr>
        <w:ind w:left="284" w:hanging="284"/>
        <w:jc w:val="both"/>
        <w:rPr>
          <w:rFonts w:cs="Tahoma"/>
          <w:bCs/>
          <w:sz w:val="20"/>
          <w:szCs w:val="20"/>
        </w:rPr>
      </w:pPr>
      <w:r w:rsidRPr="00B4484B">
        <w:rPr>
          <w:rFonts w:cs="Tahoma"/>
          <w:bCs/>
          <w:sz w:val="20"/>
          <w:szCs w:val="20"/>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1660D80C" w14:textId="77777777" w:rsidR="00025C0C" w:rsidRPr="00B4484B" w:rsidRDefault="00025C0C" w:rsidP="002A2D45">
      <w:pPr>
        <w:keepNext/>
        <w:keepLines/>
        <w:jc w:val="both"/>
        <w:rPr>
          <w:rFonts w:cs="Tahoma"/>
          <w:b/>
          <w:sz w:val="20"/>
          <w:szCs w:val="20"/>
        </w:rPr>
      </w:pPr>
    </w:p>
    <w:p w14:paraId="1C4D07A6" w14:textId="77777777" w:rsidR="00025C0C" w:rsidRPr="00B4484B" w:rsidRDefault="00025C0C" w:rsidP="002A2D45">
      <w:pPr>
        <w:keepNext/>
        <w:keepLines/>
        <w:jc w:val="both"/>
        <w:rPr>
          <w:rFonts w:cs="Tahoma"/>
          <w:b/>
          <w:sz w:val="20"/>
          <w:szCs w:val="20"/>
          <w:u w:val="single"/>
        </w:rPr>
      </w:pPr>
      <w:r w:rsidRPr="00B4484B">
        <w:rPr>
          <w:rFonts w:cs="Tahoma"/>
          <w:b/>
          <w:sz w:val="20"/>
          <w:szCs w:val="20"/>
        </w:rPr>
        <w:t>Zgoraj navedeni pogoji veljajo tudi za posamezne člane skupine ponudnikov v okviru skupne ponudbe in za vse v ponudbi navedene podizvajalce.</w:t>
      </w:r>
      <w:r w:rsidRPr="00B4484B">
        <w:rPr>
          <w:rFonts w:cs="Tahoma"/>
          <w:b/>
          <w:sz w:val="20"/>
          <w:szCs w:val="20"/>
          <w:u w:val="single"/>
        </w:rPr>
        <w:t xml:space="preserve"> </w:t>
      </w:r>
    </w:p>
    <w:p w14:paraId="522B2320" w14:textId="77777777" w:rsidR="00025C0C" w:rsidRPr="00B4484B" w:rsidRDefault="00025C0C" w:rsidP="002A2D45">
      <w:pPr>
        <w:keepNext/>
        <w:keepLines/>
        <w:jc w:val="both"/>
        <w:rPr>
          <w:rFonts w:cs="Tahoma"/>
          <w:b/>
          <w:sz w:val="20"/>
          <w:szCs w:val="20"/>
          <w:u w:val="single"/>
        </w:rPr>
      </w:pPr>
    </w:p>
    <w:p w14:paraId="5BEF68D3" w14:textId="77777777" w:rsidR="00025C0C" w:rsidRPr="00B4484B" w:rsidRDefault="00025C0C" w:rsidP="002A2D45">
      <w:pPr>
        <w:keepNext/>
        <w:keepLines/>
        <w:jc w:val="both"/>
        <w:rPr>
          <w:rFonts w:cs="Tahoma"/>
          <w:b/>
          <w:bCs/>
          <w:sz w:val="20"/>
          <w:szCs w:val="20"/>
        </w:rPr>
      </w:pPr>
      <w:r w:rsidRPr="00B4484B">
        <w:rPr>
          <w:rFonts w:cs="Tahoma"/>
          <w:b/>
          <w:bCs/>
          <w:sz w:val="20"/>
          <w:szCs w:val="20"/>
        </w:rPr>
        <w:t>V kolikor gospodarski subjekt glede pogojev v zvezi z ekonomskim in finančnim položajem ter tehnično in strokovno sposobnostjo, v skladu z 81. členom ZJN-3,</w:t>
      </w:r>
      <w:r w:rsidRPr="00B4484B">
        <w:rPr>
          <w:rFonts w:cs="Tahoma"/>
          <w:bCs/>
          <w:sz w:val="20"/>
          <w:szCs w:val="20"/>
        </w:rPr>
        <w:t xml:space="preserve"> </w:t>
      </w:r>
      <w:r w:rsidRPr="00B4484B">
        <w:rPr>
          <w:rFonts w:cs="Tahoma"/>
          <w:b/>
          <w:bCs/>
          <w:sz w:val="20"/>
          <w:szCs w:val="20"/>
        </w:rPr>
        <w:t>uporabi zmogljivosti drugih subjektov, morajo zgoraj navedene pogoje izpolnjevati tudi subjekti, katerih zmogljivosti uporablja gospodarski subjekt.</w:t>
      </w:r>
    </w:p>
    <w:p w14:paraId="0A955D91" w14:textId="77777777" w:rsidR="00025C0C" w:rsidRPr="00B4484B" w:rsidRDefault="00025C0C" w:rsidP="002A2D45">
      <w:pPr>
        <w:keepNext/>
        <w:keepLines/>
        <w:jc w:val="both"/>
        <w:rPr>
          <w:rFonts w:cs="Tahoma"/>
          <w:b/>
          <w:sz w:val="20"/>
          <w:szCs w:val="20"/>
        </w:rPr>
      </w:pPr>
    </w:p>
    <w:p w14:paraId="1F334145" w14:textId="77777777" w:rsidR="00025C0C" w:rsidRPr="00B4484B" w:rsidRDefault="00025C0C" w:rsidP="002A2D45">
      <w:pPr>
        <w:keepNext/>
        <w:keepLines/>
        <w:jc w:val="both"/>
        <w:rPr>
          <w:rFonts w:cs="Tahoma"/>
          <w:b/>
          <w:bCs/>
          <w:sz w:val="20"/>
          <w:szCs w:val="20"/>
        </w:rPr>
      </w:pPr>
      <w:r w:rsidRPr="00B4484B">
        <w:rPr>
          <w:rFonts w:cs="Tahoma"/>
          <w:b/>
          <w:bCs/>
          <w:sz w:val="20"/>
          <w:szCs w:val="20"/>
        </w:rPr>
        <w:t>DOKAZILA (za vse pogoje/razloge za izključitev iz točke 3.1 razpisne dokumentacije)</w:t>
      </w:r>
    </w:p>
    <w:p w14:paraId="0C5BB362" w14:textId="77777777" w:rsidR="00025C0C" w:rsidRPr="00B4484B" w:rsidRDefault="00025C0C" w:rsidP="002A2D45">
      <w:pPr>
        <w:keepNext/>
        <w:keepLines/>
        <w:spacing w:after="120"/>
        <w:jc w:val="both"/>
        <w:rPr>
          <w:rFonts w:cs="Tahoma"/>
          <w:sz w:val="20"/>
          <w:szCs w:val="20"/>
        </w:rPr>
      </w:pPr>
      <w:r w:rsidRPr="00B4484B">
        <w:rPr>
          <w:rFonts w:cs="Tahoma"/>
          <w:sz w:val="20"/>
          <w:szCs w:val="20"/>
        </w:rPr>
        <w:t>Gospodarski subjekt izkaže izpolnjevanje teh pogojev s podpisom in s predložitvijo naslednjih prilog:</w:t>
      </w:r>
    </w:p>
    <w:p w14:paraId="34FD7CBC" w14:textId="77777777" w:rsidR="00025C0C" w:rsidRPr="00B4484B" w:rsidRDefault="00025C0C" w:rsidP="002A2D45">
      <w:pPr>
        <w:keepNext/>
        <w:keepLines/>
        <w:numPr>
          <w:ilvl w:val="0"/>
          <w:numId w:val="7"/>
        </w:numPr>
        <w:ind w:left="714" w:hanging="357"/>
        <w:jc w:val="both"/>
        <w:rPr>
          <w:rFonts w:cs="Tahoma"/>
          <w:sz w:val="20"/>
          <w:szCs w:val="20"/>
        </w:rPr>
      </w:pPr>
      <w:r w:rsidRPr="00B4484B">
        <w:rPr>
          <w:rFonts w:cs="Tahoma"/>
          <w:sz w:val="20"/>
          <w:szCs w:val="20"/>
        </w:rPr>
        <w:t xml:space="preserve">Priloga 3/1: »Izjava o izpolnjevanju sposobnosti ponudnika/partnerja«, </w:t>
      </w:r>
    </w:p>
    <w:p w14:paraId="7BA712BB" w14:textId="77777777" w:rsidR="00025C0C" w:rsidRPr="00B4484B" w:rsidRDefault="00025C0C" w:rsidP="002A2D45">
      <w:pPr>
        <w:keepNext/>
        <w:keepLines/>
        <w:numPr>
          <w:ilvl w:val="0"/>
          <w:numId w:val="7"/>
        </w:numPr>
        <w:ind w:left="714" w:hanging="357"/>
        <w:jc w:val="both"/>
        <w:rPr>
          <w:rFonts w:cs="Tahoma"/>
          <w:sz w:val="20"/>
          <w:szCs w:val="20"/>
        </w:rPr>
      </w:pPr>
      <w:r w:rsidRPr="00B4484B">
        <w:rPr>
          <w:rFonts w:cs="Tahoma"/>
          <w:sz w:val="20"/>
          <w:szCs w:val="20"/>
        </w:rPr>
        <w:t>Priloga 3/2: »Izjava o izpolnjevanju sposobnosti podizvajalca/drugega subjekta«,</w:t>
      </w:r>
    </w:p>
    <w:p w14:paraId="5386995A" w14:textId="77777777" w:rsidR="00025C0C" w:rsidRPr="00B4484B" w:rsidRDefault="00025C0C" w:rsidP="002A2D45">
      <w:pPr>
        <w:keepNext/>
        <w:keepLines/>
        <w:numPr>
          <w:ilvl w:val="0"/>
          <w:numId w:val="7"/>
        </w:numPr>
        <w:ind w:left="714" w:hanging="357"/>
        <w:jc w:val="both"/>
        <w:rPr>
          <w:rFonts w:cs="Tahoma"/>
          <w:sz w:val="20"/>
          <w:szCs w:val="20"/>
        </w:rPr>
      </w:pPr>
      <w:r w:rsidRPr="00B4484B">
        <w:rPr>
          <w:rFonts w:cs="Tahoma"/>
          <w:sz w:val="20"/>
          <w:szCs w:val="20"/>
        </w:rPr>
        <w:t>Priloga 3/3: »Izjava fizične osebe«.</w:t>
      </w:r>
    </w:p>
    <w:p w14:paraId="6DB5F0A1" w14:textId="77777777" w:rsidR="00025C0C" w:rsidRPr="00B4484B" w:rsidRDefault="00025C0C" w:rsidP="002A2D45">
      <w:pPr>
        <w:keepNext/>
        <w:keepLines/>
        <w:jc w:val="both"/>
        <w:rPr>
          <w:rFonts w:cs="Tahoma"/>
          <w:b/>
          <w:sz w:val="20"/>
          <w:szCs w:val="20"/>
        </w:rPr>
      </w:pPr>
    </w:p>
    <w:p w14:paraId="5DB8F4E3" w14:textId="77777777" w:rsidR="00C264C9" w:rsidRPr="00B4484B" w:rsidRDefault="00C264C9" w:rsidP="002A2D45">
      <w:pPr>
        <w:keepNext/>
        <w:keepLines/>
        <w:jc w:val="both"/>
        <w:rPr>
          <w:rFonts w:cs="Tahoma"/>
          <w:bCs/>
          <w:sz w:val="20"/>
          <w:szCs w:val="20"/>
        </w:rPr>
      </w:pPr>
      <w:r w:rsidRPr="00B4484B">
        <w:rPr>
          <w:rFonts w:cs="Tahoma"/>
          <w:bCs/>
          <w:sz w:val="20"/>
          <w:szCs w:val="20"/>
        </w:rPr>
        <w:t>Naročnik lahko zahteva potrdila, izjave in druga dokazila iz 77. člena ZJN-3 kot dokaz neobstoja razlogov za izključitev iz 75. člena ZJN-3.</w:t>
      </w:r>
    </w:p>
    <w:p w14:paraId="2176D918" w14:textId="77777777" w:rsidR="00C264C9" w:rsidRPr="00B4484B" w:rsidRDefault="00C264C9" w:rsidP="002A2D45">
      <w:pPr>
        <w:keepNext/>
        <w:keepLines/>
        <w:jc w:val="both"/>
        <w:rPr>
          <w:rFonts w:cs="Tahoma"/>
          <w:bCs/>
          <w:sz w:val="20"/>
          <w:szCs w:val="20"/>
        </w:rPr>
      </w:pPr>
      <w:r w:rsidRPr="00B4484B">
        <w:rPr>
          <w:rFonts w:cs="Tahoma"/>
          <w:bCs/>
          <w:sz w:val="20"/>
          <w:szCs w:val="20"/>
        </w:rPr>
        <w:lastRenderedPageBreak/>
        <w:t>Podatke, ki se vodijo v uradnih evidencah in ponudnik zanje ni predložil dokazila sam, lahko naročnik v uradnih evidencah preveri z uporabo enotnega informacijskega sistema, ki ga vodi ministrstvo, pristojno za javna naročila.</w:t>
      </w:r>
    </w:p>
    <w:p w14:paraId="67732098" w14:textId="77777777" w:rsidR="00C264C9" w:rsidRPr="00B4484B" w:rsidRDefault="00C264C9" w:rsidP="002A2D45">
      <w:pPr>
        <w:keepNext/>
        <w:keepLines/>
        <w:jc w:val="both"/>
        <w:rPr>
          <w:rFonts w:cs="Tahoma"/>
          <w:bCs/>
          <w:sz w:val="20"/>
          <w:szCs w:val="20"/>
        </w:rPr>
      </w:pPr>
    </w:p>
    <w:p w14:paraId="46B64DDF" w14:textId="77777777" w:rsidR="00C264C9" w:rsidRPr="00B4484B" w:rsidRDefault="00C264C9" w:rsidP="002A2D45">
      <w:pPr>
        <w:keepNext/>
        <w:keepLines/>
        <w:jc w:val="both"/>
        <w:rPr>
          <w:rFonts w:cs="Tahoma"/>
          <w:sz w:val="20"/>
          <w:szCs w:val="22"/>
        </w:rPr>
      </w:pPr>
      <w:r w:rsidRPr="00B4484B">
        <w:rPr>
          <w:rFonts w:cs="Tahoma"/>
          <w:sz w:val="20"/>
          <w:szCs w:val="20"/>
        </w:rPr>
        <w:t>Gospodarski subjekt s sedežem izven Republike Slovenije bo moral potrdilo pristojnega organa predložiti sam, v kolikor takšnega potrdila iz ustreznega registra ne bo mogel pridobiti naročnik.</w:t>
      </w:r>
    </w:p>
    <w:p w14:paraId="5AD63801" w14:textId="77777777" w:rsidR="00C264C9" w:rsidRPr="00B4484B" w:rsidRDefault="00C264C9" w:rsidP="002A2D45">
      <w:pPr>
        <w:keepNext/>
        <w:keepLines/>
        <w:jc w:val="both"/>
        <w:rPr>
          <w:rFonts w:cs="Tahoma"/>
          <w:sz w:val="20"/>
          <w:szCs w:val="22"/>
        </w:rPr>
      </w:pPr>
    </w:p>
    <w:p w14:paraId="672F6FF4" w14:textId="77777777" w:rsidR="00C264C9" w:rsidRPr="00B4484B" w:rsidRDefault="00C264C9" w:rsidP="002A2D45">
      <w:pPr>
        <w:keepNext/>
        <w:keepLines/>
        <w:jc w:val="both"/>
        <w:rPr>
          <w:rFonts w:cs="Tahoma"/>
          <w:bCs/>
          <w:sz w:val="20"/>
          <w:szCs w:val="20"/>
        </w:rPr>
      </w:pPr>
      <w:r w:rsidRPr="00B4484B">
        <w:rPr>
          <w:rFonts w:cs="Tahoma"/>
          <w:bCs/>
          <w:sz w:val="20"/>
          <w:szCs w:val="20"/>
          <w:u w:val="single"/>
        </w:rPr>
        <w:t>Naročnik lahko preveri izpolnjevanje pogojev iz 1., 2. in 4. odstavka 75. člena ZJN-3 preko informacijskega sistema e-Dosje</w:t>
      </w:r>
      <w:r w:rsidRPr="00B4484B">
        <w:rPr>
          <w:rFonts w:cs="Tahoma"/>
          <w:bCs/>
          <w:sz w:val="20"/>
          <w:szCs w:val="20"/>
        </w:rPr>
        <w:t>, ki je namenjen elektronskem preverjanju ponudnikov (partnerjev), podizvajalcev in drugih gospodarskih subjektov, na čigar zmogljivosti se sklicuje ponudnik, v (predmetnih) nacionalnih uradnih evidencah.</w:t>
      </w:r>
      <w:r w:rsidRPr="00B4484B">
        <w:rPr>
          <w:rFonts w:cs="Tahoma"/>
          <w:bCs/>
          <w:i/>
          <w:sz w:val="20"/>
          <w:szCs w:val="20"/>
        </w:rPr>
        <w:t xml:space="preserve"> </w:t>
      </w:r>
    </w:p>
    <w:p w14:paraId="21E6CB91" w14:textId="77777777" w:rsidR="00C264C9" w:rsidRPr="00B4484B" w:rsidRDefault="00C264C9" w:rsidP="002A2D45">
      <w:pPr>
        <w:keepNext/>
        <w:keepLines/>
        <w:jc w:val="both"/>
        <w:rPr>
          <w:rFonts w:cs="Tahoma"/>
          <w:bCs/>
          <w:sz w:val="20"/>
          <w:szCs w:val="20"/>
        </w:rPr>
      </w:pPr>
    </w:p>
    <w:p w14:paraId="2E1C510B" w14:textId="77777777" w:rsidR="00C264C9" w:rsidRPr="00B4484B" w:rsidRDefault="00C264C9" w:rsidP="002A2D45">
      <w:pPr>
        <w:keepNext/>
        <w:keepLines/>
        <w:spacing w:after="120"/>
        <w:jc w:val="both"/>
        <w:rPr>
          <w:rFonts w:cs="Tahoma"/>
          <w:bCs/>
          <w:sz w:val="20"/>
          <w:szCs w:val="20"/>
        </w:rPr>
      </w:pPr>
      <w:r w:rsidRPr="00B4484B">
        <w:rPr>
          <w:rFonts w:cs="Tahoma"/>
          <w:bCs/>
          <w:sz w:val="20"/>
          <w:szCs w:val="20"/>
        </w:rPr>
        <w:t>V kolikor naročnik sam ne bo mogel preveriti (ne)obstoja zgoraj navedenih razlogov za izključitev, bo ponudnika pozval na predložitev ustreznih dokazil. Ponudnik bo moral v roku, ki ga bo določil naročnik, predložiti naslednja dokazila:</w:t>
      </w:r>
    </w:p>
    <w:p w14:paraId="0F5DE4E5" w14:textId="77777777" w:rsidR="00C264C9" w:rsidRPr="00B4484B" w:rsidRDefault="00C264C9" w:rsidP="002A2D45">
      <w:pPr>
        <w:keepNext/>
        <w:keepLines/>
        <w:numPr>
          <w:ilvl w:val="0"/>
          <w:numId w:val="7"/>
        </w:numPr>
        <w:ind w:left="714" w:hanging="357"/>
        <w:jc w:val="both"/>
        <w:rPr>
          <w:rFonts w:cs="Tahoma"/>
          <w:bCs/>
          <w:sz w:val="20"/>
          <w:szCs w:val="20"/>
        </w:rPr>
      </w:pPr>
      <w:r w:rsidRPr="00B4484B">
        <w:rPr>
          <w:rFonts w:cs="Tahoma"/>
          <w:sz w:val="20"/>
          <w:szCs w:val="20"/>
        </w:rPr>
        <w:t xml:space="preserve">v zvezi s prvim odstavkom 75. člena ZJN-3; </w:t>
      </w:r>
      <w:r w:rsidRPr="00B4484B">
        <w:rPr>
          <w:rFonts w:cs="Tahoma"/>
          <w:bCs/>
          <w:sz w:val="20"/>
          <w:szCs w:val="20"/>
        </w:rPr>
        <w:t>pooblastilo za preveritev gospodarskega subjekta in vse osebe, ki so člani upravnega, vodstvenega ali nadzornega organa gospodarskega subjekta ali ki imajo pooblastila za njegovo zastopanje ali odločanje ali nadzor v kazenski evidenci ali</w:t>
      </w:r>
    </w:p>
    <w:p w14:paraId="2022ED20" w14:textId="77777777" w:rsidR="00C264C9" w:rsidRPr="00B4484B" w:rsidRDefault="00C264C9" w:rsidP="002A2D45">
      <w:pPr>
        <w:keepNext/>
        <w:keepLines/>
        <w:numPr>
          <w:ilvl w:val="0"/>
          <w:numId w:val="7"/>
        </w:numPr>
        <w:ind w:left="714" w:hanging="357"/>
        <w:jc w:val="both"/>
        <w:rPr>
          <w:rFonts w:cs="Tahoma"/>
          <w:bCs/>
          <w:sz w:val="20"/>
          <w:szCs w:val="20"/>
        </w:rPr>
      </w:pPr>
      <w:r w:rsidRPr="00B4484B">
        <w:rPr>
          <w:rFonts w:cs="Tahoma"/>
          <w:sz w:val="20"/>
          <w:szCs w:val="20"/>
        </w:rPr>
        <w:t xml:space="preserve">v zvezi s prvim odstavkom 75. člena ZJN-3; </w:t>
      </w:r>
      <w:r w:rsidRPr="00B4484B">
        <w:rPr>
          <w:rFonts w:cs="Tahoma"/>
          <w:bCs/>
          <w:sz w:val="20"/>
          <w:szCs w:val="20"/>
        </w:rPr>
        <w:t>izpis iz ustrezne evidence, kakršna je kazenska evidenca in izpis ni starejši od 4 mesecev, šteto od roka za oddajo prijav ali ponudb, ali je pridobljen najpozneje v 90 dneh od roka za oddajo prijav ali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 iz prvega odstavka 75. člena ZJN-3,</w:t>
      </w:r>
    </w:p>
    <w:p w14:paraId="76EFA67C" w14:textId="77777777" w:rsidR="00C264C9" w:rsidRPr="00B4484B" w:rsidRDefault="00C264C9" w:rsidP="002A2D45">
      <w:pPr>
        <w:keepNext/>
        <w:keepLines/>
        <w:numPr>
          <w:ilvl w:val="0"/>
          <w:numId w:val="7"/>
        </w:numPr>
        <w:ind w:left="714" w:hanging="357"/>
        <w:jc w:val="both"/>
        <w:rPr>
          <w:rFonts w:cs="Tahoma"/>
          <w:color w:val="000000"/>
          <w:sz w:val="20"/>
          <w:szCs w:val="20"/>
        </w:rPr>
      </w:pPr>
      <w:r w:rsidRPr="00B4484B">
        <w:rPr>
          <w:rFonts w:cs="Tahoma"/>
          <w:sz w:val="20"/>
          <w:szCs w:val="20"/>
        </w:rPr>
        <w:t xml:space="preserve">v zvezi z drugim odstavkom 75. člena ZJN-3; </w:t>
      </w:r>
      <w:r w:rsidRPr="00B4484B">
        <w:rPr>
          <w:rFonts w:cs="Tahoma"/>
          <w:bCs/>
          <w:sz w:val="20"/>
          <w:szCs w:val="20"/>
        </w:rPr>
        <w:t>potrdilo</w:t>
      </w:r>
      <w:r w:rsidRPr="00B4484B">
        <w:rPr>
          <w:rFonts w:cs="Tahoma"/>
          <w:color w:val="000000"/>
          <w:sz w:val="20"/>
          <w:szCs w:val="20"/>
        </w:rPr>
        <w:t>, ki ga izda pristojni organ v Republiki Sloveniji, drugi državi članici ali tretji državi,</w:t>
      </w:r>
    </w:p>
    <w:p w14:paraId="62D2D649" w14:textId="77777777" w:rsidR="00C264C9" w:rsidRPr="00B4484B" w:rsidRDefault="00C264C9" w:rsidP="002A2D45">
      <w:pPr>
        <w:keepNext/>
        <w:keepLines/>
        <w:numPr>
          <w:ilvl w:val="0"/>
          <w:numId w:val="7"/>
        </w:numPr>
        <w:ind w:left="714" w:hanging="357"/>
        <w:jc w:val="both"/>
        <w:rPr>
          <w:rFonts w:cs="Tahoma"/>
          <w:sz w:val="20"/>
          <w:szCs w:val="20"/>
        </w:rPr>
      </w:pPr>
      <w:r w:rsidRPr="00B4484B">
        <w:rPr>
          <w:rFonts w:cs="Tahoma"/>
          <w:sz w:val="20"/>
          <w:szCs w:val="20"/>
        </w:rPr>
        <w:t>v zvezi z b) točko četrtega odstavka 75. člena ZJN-3; izpis iz evidence o pravnomočnih odločbah o prekrških, ki jo vodi pristojni organ v Republiki Sloveniji, drugi državi članici ali tretji državi.</w:t>
      </w:r>
    </w:p>
    <w:p w14:paraId="4D739672" w14:textId="77777777" w:rsidR="00C264C9" w:rsidRPr="00B4484B" w:rsidRDefault="00C264C9" w:rsidP="002A2D45">
      <w:pPr>
        <w:keepNext/>
        <w:keepLines/>
        <w:jc w:val="both"/>
        <w:rPr>
          <w:rFonts w:cs="Tahoma"/>
          <w:bCs/>
          <w:sz w:val="20"/>
          <w:szCs w:val="20"/>
        </w:rPr>
      </w:pPr>
    </w:p>
    <w:p w14:paraId="665F6AC7" w14:textId="77777777" w:rsidR="00C264C9" w:rsidRPr="00B4484B" w:rsidRDefault="00C264C9" w:rsidP="002A2D45">
      <w:pPr>
        <w:keepNext/>
        <w:keepLines/>
        <w:jc w:val="both"/>
        <w:rPr>
          <w:rFonts w:cs="Tahoma"/>
          <w:bCs/>
          <w:sz w:val="20"/>
          <w:szCs w:val="22"/>
        </w:rPr>
      </w:pPr>
      <w:r w:rsidRPr="00B4484B">
        <w:rPr>
          <w:rFonts w:cs="Tahoma"/>
          <w:bCs/>
          <w:sz w:val="20"/>
          <w:szCs w:val="22"/>
          <w:lang w:val="x-none"/>
        </w:rPr>
        <w:t xml:space="preserve">Če država članica ali tretja država </w:t>
      </w:r>
      <w:r w:rsidRPr="00B4484B">
        <w:rPr>
          <w:rFonts w:cs="Tahoma"/>
          <w:bCs/>
          <w:sz w:val="20"/>
          <w:szCs w:val="22"/>
        </w:rPr>
        <w:t xml:space="preserve">gospodarskega </w:t>
      </w:r>
      <w:r w:rsidRPr="00B4484B">
        <w:rPr>
          <w:rFonts w:cs="Tahoma"/>
          <w:bCs/>
          <w:sz w:val="20"/>
          <w:szCs w:val="22"/>
          <w:lang w:val="x-none"/>
        </w:rPr>
        <w:t>subjekta, ki</w:t>
      </w:r>
      <w:r w:rsidRPr="00B4484B">
        <w:rPr>
          <w:rFonts w:cs="Tahoma"/>
          <w:bCs/>
          <w:sz w:val="20"/>
          <w:szCs w:val="22"/>
        </w:rPr>
        <w:t xml:space="preserve"> ni</w:t>
      </w:r>
      <w:r w:rsidRPr="00B4484B">
        <w:rPr>
          <w:rFonts w:cs="Tahoma"/>
          <w:bCs/>
          <w:sz w:val="20"/>
          <w:szCs w:val="22"/>
          <w:lang w:val="x-none"/>
        </w:rPr>
        <w:t>ma sedeža v Republiki Sloveniji</w:t>
      </w:r>
      <w:r w:rsidRPr="00B4484B">
        <w:rPr>
          <w:rFonts w:cs="Tahoma"/>
          <w:bCs/>
          <w:sz w:val="20"/>
          <w:szCs w:val="22"/>
        </w:rPr>
        <w:t>,</w:t>
      </w:r>
      <w:r w:rsidRPr="00B4484B">
        <w:rPr>
          <w:rFonts w:cs="Tahoma"/>
          <w:bCs/>
          <w:sz w:val="20"/>
          <w:szCs w:val="22"/>
          <w:lang w:val="x-none"/>
        </w:rPr>
        <w:t xml:space="preserve"> dokumentov in potrdil iz </w:t>
      </w:r>
      <w:r w:rsidRPr="00B4484B">
        <w:rPr>
          <w:rFonts w:cs="Tahoma"/>
          <w:bCs/>
          <w:sz w:val="20"/>
          <w:szCs w:val="22"/>
        </w:rPr>
        <w:t>tretjega</w:t>
      </w:r>
      <w:r w:rsidRPr="00B4484B">
        <w:rPr>
          <w:rFonts w:cs="Tahoma"/>
          <w:bCs/>
          <w:sz w:val="20"/>
          <w:szCs w:val="22"/>
          <w:lang w:val="x-none"/>
        </w:rPr>
        <w:t xml:space="preserve"> odstavka </w:t>
      </w:r>
      <w:r w:rsidRPr="00B4484B">
        <w:rPr>
          <w:rFonts w:cs="Tahoma"/>
          <w:bCs/>
          <w:sz w:val="20"/>
          <w:szCs w:val="22"/>
        </w:rPr>
        <w:t xml:space="preserve">77. člena ZJN-3 </w:t>
      </w:r>
      <w:r w:rsidRPr="00B4484B">
        <w:rPr>
          <w:rFonts w:cs="Tahoma"/>
          <w:bCs/>
          <w:sz w:val="20"/>
          <w:szCs w:val="22"/>
          <w:lang w:val="x-none"/>
        </w:rPr>
        <w:t xml:space="preserve">ne izdaja ali če ti ne zajemajo vseh primerov iz prvega in drugega odstavka ter b) točke četrtega odstavka 75. člena </w:t>
      </w:r>
      <w:r w:rsidRPr="00B4484B">
        <w:rPr>
          <w:rFonts w:cs="Tahoma"/>
          <w:bCs/>
          <w:sz w:val="20"/>
          <w:szCs w:val="22"/>
        </w:rPr>
        <w:t>ZJN-3</w:t>
      </w:r>
      <w:r w:rsidRPr="00B4484B">
        <w:rPr>
          <w:rFonts w:cs="Tahoma"/>
          <w:bCs/>
          <w:sz w:val="20"/>
          <w:szCs w:val="22"/>
          <w:lang w:val="x-none"/>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26E4A5A2" w14:textId="2CB2ECA3" w:rsidR="00C264C9" w:rsidRPr="00B4484B" w:rsidRDefault="00C264C9" w:rsidP="002A2D45">
      <w:pPr>
        <w:keepNext/>
        <w:keepLines/>
        <w:jc w:val="both"/>
        <w:rPr>
          <w:rFonts w:cs="Tahoma"/>
          <w:sz w:val="20"/>
          <w:szCs w:val="22"/>
        </w:rPr>
      </w:pPr>
    </w:p>
    <w:p w14:paraId="5FA48C74" w14:textId="77777777" w:rsidR="00C264C9" w:rsidRPr="00B4484B" w:rsidRDefault="00C264C9" w:rsidP="002A2D45">
      <w:pPr>
        <w:keepNext/>
        <w:keepLines/>
        <w:spacing w:after="120"/>
        <w:jc w:val="both"/>
        <w:rPr>
          <w:rFonts w:cs="Tahoma"/>
          <w:bCs/>
          <w:sz w:val="20"/>
          <w:szCs w:val="20"/>
        </w:rPr>
      </w:pPr>
      <w:r w:rsidRPr="00B4484B">
        <w:rPr>
          <w:rFonts w:cs="Tahoma"/>
          <w:bCs/>
          <w:sz w:val="20"/>
          <w:szCs w:val="20"/>
        </w:rPr>
        <w:t xml:space="preserve">Za potrebe preverjanja v informacijskem sistemu e-Dosje </w:t>
      </w:r>
      <w:r w:rsidRPr="00B4484B">
        <w:rPr>
          <w:rFonts w:cs="Tahoma"/>
          <w:bCs/>
          <w:sz w:val="20"/>
          <w:szCs w:val="20"/>
          <w:u w:val="single"/>
        </w:rPr>
        <w:t xml:space="preserve">gospodarski subjekt (in vsi ostali sodelujoči gospodarski subjekti v prijavi/ponudbi) za </w:t>
      </w:r>
      <w:r w:rsidRPr="00B4484B">
        <w:rPr>
          <w:rFonts w:cs="Tahoma"/>
          <w:b/>
          <w:bCs/>
          <w:sz w:val="20"/>
          <w:szCs w:val="20"/>
          <w:u w:val="single"/>
        </w:rPr>
        <w:t>VSE</w:t>
      </w:r>
      <w:r w:rsidRPr="00B4484B">
        <w:rPr>
          <w:rFonts w:cs="Tahoma"/>
          <w:bCs/>
          <w:sz w:val="20"/>
          <w:szCs w:val="20"/>
          <w:u w:val="single"/>
        </w:rPr>
        <w:t xml:space="preserve"> osebe, ki so člani upravnega, vodstvenega </w:t>
      </w:r>
      <w:r w:rsidRPr="00B4484B">
        <w:rPr>
          <w:rFonts w:cs="Tahoma"/>
          <w:b/>
          <w:bCs/>
          <w:sz w:val="20"/>
          <w:szCs w:val="20"/>
          <w:u w:val="single"/>
        </w:rPr>
        <w:t>ali</w:t>
      </w:r>
      <w:r w:rsidRPr="00B4484B">
        <w:rPr>
          <w:rFonts w:cs="Tahoma"/>
          <w:bCs/>
          <w:sz w:val="20"/>
          <w:szCs w:val="20"/>
          <w:u w:val="single"/>
        </w:rPr>
        <w:t xml:space="preserve"> nadzornega organa gospodarskega subjekta </w:t>
      </w:r>
      <w:r w:rsidRPr="00B4484B">
        <w:rPr>
          <w:rFonts w:cs="Tahoma"/>
          <w:b/>
          <w:bCs/>
          <w:sz w:val="20"/>
          <w:szCs w:val="20"/>
          <w:u w:val="single"/>
        </w:rPr>
        <w:t>ali</w:t>
      </w:r>
      <w:r w:rsidRPr="00B4484B">
        <w:rPr>
          <w:rFonts w:cs="Tahoma"/>
          <w:bCs/>
          <w:sz w:val="20"/>
          <w:szCs w:val="20"/>
          <w:u w:val="single"/>
        </w:rPr>
        <w:t xml:space="preserve"> ki imajo pooblastila za njegovo zastopanje </w:t>
      </w:r>
      <w:r w:rsidRPr="00B4484B">
        <w:rPr>
          <w:rFonts w:cs="Tahoma"/>
          <w:b/>
          <w:bCs/>
          <w:sz w:val="20"/>
          <w:szCs w:val="20"/>
          <w:u w:val="single"/>
        </w:rPr>
        <w:t>ali</w:t>
      </w:r>
      <w:r w:rsidRPr="00B4484B">
        <w:rPr>
          <w:rFonts w:cs="Tahoma"/>
          <w:bCs/>
          <w:sz w:val="20"/>
          <w:szCs w:val="20"/>
          <w:u w:val="single"/>
        </w:rPr>
        <w:t xml:space="preserve"> odločanje </w:t>
      </w:r>
      <w:r w:rsidRPr="00B4484B">
        <w:rPr>
          <w:rFonts w:cs="Tahoma"/>
          <w:b/>
          <w:bCs/>
          <w:sz w:val="20"/>
          <w:szCs w:val="20"/>
          <w:u w:val="single"/>
        </w:rPr>
        <w:t>ali</w:t>
      </w:r>
      <w:r w:rsidRPr="00B4484B">
        <w:rPr>
          <w:rFonts w:cs="Tahoma"/>
          <w:bCs/>
          <w:sz w:val="20"/>
          <w:szCs w:val="20"/>
          <w:u w:val="single"/>
        </w:rPr>
        <w:t xml:space="preserve"> nadzor v njem</w:t>
      </w:r>
      <w:r w:rsidRPr="00B4484B">
        <w:rPr>
          <w:rFonts w:cs="Tahoma"/>
          <w:bCs/>
          <w:sz w:val="20"/>
          <w:szCs w:val="20"/>
        </w:rPr>
        <w:t xml:space="preserve">, </w:t>
      </w:r>
      <w:r w:rsidRPr="00B4484B">
        <w:rPr>
          <w:rFonts w:cs="Tahoma"/>
          <w:b/>
          <w:bCs/>
          <w:sz w:val="20"/>
          <w:szCs w:val="20"/>
        </w:rPr>
        <w:t>vnesejo/navedejo EMŠO:</w:t>
      </w:r>
      <w:r w:rsidRPr="00B4484B">
        <w:rPr>
          <w:rFonts w:cs="Tahoma"/>
          <w:bCs/>
          <w:sz w:val="20"/>
          <w:szCs w:val="20"/>
        </w:rPr>
        <w:t xml:space="preserve"> </w:t>
      </w:r>
    </w:p>
    <w:p w14:paraId="199B95D6" w14:textId="530CB17F" w:rsidR="00C264C9" w:rsidRPr="00B4484B" w:rsidRDefault="00C264C9" w:rsidP="002A2D45">
      <w:pPr>
        <w:keepNext/>
        <w:keepLines/>
        <w:numPr>
          <w:ilvl w:val="0"/>
          <w:numId w:val="7"/>
        </w:numPr>
        <w:tabs>
          <w:tab w:val="clear" w:pos="1077"/>
        </w:tabs>
        <w:ind w:left="714" w:hanging="357"/>
        <w:jc w:val="both"/>
        <w:rPr>
          <w:rFonts w:cs="Tahoma"/>
          <w:bCs/>
          <w:sz w:val="20"/>
          <w:szCs w:val="20"/>
        </w:rPr>
      </w:pPr>
      <w:r w:rsidRPr="00B4484B">
        <w:rPr>
          <w:rFonts w:cs="Tahoma"/>
          <w:bCs/>
          <w:sz w:val="20"/>
          <w:szCs w:val="20"/>
        </w:rPr>
        <w:t>v Prilogo 1 (ponudnik/partner), Prilogo 4/1 (podizvajalci), Prilogo 4/2 (subjekt, katerega zmogljivost uporablja ponudnik) ali</w:t>
      </w:r>
    </w:p>
    <w:p w14:paraId="46AD3AAC" w14:textId="426A97B7" w:rsidR="00C264C9" w:rsidRPr="00B4484B" w:rsidRDefault="00C264C9" w:rsidP="002A2D45">
      <w:pPr>
        <w:keepNext/>
        <w:keepLines/>
        <w:numPr>
          <w:ilvl w:val="0"/>
          <w:numId w:val="7"/>
        </w:numPr>
        <w:ind w:left="714" w:hanging="357"/>
        <w:jc w:val="both"/>
        <w:rPr>
          <w:rFonts w:cs="Tahoma"/>
          <w:bCs/>
          <w:sz w:val="20"/>
          <w:szCs w:val="20"/>
        </w:rPr>
      </w:pPr>
      <w:r w:rsidRPr="00B4484B">
        <w:rPr>
          <w:rFonts w:cs="Tahoma"/>
          <w:bCs/>
          <w:sz w:val="20"/>
          <w:szCs w:val="20"/>
        </w:rPr>
        <w:t>v Prilogo 3/3 IZJAVA FIZIČNE OSEBE ali</w:t>
      </w:r>
    </w:p>
    <w:p w14:paraId="5B0F3353" w14:textId="77777777" w:rsidR="00C264C9" w:rsidRPr="00B4484B" w:rsidRDefault="00C264C9" w:rsidP="002A2D45">
      <w:pPr>
        <w:keepNext/>
        <w:keepLines/>
        <w:numPr>
          <w:ilvl w:val="0"/>
          <w:numId w:val="7"/>
        </w:numPr>
        <w:ind w:left="714" w:hanging="357"/>
        <w:jc w:val="both"/>
        <w:rPr>
          <w:rFonts w:cs="Tahoma"/>
          <w:bCs/>
          <w:sz w:val="20"/>
          <w:szCs w:val="20"/>
        </w:rPr>
      </w:pPr>
      <w:r w:rsidRPr="00B4484B">
        <w:rPr>
          <w:rFonts w:cs="Tahoma"/>
          <w:bCs/>
          <w:sz w:val="20"/>
          <w:szCs w:val="20"/>
        </w:rPr>
        <w:t>na lastnem obrazcu.</w:t>
      </w:r>
    </w:p>
    <w:p w14:paraId="3FB1F5B6" w14:textId="77777777" w:rsidR="00C264C9" w:rsidRPr="00B4484B" w:rsidRDefault="00C264C9" w:rsidP="002A2D45">
      <w:pPr>
        <w:keepNext/>
        <w:keepLines/>
        <w:jc w:val="both"/>
        <w:rPr>
          <w:rFonts w:cs="Tahoma"/>
          <w:b/>
          <w:sz w:val="20"/>
          <w:szCs w:val="20"/>
        </w:rPr>
      </w:pPr>
    </w:p>
    <w:p w14:paraId="3DEF62CD" w14:textId="7EF35857" w:rsidR="00025C0C" w:rsidRPr="00B4484B" w:rsidRDefault="00536A5A" w:rsidP="002A2D45">
      <w:pPr>
        <w:keepNext/>
        <w:keepLines/>
        <w:jc w:val="both"/>
        <w:rPr>
          <w:rFonts w:cs="Tahoma"/>
          <w:b/>
          <w:sz w:val="20"/>
          <w:szCs w:val="20"/>
        </w:rPr>
      </w:pPr>
      <w:r w:rsidRPr="00B4484B">
        <w:rPr>
          <w:rFonts w:cs="Tahoma"/>
          <w:b/>
          <w:sz w:val="20"/>
          <w:szCs w:val="20"/>
        </w:rPr>
        <w:t>POPRAVNI MEHANIZ</w:t>
      </w:r>
      <w:r w:rsidR="00C264C9" w:rsidRPr="00B4484B">
        <w:rPr>
          <w:rFonts w:cs="Tahoma"/>
          <w:b/>
          <w:sz w:val="20"/>
          <w:szCs w:val="20"/>
        </w:rPr>
        <w:t>MI</w:t>
      </w:r>
      <w:r w:rsidR="00025C0C" w:rsidRPr="00B4484B">
        <w:rPr>
          <w:rFonts w:cs="Tahoma"/>
          <w:b/>
          <w:sz w:val="20"/>
          <w:szCs w:val="20"/>
        </w:rPr>
        <w:t>:</w:t>
      </w:r>
    </w:p>
    <w:p w14:paraId="7A677DCC" w14:textId="77777777" w:rsidR="00C270E5" w:rsidRPr="00B4484B" w:rsidRDefault="00C270E5" w:rsidP="002A2D45">
      <w:pPr>
        <w:keepNext/>
        <w:keepLines/>
        <w:jc w:val="both"/>
        <w:rPr>
          <w:rFonts w:cs="Tahoma"/>
          <w:bCs/>
          <w:sz w:val="8"/>
          <w:szCs w:val="20"/>
        </w:rPr>
      </w:pPr>
    </w:p>
    <w:p w14:paraId="16E5E3D4" w14:textId="77777777" w:rsidR="00C270E5" w:rsidRPr="00B4484B" w:rsidRDefault="00C270E5" w:rsidP="002A2D45">
      <w:pPr>
        <w:keepNext/>
        <w:keepLines/>
        <w:jc w:val="both"/>
        <w:rPr>
          <w:rFonts w:cs="Tahoma"/>
          <w:b/>
          <w:bCs/>
          <w:sz w:val="20"/>
          <w:szCs w:val="20"/>
        </w:rPr>
      </w:pPr>
      <w:r w:rsidRPr="00B4484B">
        <w:rPr>
          <w:rFonts w:cs="Tahoma"/>
          <w:b/>
          <w:bCs/>
          <w:sz w:val="20"/>
          <w:szCs w:val="20"/>
          <w:u w:val="single"/>
        </w:rPr>
        <w:t>2. odstavek 75. člena ZJN-3:</w:t>
      </w:r>
    </w:p>
    <w:p w14:paraId="6F5203B3" w14:textId="3F8CA874" w:rsidR="00C270E5" w:rsidRPr="00B4484B" w:rsidRDefault="00C270E5" w:rsidP="002A2D45">
      <w:pPr>
        <w:keepNext/>
        <w:keepLines/>
        <w:jc w:val="both"/>
        <w:rPr>
          <w:rFonts w:cs="Tahoma"/>
          <w:bCs/>
          <w:sz w:val="20"/>
          <w:szCs w:val="20"/>
        </w:rPr>
      </w:pPr>
      <w:r w:rsidRPr="00B4484B">
        <w:rPr>
          <w:rFonts w:cs="Tahoma"/>
          <w:bCs/>
          <w:sz w:val="20"/>
          <w:szCs w:val="20"/>
        </w:rPr>
        <w:t xml:space="preserve">Gospodarskega subjekta </w:t>
      </w:r>
      <w:r w:rsidRPr="00B4484B">
        <w:rPr>
          <w:rFonts w:cs="Tahoma"/>
          <w:b/>
          <w:bCs/>
          <w:sz w:val="20"/>
          <w:szCs w:val="20"/>
          <w:u w:val="single"/>
        </w:rPr>
        <w:t>se ne izloči</w:t>
      </w:r>
      <w:r w:rsidRPr="00B4484B">
        <w:rPr>
          <w:rFonts w:cs="Tahoma"/>
          <w:bCs/>
          <w:sz w:val="20"/>
          <w:szCs w:val="20"/>
        </w:rPr>
        <w:t xml:space="preserve">, če gospodarski subjekt </w:t>
      </w:r>
      <w:r w:rsidRPr="00B4484B">
        <w:rPr>
          <w:rFonts w:cs="Tahoma"/>
          <w:b/>
          <w:bCs/>
          <w:sz w:val="20"/>
          <w:szCs w:val="20"/>
        </w:rPr>
        <w:t>do roka za oddajo ponudb</w:t>
      </w:r>
      <w:r w:rsidRPr="00B4484B">
        <w:rPr>
          <w:rFonts w:cs="Tahoma"/>
          <w:bCs/>
          <w:sz w:val="20"/>
          <w:szCs w:val="20"/>
        </w:rPr>
        <w:t xml:space="preserve"> </w:t>
      </w:r>
      <w:r w:rsidRPr="00B4484B">
        <w:rPr>
          <w:rFonts w:cs="Tahoma"/>
          <w:b/>
          <w:bCs/>
          <w:sz w:val="20"/>
          <w:szCs w:val="20"/>
        </w:rPr>
        <w:t>poravna</w:t>
      </w:r>
      <w:r w:rsidRPr="00B4484B">
        <w:rPr>
          <w:rFonts w:cs="Tahoma"/>
          <w:bCs/>
          <w:sz w:val="20"/>
          <w:szCs w:val="20"/>
        </w:rPr>
        <w:t xml:space="preserve"> neplačane zapadle obveznosti, ki znašajo 50 eurov ali več, in predloži vse obračune davčnih odtegljajev za dohodke iz delovnega razmerja za obdobje zadnjih pet let do roka za oddajo prijave ali ponudbe.</w:t>
      </w:r>
    </w:p>
    <w:p w14:paraId="0C08B196" w14:textId="77777777" w:rsidR="00C270E5" w:rsidRPr="00B4484B" w:rsidRDefault="00C270E5" w:rsidP="002A2D45">
      <w:pPr>
        <w:keepNext/>
        <w:keepLines/>
        <w:jc w:val="both"/>
        <w:rPr>
          <w:rFonts w:cs="Tahoma"/>
          <w:bCs/>
          <w:i/>
          <w:sz w:val="20"/>
          <w:szCs w:val="20"/>
        </w:rPr>
      </w:pPr>
    </w:p>
    <w:p w14:paraId="1D7D5E61" w14:textId="0899B91C" w:rsidR="00C270E5" w:rsidRPr="00B4484B" w:rsidRDefault="00C270E5" w:rsidP="002A2D45">
      <w:pPr>
        <w:keepNext/>
        <w:keepLines/>
        <w:jc w:val="both"/>
        <w:rPr>
          <w:rFonts w:cs="Tahoma"/>
          <w:b/>
          <w:bCs/>
          <w:sz w:val="20"/>
          <w:szCs w:val="20"/>
          <w:u w:val="single"/>
        </w:rPr>
      </w:pPr>
      <w:r w:rsidRPr="00B4484B">
        <w:rPr>
          <w:rFonts w:cs="Tahoma"/>
          <w:b/>
          <w:bCs/>
          <w:sz w:val="20"/>
          <w:szCs w:val="20"/>
          <w:u w:val="single"/>
        </w:rPr>
        <w:t>9. odstavek 75. člena ZJN-3</w:t>
      </w:r>
    </w:p>
    <w:p w14:paraId="7C8D392E" w14:textId="410A0012" w:rsidR="00CE2307" w:rsidRPr="00B4484B" w:rsidRDefault="00C270E5" w:rsidP="002A2D45">
      <w:pPr>
        <w:keepNext/>
        <w:keepLines/>
        <w:jc w:val="both"/>
        <w:rPr>
          <w:rFonts w:cs="Tahoma"/>
          <w:bCs/>
          <w:iCs/>
          <w:sz w:val="20"/>
          <w:szCs w:val="20"/>
        </w:rPr>
      </w:pPr>
      <w:r w:rsidRPr="00B4484B">
        <w:rPr>
          <w:rFonts w:cs="Tahoma"/>
          <w:bCs/>
          <w:iCs/>
          <w:sz w:val="20"/>
          <w:szCs w:val="20"/>
        </w:rPr>
        <w:t>G</w:t>
      </w:r>
      <w:r w:rsidR="00CE2307" w:rsidRPr="00B4484B">
        <w:rPr>
          <w:rFonts w:cs="Tahoma"/>
          <w:bCs/>
          <w:iCs/>
          <w:sz w:val="20"/>
          <w:szCs w:val="20"/>
        </w:rPr>
        <w:t xml:space="preserve">ospodarski subjekt, ki je v enem od položajev iz </w:t>
      </w:r>
      <w:r w:rsidRPr="00B4484B">
        <w:rPr>
          <w:rFonts w:cs="Tahoma"/>
          <w:bCs/>
          <w:iCs/>
          <w:sz w:val="20"/>
          <w:szCs w:val="20"/>
        </w:rPr>
        <w:t>1.</w:t>
      </w:r>
      <w:r w:rsidR="00CE2307" w:rsidRPr="00B4484B">
        <w:rPr>
          <w:rFonts w:cs="Tahoma"/>
          <w:bCs/>
          <w:iCs/>
          <w:sz w:val="20"/>
          <w:szCs w:val="20"/>
        </w:rPr>
        <w:t xml:space="preserve"> ali b) točke </w:t>
      </w:r>
      <w:r w:rsidRPr="00B4484B">
        <w:rPr>
          <w:rFonts w:cs="Tahoma"/>
          <w:bCs/>
          <w:iCs/>
          <w:sz w:val="20"/>
          <w:szCs w:val="20"/>
        </w:rPr>
        <w:t>4.</w:t>
      </w:r>
      <w:r w:rsidR="00CE2307" w:rsidRPr="00B4484B">
        <w:rPr>
          <w:rFonts w:cs="Tahoma"/>
          <w:bCs/>
          <w:iCs/>
          <w:sz w:val="20"/>
          <w:szCs w:val="20"/>
        </w:rPr>
        <w:t xml:space="preserve"> odstavka 75. člena ZJN-3, </w:t>
      </w:r>
      <w:r w:rsidRPr="00B4484B">
        <w:rPr>
          <w:rFonts w:cs="Tahoma"/>
          <w:bCs/>
          <w:iCs/>
          <w:sz w:val="20"/>
          <w:szCs w:val="20"/>
        </w:rPr>
        <w:t xml:space="preserve">lahko </w:t>
      </w:r>
      <w:r w:rsidR="00CE2307" w:rsidRPr="00B4484B">
        <w:rPr>
          <w:rFonts w:cs="Tahoma"/>
          <w:b/>
          <w:iCs/>
          <w:sz w:val="20"/>
          <w:szCs w:val="20"/>
        </w:rPr>
        <w:t>najkasneje do roka za oddajo ponudb</w:t>
      </w:r>
      <w:r w:rsidR="00CE2307" w:rsidRPr="00B4484B">
        <w:rPr>
          <w:rFonts w:cs="Tahoma"/>
          <w:bCs/>
          <w:iCs/>
          <w:sz w:val="20"/>
          <w:szCs w:val="20"/>
        </w:rPr>
        <w:t xml:space="preserve"> naročniku predloži dokaze, da je sprejel zadostne ukrepe, s katerimi lahko dokaže svojo zanesljivost kljub obstoju razlogov za izključitev. </w:t>
      </w:r>
    </w:p>
    <w:p w14:paraId="039939D5" w14:textId="77777777" w:rsidR="00BD5DD7" w:rsidRPr="00B4484B" w:rsidRDefault="00BD5DD7" w:rsidP="002A2D45">
      <w:pPr>
        <w:keepNext/>
        <w:keepLines/>
        <w:jc w:val="both"/>
        <w:rPr>
          <w:rFonts w:cs="Tahoma"/>
          <w:bCs/>
          <w:sz w:val="20"/>
          <w:szCs w:val="20"/>
        </w:rPr>
      </w:pPr>
      <w:r w:rsidRPr="00B4484B">
        <w:rPr>
          <w:rFonts w:cs="Tahoma"/>
          <w:bCs/>
          <w:sz w:val="20"/>
          <w:szCs w:val="20"/>
        </w:rPr>
        <w:lastRenderedPageBreak/>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1. in b) točko 4. odstavka 75. člena ZJN-3 ne izključi iz postopka javnega naročanja. </w:t>
      </w:r>
    </w:p>
    <w:p w14:paraId="284C4339" w14:textId="77777777" w:rsidR="00BD5DD7" w:rsidRPr="00B4484B" w:rsidRDefault="00BD5DD7" w:rsidP="002A2D45">
      <w:pPr>
        <w:keepNext/>
        <w:keepLines/>
        <w:jc w:val="both"/>
        <w:rPr>
          <w:rFonts w:cs="Tahoma"/>
          <w:bCs/>
          <w:sz w:val="20"/>
          <w:szCs w:val="20"/>
        </w:rPr>
      </w:pPr>
    </w:p>
    <w:p w14:paraId="10BBA6F2" w14:textId="1EFBAE72" w:rsidR="00BD5DD7" w:rsidRPr="00B4484B" w:rsidRDefault="00BD5DD7" w:rsidP="002A2D45">
      <w:pPr>
        <w:keepNext/>
        <w:keepLines/>
        <w:jc w:val="both"/>
        <w:rPr>
          <w:rFonts w:cs="Tahoma"/>
          <w:bCs/>
          <w:sz w:val="20"/>
          <w:szCs w:val="20"/>
        </w:rPr>
      </w:pPr>
      <w:r w:rsidRPr="00B4484B">
        <w:rPr>
          <w:rFonts w:cs="Tahoma"/>
          <w:bCs/>
          <w:sz w:val="20"/>
          <w:szCs w:val="20"/>
        </w:rPr>
        <w:t>V kolikor je gospodarski subjekt v enem od položajev iz prvega ali b) točke četrtega odstavka 75. člena ZJN-3 in uveljavlja popravni mehanizem, besedilo v tem delu Prilog prečrta in k Prilogi 3/1 in 3/2</w:t>
      </w:r>
      <w:r w:rsidRPr="00B4484B">
        <w:rPr>
          <w:rFonts w:cs="Tahoma"/>
          <w:bCs/>
          <w:i/>
          <w:sz w:val="20"/>
          <w:szCs w:val="20"/>
        </w:rPr>
        <w:t xml:space="preserve"> </w:t>
      </w:r>
      <w:r w:rsidRPr="00B4484B">
        <w:rPr>
          <w:rFonts w:cs="Tahoma"/>
          <w:bCs/>
          <w:sz w:val="20"/>
          <w:szCs w:val="20"/>
        </w:rPr>
        <w:t xml:space="preserve">predloži lasten dokument, v katerem navede kršitve in ukrepe za samoočiščenje </w:t>
      </w:r>
      <w:r w:rsidRPr="00B4484B">
        <w:rPr>
          <w:rFonts w:cs="Tahoma"/>
          <w:b/>
          <w:bCs/>
          <w:sz w:val="20"/>
          <w:szCs w:val="20"/>
          <w:u w:val="single"/>
        </w:rPr>
        <w:t>ali</w:t>
      </w:r>
      <w:r w:rsidRPr="00B4484B">
        <w:rPr>
          <w:rFonts w:cs="Tahoma"/>
          <w:bCs/>
          <w:sz w:val="20"/>
          <w:szCs w:val="20"/>
        </w:rPr>
        <w:t xml:space="preserve"> predloži lastno izjavo z navedbo kršitev in ukrepov za samoočiščenje, ter predloži dokaze, da je sprejel zadostne ukrepe, s katerimi lahko dokaže svojo zanesljivost kljub obstoju razlogov za izključitev.</w:t>
      </w:r>
    </w:p>
    <w:p w14:paraId="337B4249" w14:textId="2615C010" w:rsidR="00025C0C" w:rsidRPr="00B4484B" w:rsidRDefault="00025C0C" w:rsidP="002A2D45">
      <w:pPr>
        <w:keepNext/>
        <w:keepLines/>
        <w:jc w:val="both"/>
        <w:rPr>
          <w:rFonts w:cs="Tahoma"/>
          <w:sz w:val="20"/>
          <w:szCs w:val="20"/>
        </w:rPr>
      </w:pPr>
    </w:p>
    <w:p w14:paraId="0AC66586" w14:textId="77777777" w:rsidR="00BD5DD7" w:rsidRPr="00B4484B" w:rsidRDefault="00BD5DD7" w:rsidP="002A2D45">
      <w:pPr>
        <w:keepNext/>
        <w:keepLines/>
        <w:jc w:val="both"/>
        <w:rPr>
          <w:rFonts w:cs="Tahoma"/>
          <w:bCs/>
          <w:sz w:val="20"/>
          <w:szCs w:val="20"/>
        </w:rPr>
      </w:pPr>
      <w:r w:rsidRPr="00B4484B">
        <w:rPr>
          <w:rFonts w:cs="Tahoma"/>
          <w:bCs/>
          <w:sz w:val="20"/>
          <w:szCs w:val="20"/>
        </w:rPr>
        <w:t>Gospodarski subjekt, ki je bil iz sodelovanja v postopkih javnega naročanja izključen na podlagi pravnomočne sodbe ali odločbe o prekršku, ki učinkuje v Republiki Sloveniji, v času trajanja izključitve ni upravičen do uporabe možnosti iz prejšnjega odstavka, kot to določa 10. odstavek 75. člena ZJN-3.</w:t>
      </w:r>
    </w:p>
    <w:p w14:paraId="2EB5BB6B" w14:textId="21600B86" w:rsidR="00536A5A" w:rsidRPr="00B4484B" w:rsidRDefault="00536A5A" w:rsidP="002A2D45">
      <w:pPr>
        <w:keepNext/>
        <w:keepLines/>
        <w:jc w:val="both"/>
        <w:rPr>
          <w:rFonts w:cs="Tahoma"/>
          <w:sz w:val="20"/>
          <w:szCs w:val="20"/>
        </w:rPr>
      </w:pPr>
    </w:p>
    <w:p w14:paraId="2B5B3EE1" w14:textId="77777777" w:rsidR="00D65A72" w:rsidRPr="00B4484B" w:rsidRDefault="00221222" w:rsidP="002A2D45">
      <w:pPr>
        <w:keepNext/>
        <w:keepLines/>
        <w:numPr>
          <w:ilvl w:val="1"/>
          <w:numId w:val="3"/>
        </w:numPr>
        <w:jc w:val="both"/>
        <w:rPr>
          <w:rFonts w:cs="Tahoma"/>
          <w:b/>
          <w:bCs/>
          <w:sz w:val="20"/>
          <w:szCs w:val="20"/>
        </w:rPr>
      </w:pPr>
      <w:r w:rsidRPr="00B4484B">
        <w:rPr>
          <w:rFonts w:cs="Tahoma"/>
          <w:b/>
          <w:bCs/>
          <w:sz w:val="20"/>
          <w:szCs w:val="20"/>
        </w:rPr>
        <w:t xml:space="preserve">Pogoji za sodelovanje  </w:t>
      </w:r>
    </w:p>
    <w:p w14:paraId="6688049E" w14:textId="77777777" w:rsidR="00221222" w:rsidRPr="00B4484B" w:rsidRDefault="00221222" w:rsidP="002A2D45">
      <w:pPr>
        <w:keepNext/>
        <w:keepLines/>
        <w:jc w:val="both"/>
        <w:rPr>
          <w:rFonts w:cs="Tahoma"/>
          <w:b/>
          <w:bCs/>
          <w:sz w:val="20"/>
          <w:szCs w:val="20"/>
        </w:rPr>
      </w:pPr>
    </w:p>
    <w:p w14:paraId="0B261B29" w14:textId="4D4B3ACA" w:rsidR="00B61BE5" w:rsidRPr="00B4484B" w:rsidRDefault="00B61BE5" w:rsidP="002A2D45">
      <w:pPr>
        <w:keepNext/>
        <w:keepLines/>
        <w:jc w:val="both"/>
        <w:rPr>
          <w:rFonts w:cs="Tahoma"/>
          <w:b/>
          <w:bCs/>
          <w:sz w:val="20"/>
          <w:szCs w:val="20"/>
        </w:rPr>
      </w:pPr>
      <w:r w:rsidRPr="00B4484B">
        <w:rPr>
          <w:rFonts w:cs="Tahoma"/>
          <w:b/>
          <w:bCs/>
          <w:sz w:val="20"/>
          <w:szCs w:val="20"/>
        </w:rPr>
        <w:t>Gospodarski subjekt lahko pogoje za sodelovanje izpolni samostojno, kot skupina ponudnikov, s podizvajalci ali z uporabo zmogljivosti drugih subjektov</w:t>
      </w:r>
      <w:r w:rsidR="00C31E21" w:rsidRPr="00B4484B">
        <w:rPr>
          <w:rFonts w:cs="Tahoma"/>
          <w:b/>
          <w:bCs/>
          <w:sz w:val="20"/>
          <w:szCs w:val="20"/>
        </w:rPr>
        <w:t xml:space="preserve"> (razen</w:t>
      </w:r>
      <w:r w:rsidRPr="00B4484B">
        <w:rPr>
          <w:rFonts w:cs="Tahoma"/>
          <w:b/>
          <w:bCs/>
          <w:sz w:val="20"/>
          <w:szCs w:val="20"/>
        </w:rPr>
        <w:t xml:space="preserve">, </w:t>
      </w:r>
      <w:r w:rsidR="00C31E21" w:rsidRPr="00B4484B">
        <w:rPr>
          <w:rFonts w:cs="Tahoma"/>
          <w:b/>
          <w:bCs/>
          <w:sz w:val="20"/>
          <w:szCs w:val="20"/>
        </w:rPr>
        <w:t>če v posamezni zahtevi ni zahtevano drugače)</w:t>
      </w:r>
      <w:r w:rsidR="0094455C" w:rsidRPr="00B4484B">
        <w:rPr>
          <w:rFonts w:cs="Tahoma"/>
          <w:b/>
          <w:bCs/>
          <w:sz w:val="20"/>
          <w:szCs w:val="20"/>
        </w:rPr>
        <w:t>,</w:t>
      </w:r>
      <w:r w:rsidR="00C31E21" w:rsidRPr="00B4484B">
        <w:rPr>
          <w:rFonts w:cs="Tahoma"/>
          <w:b/>
          <w:bCs/>
          <w:sz w:val="20"/>
          <w:szCs w:val="20"/>
        </w:rPr>
        <w:t xml:space="preserve"> </w:t>
      </w:r>
      <w:r w:rsidRPr="00B4484B">
        <w:rPr>
          <w:rFonts w:cs="Tahoma"/>
          <w:b/>
          <w:bCs/>
          <w:sz w:val="20"/>
          <w:szCs w:val="20"/>
        </w:rPr>
        <w:t>vendar bo moral subjekt s katerim ponudnik izpolnjuje pogoje za sodelovanje, v okviru izpolnjevanja spodaj navedenih pogojev, te storitve</w:t>
      </w:r>
      <w:r w:rsidR="00AA3D61" w:rsidRPr="00B4484B">
        <w:rPr>
          <w:rFonts w:cs="Tahoma"/>
          <w:b/>
          <w:bCs/>
          <w:sz w:val="20"/>
          <w:szCs w:val="20"/>
        </w:rPr>
        <w:t xml:space="preserve"> ali dobave blaga</w:t>
      </w:r>
      <w:r w:rsidRPr="00B4484B">
        <w:rPr>
          <w:rFonts w:cs="Tahoma"/>
          <w:b/>
          <w:bCs/>
          <w:sz w:val="20"/>
          <w:szCs w:val="20"/>
        </w:rPr>
        <w:t xml:space="preserve"> tudi izvajati.</w:t>
      </w:r>
    </w:p>
    <w:p w14:paraId="4FECADBD" w14:textId="77777777" w:rsidR="002E4AB7" w:rsidRPr="00B4484B" w:rsidRDefault="002E4AB7" w:rsidP="002A2D45">
      <w:pPr>
        <w:keepNext/>
        <w:keepLines/>
        <w:jc w:val="both"/>
        <w:rPr>
          <w:rFonts w:cs="Tahoma"/>
          <w:b/>
          <w:bCs/>
          <w:sz w:val="20"/>
          <w:szCs w:val="20"/>
        </w:rPr>
      </w:pPr>
    </w:p>
    <w:p w14:paraId="45D20E31" w14:textId="77777777" w:rsidR="00221222" w:rsidRPr="00B4484B" w:rsidRDefault="00221222" w:rsidP="002A2D45">
      <w:pPr>
        <w:keepNext/>
        <w:keepLines/>
        <w:jc w:val="both"/>
        <w:rPr>
          <w:rFonts w:cs="Tahoma"/>
          <w:b/>
          <w:bCs/>
          <w:sz w:val="20"/>
          <w:szCs w:val="20"/>
        </w:rPr>
      </w:pPr>
      <w:r w:rsidRPr="00B4484B">
        <w:rPr>
          <w:rFonts w:cs="Tahoma"/>
          <w:b/>
          <w:bCs/>
          <w:sz w:val="20"/>
          <w:szCs w:val="20"/>
        </w:rPr>
        <w:t>A: Ustreznost za opravljanje poklicne dejavnosti</w:t>
      </w:r>
    </w:p>
    <w:p w14:paraId="2677422C" w14:textId="77777777" w:rsidR="00221222" w:rsidRPr="00B4484B" w:rsidRDefault="00221222" w:rsidP="002A2D45">
      <w:pPr>
        <w:keepNext/>
        <w:keepLines/>
        <w:jc w:val="both"/>
        <w:rPr>
          <w:rFonts w:cs="Tahoma"/>
          <w:b/>
          <w:bCs/>
          <w:sz w:val="20"/>
          <w:szCs w:val="20"/>
        </w:rPr>
      </w:pPr>
    </w:p>
    <w:p w14:paraId="7546B535" w14:textId="77777777" w:rsidR="00CE2307" w:rsidRPr="00B4484B" w:rsidRDefault="00CE2307" w:rsidP="002A2D45">
      <w:pPr>
        <w:keepNext/>
        <w:keepLines/>
        <w:jc w:val="both"/>
        <w:rPr>
          <w:rFonts w:cs="Tahoma"/>
          <w:sz w:val="20"/>
          <w:szCs w:val="20"/>
        </w:rPr>
      </w:pPr>
      <w:r w:rsidRPr="00B4484B">
        <w:rPr>
          <w:rFonts w:cs="Tahoma"/>
          <w:sz w:val="20"/>
          <w:szCs w:val="20"/>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34A2A4AC" w14:textId="77777777" w:rsidR="00CE2307" w:rsidRPr="00B4484B" w:rsidRDefault="00CE2307" w:rsidP="002A2D45">
      <w:pPr>
        <w:keepNext/>
        <w:keepLines/>
        <w:jc w:val="both"/>
        <w:rPr>
          <w:rFonts w:cs="Tahoma"/>
          <w:sz w:val="20"/>
          <w:szCs w:val="20"/>
        </w:rPr>
      </w:pPr>
    </w:p>
    <w:p w14:paraId="5E941C0C" w14:textId="77777777" w:rsidR="00CE2307" w:rsidRPr="00B4484B" w:rsidRDefault="00CE2307" w:rsidP="002A2D45">
      <w:pPr>
        <w:keepNext/>
        <w:keepLines/>
        <w:jc w:val="both"/>
        <w:rPr>
          <w:rFonts w:cs="Tahoma"/>
          <w:sz w:val="20"/>
          <w:szCs w:val="20"/>
        </w:rPr>
      </w:pPr>
      <w:r w:rsidRPr="00B4484B">
        <w:rPr>
          <w:rFonts w:cs="Tahoma"/>
          <w:sz w:val="20"/>
          <w:szCs w:val="20"/>
        </w:rPr>
        <w:t>V kolikor morajo imeti gospodarski subjekti določeno dovoljenje ali morajo biti člani določene organizacije, da lahko v svoji matični državi opravljajo storitev oziroma je za opravljanje dejavnosti, ki je predmet javnega naročila, potrebno še kako drugo posebno dovoljenje, morajo predložiti dokazilo o tem dovoljenju ali članstvu.</w:t>
      </w:r>
    </w:p>
    <w:p w14:paraId="7304CFB9" w14:textId="77777777" w:rsidR="00CE2307" w:rsidRPr="00B4484B" w:rsidRDefault="00CE2307" w:rsidP="002A2D45">
      <w:pPr>
        <w:keepNext/>
        <w:keepLines/>
        <w:jc w:val="both"/>
        <w:rPr>
          <w:rFonts w:cs="Tahoma"/>
          <w:bCs/>
          <w:sz w:val="20"/>
          <w:szCs w:val="20"/>
        </w:rPr>
      </w:pPr>
    </w:p>
    <w:p w14:paraId="1AA1E478" w14:textId="77777777" w:rsidR="00CE2307" w:rsidRPr="00B4484B" w:rsidRDefault="00CE2307" w:rsidP="002A2D45">
      <w:pPr>
        <w:keepNext/>
        <w:keepLines/>
        <w:jc w:val="both"/>
        <w:rPr>
          <w:rFonts w:cs="Tahoma"/>
          <w:b/>
          <w:sz w:val="20"/>
          <w:szCs w:val="20"/>
          <w:u w:val="single"/>
        </w:rPr>
      </w:pPr>
      <w:r w:rsidRPr="00B4484B">
        <w:rPr>
          <w:rFonts w:cs="Tahoma"/>
          <w:b/>
          <w:sz w:val="20"/>
          <w:szCs w:val="20"/>
        </w:rPr>
        <w:t xml:space="preserve">Zgoraj navedeni pogoji veljajo tudi za posamezne člane skupine ponudnikov v okviru skupne ponudbe, za vse v ponudbi navedene podizvajalce in za vse druge subjekte, katerih </w:t>
      </w:r>
      <w:r w:rsidRPr="00B4484B">
        <w:rPr>
          <w:rFonts w:cs="Tahoma"/>
          <w:b/>
          <w:bCs/>
          <w:sz w:val="20"/>
          <w:szCs w:val="20"/>
        </w:rPr>
        <w:t>zmogljivosti uporablja gospodarski subjekt (ponudnik ali skupina ponudnikov).</w:t>
      </w:r>
    </w:p>
    <w:p w14:paraId="4FC69799" w14:textId="77777777" w:rsidR="00CE2307" w:rsidRPr="00B4484B" w:rsidRDefault="00CE2307" w:rsidP="002A2D45">
      <w:pPr>
        <w:keepNext/>
        <w:keepLines/>
        <w:jc w:val="both"/>
        <w:rPr>
          <w:rFonts w:cs="Tahoma"/>
          <w:b/>
          <w:sz w:val="20"/>
          <w:szCs w:val="20"/>
        </w:rPr>
      </w:pPr>
    </w:p>
    <w:p w14:paraId="10B2B7C7" w14:textId="77777777" w:rsidR="00CE2307" w:rsidRPr="00B4484B" w:rsidRDefault="00CE2307" w:rsidP="002A2D45">
      <w:pPr>
        <w:keepNext/>
        <w:keepLines/>
        <w:jc w:val="both"/>
        <w:rPr>
          <w:rFonts w:cs="Tahoma"/>
          <w:b/>
          <w:sz w:val="20"/>
          <w:szCs w:val="20"/>
        </w:rPr>
      </w:pPr>
      <w:r w:rsidRPr="00B4484B">
        <w:rPr>
          <w:rFonts w:cs="Tahoma"/>
          <w:b/>
          <w:sz w:val="20"/>
          <w:szCs w:val="20"/>
        </w:rPr>
        <w:t>DOKAZILO:</w:t>
      </w:r>
    </w:p>
    <w:p w14:paraId="3341160D" w14:textId="77777777" w:rsidR="00CE2307" w:rsidRPr="00B4484B" w:rsidRDefault="00CE2307" w:rsidP="002A2D45">
      <w:pPr>
        <w:keepNext/>
        <w:keepLines/>
        <w:spacing w:after="120"/>
        <w:jc w:val="both"/>
        <w:rPr>
          <w:rFonts w:cs="Tahoma"/>
          <w:sz w:val="20"/>
          <w:szCs w:val="20"/>
        </w:rPr>
      </w:pPr>
      <w:r w:rsidRPr="00B4484B">
        <w:rPr>
          <w:rFonts w:cs="Tahoma"/>
          <w:sz w:val="20"/>
          <w:szCs w:val="20"/>
        </w:rPr>
        <w:t>Gospodarski subjekt izkaže izpolnjevanje teh pogojev s podpisom in s predložitvijo naslednjih prilog:</w:t>
      </w:r>
    </w:p>
    <w:p w14:paraId="62F7B282" w14:textId="77777777" w:rsidR="00CE2307" w:rsidRPr="00B4484B" w:rsidRDefault="00CE2307" w:rsidP="002A2D45">
      <w:pPr>
        <w:keepNext/>
        <w:keepLines/>
        <w:numPr>
          <w:ilvl w:val="0"/>
          <w:numId w:val="7"/>
        </w:numPr>
        <w:ind w:left="714" w:hanging="357"/>
        <w:jc w:val="both"/>
        <w:rPr>
          <w:rFonts w:cs="Tahoma"/>
          <w:sz w:val="20"/>
          <w:szCs w:val="20"/>
        </w:rPr>
      </w:pPr>
      <w:r w:rsidRPr="00B4484B">
        <w:rPr>
          <w:rFonts w:cs="Tahoma"/>
          <w:sz w:val="20"/>
          <w:szCs w:val="20"/>
        </w:rPr>
        <w:t xml:space="preserve">Priloga 3/1: »Izjava o izpolnjevanju sposobnosti ponudnika/partnerja«, </w:t>
      </w:r>
    </w:p>
    <w:p w14:paraId="5388117F" w14:textId="77777777" w:rsidR="00CE2307" w:rsidRPr="00B4484B" w:rsidRDefault="00CE2307" w:rsidP="002A2D45">
      <w:pPr>
        <w:keepNext/>
        <w:keepLines/>
        <w:numPr>
          <w:ilvl w:val="0"/>
          <w:numId w:val="7"/>
        </w:numPr>
        <w:ind w:left="714" w:hanging="357"/>
        <w:jc w:val="both"/>
        <w:rPr>
          <w:rFonts w:cs="Tahoma"/>
          <w:sz w:val="20"/>
          <w:szCs w:val="20"/>
        </w:rPr>
      </w:pPr>
      <w:r w:rsidRPr="00B4484B">
        <w:rPr>
          <w:rFonts w:cs="Tahoma"/>
          <w:sz w:val="20"/>
          <w:szCs w:val="20"/>
        </w:rPr>
        <w:t>Priloga 3/2: »Izjava o izpolnjevanju sposobnosti podizvajalca/drugega subjekta«,</w:t>
      </w:r>
    </w:p>
    <w:p w14:paraId="26142109" w14:textId="77777777" w:rsidR="00CE2307" w:rsidRPr="00B4484B" w:rsidRDefault="00CE2307" w:rsidP="002A2D45">
      <w:pPr>
        <w:keepNext/>
        <w:keepLines/>
        <w:numPr>
          <w:ilvl w:val="0"/>
          <w:numId w:val="7"/>
        </w:numPr>
        <w:ind w:left="714" w:hanging="357"/>
        <w:jc w:val="both"/>
        <w:rPr>
          <w:rFonts w:cs="Tahoma"/>
          <w:sz w:val="20"/>
          <w:szCs w:val="20"/>
        </w:rPr>
      </w:pPr>
      <w:r w:rsidRPr="00B4484B">
        <w:rPr>
          <w:rFonts w:cs="Tahoma"/>
          <w:sz w:val="20"/>
          <w:szCs w:val="20"/>
        </w:rPr>
        <w:t xml:space="preserve">ustrezna dokazila, ki izkazuje izpolnjevanje zahteve iz drugega odstavka te točke, v kolikor je tako dovoljenje ali članstvo potrebno. </w:t>
      </w:r>
    </w:p>
    <w:p w14:paraId="35C782D9" w14:textId="46CA1967" w:rsidR="009E1E7D" w:rsidRPr="00B4484B" w:rsidRDefault="009E1E7D" w:rsidP="002A2D45">
      <w:pPr>
        <w:keepNext/>
        <w:keepLines/>
        <w:jc w:val="both"/>
        <w:rPr>
          <w:rFonts w:cs="Tahoma"/>
          <w:sz w:val="20"/>
          <w:szCs w:val="20"/>
        </w:rPr>
      </w:pPr>
    </w:p>
    <w:p w14:paraId="5FC009A8" w14:textId="77777777" w:rsidR="00221222" w:rsidRPr="00B4484B" w:rsidRDefault="00EF4B43" w:rsidP="002A2D45">
      <w:pPr>
        <w:keepNext/>
        <w:keepLines/>
        <w:jc w:val="both"/>
        <w:rPr>
          <w:rFonts w:cs="Tahoma"/>
          <w:b/>
          <w:bCs/>
          <w:sz w:val="20"/>
          <w:szCs w:val="20"/>
        </w:rPr>
      </w:pPr>
      <w:r w:rsidRPr="00B4484B">
        <w:rPr>
          <w:rFonts w:cs="Tahoma"/>
          <w:b/>
          <w:bCs/>
          <w:sz w:val="20"/>
          <w:szCs w:val="20"/>
        </w:rPr>
        <w:t>B: Ekonomski in finančni položaj</w:t>
      </w:r>
    </w:p>
    <w:p w14:paraId="4A99B85C" w14:textId="211C7C49" w:rsidR="002B03D5" w:rsidRPr="00B4484B" w:rsidRDefault="002B03D5" w:rsidP="002A2D45">
      <w:pPr>
        <w:keepNext/>
        <w:keepLines/>
        <w:jc w:val="both"/>
        <w:rPr>
          <w:rFonts w:cs="Tahoma"/>
          <w:b/>
          <w:bCs/>
          <w:sz w:val="20"/>
          <w:szCs w:val="20"/>
        </w:rPr>
      </w:pPr>
    </w:p>
    <w:p w14:paraId="1BCAA058" w14:textId="77777777" w:rsidR="00025C0C" w:rsidRPr="00B4484B" w:rsidRDefault="00025C0C" w:rsidP="002A2D45">
      <w:pPr>
        <w:keepNext/>
        <w:keepLines/>
        <w:jc w:val="both"/>
        <w:rPr>
          <w:rFonts w:cs="Tahoma"/>
          <w:sz w:val="20"/>
          <w:szCs w:val="20"/>
        </w:rPr>
      </w:pPr>
      <w:r w:rsidRPr="00B4484B">
        <w:rPr>
          <w:rFonts w:cs="Tahoma"/>
          <w:sz w:val="20"/>
          <w:szCs w:val="20"/>
        </w:rPr>
        <w:t>Gospodarski subjekt mora biti ekonomsko in finančno sposoben izvesti predmet javnega naročila.</w:t>
      </w:r>
    </w:p>
    <w:p w14:paraId="65F2DDDA" w14:textId="6446D6ED" w:rsidR="00025C0C" w:rsidRPr="00B4484B" w:rsidRDefault="00025C0C" w:rsidP="002A2D45">
      <w:pPr>
        <w:keepNext/>
        <w:keepLines/>
        <w:jc w:val="both"/>
        <w:rPr>
          <w:rFonts w:cs="Tahoma"/>
          <w:b/>
          <w:bCs/>
          <w:sz w:val="20"/>
          <w:szCs w:val="20"/>
        </w:rPr>
      </w:pPr>
    </w:p>
    <w:p w14:paraId="47574EF2" w14:textId="77777777" w:rsidR="00056F72" w:rsidRPr="00B4484B" w:rsidRDefault="00056F72" w:rsidP="002A2D45">
      <w:pPr>
        <w:keepNext/>
        <w:keepLines/>
        <w:jc w:val="both"/>
        <w:rPr>
          <w:rFonts w:cs="Tahoma"/>
          <w:b/>
          <w:sz w:val="20"/>
          <w:szCs w:val="20"/>
          <w:u w:val="single"/>
        </w:rPr>
      </w:pPr>
      <w:r w:rsidRPr="00B4484B">
        <w:rPr>
          <w:rFonts w:cs="Tahoma"/>
          <w:b/>
          <w:sz w:val="20"/>
          <w:szCs w:val="20"/>
        </w:rPr>
        <w:t xml:space="preserve">Zgoraj navedeni pogoji veljajo tudi za posamezne člane skupine ponudnikov v okviru skupne ponudbe, za vse v ponudbi navedene podizvajalce in za vse druge subjekte, katerih </w:t>
      </w:r>
      <w:r w:rsidRPr="00B4484B">
        <w:rPr>
          <w:rFonts w:cs="Tahoma"/>
          <w:b/>
          <w:bCs/>
          <w:sz w:val="20"/>
          <w:szCs w:val="20"/>
        </w:rPr>
        <w:t>zmogljivosti uporablja gospodarski subjekt (ponudnik ali skupina ponudnikov).</w:t>
      </w:r>
    </w:p>
    <w:p w14:paraId="5C139808" w14:textId="77777777" w:rsidR="00EF4B43" w:rsidRPr="00B4484B" w:rsidRDefault="00EF4B43" w:rsidP="002A2D45">
      <w:pPr>
        <w:keepNext/>
        <w:keepLines/>
        <w:jc w:val="both"/>
        <w:rPr>
          <w:rFonts w:cs="Tahoma"/>
          <w:sz w:val="18"/>
          <w:szCs w:val="18"/>
        </w:rPr>
      </w:pPr>
    </w:p>
    <w:p w14:paraId="76BC475D" w14:textId="77777777" w:rsidR="005B3A4A" w:rsidRPr="00B4484B" w:rsidRDefault="005B3A4A" w:rsidP="002A2D45">
      <w:pPr>
        <w:keepNext/>
        <w:keepLines/>
        <w:jc w:val="both"/>
        <w:rPr>
          <w:rFonts w:cs="Tahoma"/>
          <w:b/>
          <w:sz w:val="20"/>
          <w:szCs w:val="20"/>
        </w:rPr>
      </w:pPr>
      <w:r w:rsidRPr="00B4484B">
        <w:rPr>
          <w:rFonts w:cs="Tahoma"/>
          <w:b/>
          <w:sz w:val="20"/>
          <w:szCs w:val="20"/>
        </w:rPr>
        <w:lastRenderedPageBreak/>
        <w:t>DOKAZILO:</w:t>
      </w:r>
    </w:p>
    <w:p w14:paraId="300AC089" w14:textId="77777777" w:rsidR="00B61BE5" w:rsidRPr="00B4484B" w:rsidRDefault="00B61BE5" w:rsidP="002A2D45">
      <w:pPr>
        <w:keepNext/>
        <w:keepLines/>
        <w:spacing w:after="120"/>
        <w:jc w:val="both"/>
        <w:rPr>
          <w:rFonts w:cs="Tahoma"/>
          <w:sz w:val="20"/>
          <w:szCs w:val="20"/>
        </w:rPr>
      </w:pPr>
      <w:r w:rsidRPr="00B4484B">
        <w:rPr>
          <w:rFonts w:cs="Tahoma"/>
          <w:sz w:val="20"/>
          <w:szCs w:val="20"/>
        </w:rPr>
        <w:t>Gospodarski subjekt izkaže izpolnjevanje teh pogojev s podpisom in s predložitvijo naslednjih prilog:</w:t>
      </w:r>
    </w:p>
    <w:p w14:paraId="27890417" w14:textId="77777777" w:rsidR="00B61BE5" w:rsidRPr="00B4484B" w:rsidRDefault="00B61BE5" w:rsidP="002A2D45">
      <w:pPr>
        <w:keepNext/>
        <w:keepLines/>
        <w:numPr>
          <w:ilvl w:val="0"/>
          <w:numId w:val="7"/>
        </w:numPr>
        <w:ind w:left="714" w:hanging="357"/>
        <w:jc w:val="both"/>
        <w:rPr>
          <w:rFonts w:cs="Tahoma"/>
          <w:sz w:val="20"/>
          <w:szCs w:val="20"/>
        </w:rPr>
      </w:pPr>
      <w:r w:rsidRPr="00B4484B">
        <w:rPr>
          <w:rFonts w:cs="Tahoma"/>
          <w:sz w:val="20"/>
          <w:szCs w:val="20"/>
        </w:rPr>
        <w:t xml:space="preserve">Priloga 3/1: »Izjava o izpolnjevanju sposobnosti ponudnika/partnerja«, </w:t>
      </w:r>
    </w:p>
    <w:p w14:paraId="580EDCBC" w14:textId="77777777" w:rsidR="002B03D5" w:rsidRPr="00B4484B" w:rsidRDefault="00B61BE5" w:rsidP="002A2D45">
      <w:pPr>
        <w:keepNext/>
        <w:keepLines/>
        <w:numPr>
          <w:ilvl w:val="0"/>
          <w:numId w:val="7"/>
        </w:numPr>
        <w:ind w:left="714" w:hanging="357"/>
        <w:jc w:val="both"/>
        <w:rPr>
          <w:rFonts w:cs="Tahoma"/>
          <w:sz w:val="20"/>
          <w:szCs w:val="20"/>
        </w:rPr>
      </w:pPr>
      <w:r w:rsidRPr="00B4484B">
        <w:rPr>
          <w:rFonts w:cs="Tahoma"/>
          <w:sz w:val="20"/>
          <w:szCs w:val="20"/>
        </w:rPr>
        <w:t>Priloga 3/2: »Izjava o izpolnjevanju sposobnosti</w:t>
      </w:r>
      <w:r w:rsidR="000A4D00" w:rsidRPr="00B4484B">
        <w:rPr>
          <w:rFonts w:cs="Tahoma"/>
          <w:sz w:val="20"/>
          <w:szCs w:val="20"/>
        </w:rPr>
        <w:t xml:space="preserve"> podizvajalca/drugega subjekta«.</w:t>
      </w:r>
    </w:p>
    <w:p w14:paraId="3F56FA11" w14:textId="06C4334C" w:rsidR="00554D96" w:rsidRPr="00B4484B" w:rsidRDefault="00554D96" w:rsidP="002A2D45">
      <w:pPr>
        <w:keepNext/>
        <w:keepLines/>
        <w:jc w:val="both"/>
        <w:rPr>
          <w:rFonts w:cs="Tahoma"/>
          <w:sz w:val="18"/>
          <w:szCs w:val="18"/>
        </w:rPr>
      </w:pPr>
    </w:p>
    <w:p w14:paraId="2E3D53C2" w14:textId="64CD5C3F" w:rsidR="00221222" w:rsidRPr="00B4484B" w:rsidRDefault="005B3A4A" w:rsidP="002A2D45">
      <w:pPr>
        <w:keepNext/>
        <w:keepLines/>
        <w:jc w:val="both"/>
        <w:rPr>
          <w:rFonts w:cs="Tahoma"/>
          <w:b/>
          <w:bCs/>
          <w:sz w:val="20"/>
          <w:szCs w:val="20"/>
        </w:rPr>
      </w:pPr>
      <w:r w:rsidRPr="00B4484B">
        <w:rPr>
          <w:rFonts w:cs="Tahoma"/>
          <w:b/>
          <w:bCs/>
          <w:sz w:val="20"/>
          <w:szCs w:val="20"/>
        </w:rPr>
        <w:t xml:space="preserve">C: Tehnična </w:t>
      </w:r>
      <w:r w:rsidR="009E5455" w:rsidRPr="00B4484B">
        <w:rPr>
          <w:rFonts w:cs="Tahoma"/>
          <w:b/>
          <w:bCs/>
          <w:sz w:val="20"/>
          <w:szCs w:val="20"/>
        </w:rPr>
        <w:t>in strokovna sposobnost</w:t>
      </w:r>
    </w:p>
    <w:p w14:paraId="2A90C726" w14:textId="77777777" w:rsidR="00536A5A" w:rsidRPr="00B4484B" w:rsidRDefault="00536A5A" w:rsidP="002A2D45">
      <w:pPr>
        <w:keepNext/>
        <w:keepLines/>
        <w:jc w:val="both"/>
        <w:rPr>
          <w:rFonts w:cs="Tahoma"/>
          <w:sz w:val="20"/>
          <w:szCs w:val="20"/>
        </w:rPr>
      </w:pPr>
    </w:p>
    <w:p w14:paraId="35002C9D" w14:textId="2D8D8E17" w:rsidR="003766AA" w:rsidRPr="00B4484B" w:rsidRDefault="003766AA" w:rsidP="002A2D45">
      <w:pPr>
        <w:keepNext/>
        <w:keepLines/>
        <w:jc w:val="both"/>
        <w:rPr>
          <w:rFonts w:cs="Tahoma"/>
          <w:sz w:val="20"/>
          <w:szCs w:val="20"/>
        </w:rPr>
      </w:pPr>
      <w:r w:rsidRPr="00B4484B">
        <w:rPr>
          <w:rFonts w:cs="Tahoma"/>
          <w:sz w:val="20"/>
          <w:szCs w:val="20"/>
        </w:rPr>
        <w:t>Predmet ponudbe mora izpolnjevati vse standarde, pogoje in zahteve naročnika, navedene v razpisni dokumentaciji. Gospodarski subjekt mora pri pripravi ponudbe in izvedbi predmeta javnega naročila upoštevati vso veljavno zakonodajo in relevantne predpise, na katere se predmet javnega naročila nanaša.</w:t>
      </w:r>
    </w:p>
    <w:p w14:paraId="62BC4FAF" w14:textId="5538B31C" w:rsidR="003766AA" w:rsidRPr="00B4484B" w:rsidRDefault="003766AA" w:rsidP="002A2D45">
      <w:pPr>
        <w:keepNext/>
        <w:keepLines/>
        <w:jc w:val="both"/>
        <w:rPr>
          <w:rFonts w:cs="Tahoma"/>
          <w:sz w:val="20"/>
          <w:szCs w:val="20"/>
        </w:rPr>
      </w:pPr>
    </w:p>
    <w:p w14:paraId="4631F86B" w14:textId="4A51DACF" w:rsidR="006310A7" w:rsidRPr="00B4484B" w:rsidRDefault="006310A7" w:rsidP="002A2D45">
      <w:pPr>
        <w:keepNext/>
        <w:keepLines/>
        <w:jc w:val="both"/>
        <w:rPr>
          <w:rFonts w:cs="Tahoma"/>
          <w:sz w:val="20"/>
          <w:szCs w:val="20"/>
        </w:rPr>
      </w:pPr>
      <w:r w:rsidRPr="00B4484B">
        <w:rPr>
          <w:rFonts w:cs="Tahoma"/>
          <w:sz w:val="20"/>
          <w:szCs w:val="20"/>
        </w:rPr>
        <w:t xml:space="preserve">Gospodarski subjekt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0F8BD3E5" w14:textId="77777777" w:rsidR="003A52AC" w:rsidRPr="00B4484B" w:rsidRDefault="003A52AC" w:rsidP="002A2D45">
      <w:pPr>
        <w:keepNext/>
        <w:keepLines/>
        <w:jc w:val="both"/>
        <w:rPr>
          <w:rFonts w:cs="Tahoma"/>
          <w:sz w:val="20"/>
          <w:szCs w:val="20"/>
        </w:rPr>
      </w:pPr>
    </w:p>
    <w:p w14:paraId="6D49E5CE" w14:textId="7F820521" w:rsidR="003766AA" w:rsidRPr="00B4484B" w:rsidRDefault="003766AA" w:rsidP="002A2D45">
      <w:pPr>
        <w:keepNext/>
        <w:keepLines/>
        <w:jc w:val="both"/>
        <w:rPr>
          <w:rFonts w:cs="Tahoma"/>
          <w:sz w:val="20"/>
          <w:szCs w:val="20"/>
        </w:rPr>
      </w:pPr>
      <w:r w:rsidRPr="00B4484B">
        <w:rPr>
          <w:rFonts w:cs="Tahoma"/>
          <w:sz w:val="20"/>
          <w:szCs w:val="20"/>
        </w:rPr>
        <w:t>Gospodarski subjekt mora razpolagati z ustreznimi kadri, ki so izkušeni, strokovno usposobljeni in sposobni izvesti predmet javnega naročila.</w:t>
      </w:r>
    </w:p>
    <w:p w14:paraId="1A71DC27" w14:textId="471C59E3" w:rsidR="003766AA" w:rsidRPr="00B4484B" w:rsidRDefault="003766AA" w:rsidP="002A2D45">
      <w:pPr>
        <w:keepNext/>
        <w:keepLines/>
        <w:jc w:val="both"/>
        <w:rPr>
          <w:rFonts w:cs="Tahoma"/>
          <w:b/>
          <w:bCs/>
          <w:i/>
          <w:sz w:val="20"/>
          <w:szCs w:val="20"/>
          <w:u w:val="single"/>
        </w:rPr>
      </w:pPr>
    </w:p>
    <w:p w14:paraId="3B938307" w14:textId="3558BB86" w:rsidR="003766AA" w:rsidRPr="00B4484B" w:rsidRDefault="003766AA" w:rsidP="002A2D45">
      <w:pPr>
        <w:keepNext/>
        <w:keepLines/>
        <w:jc w:val="both"/>
        <w:rPr>
          <w:rFonts w:cs="Tahoma"/>
          <w:b/>
          <w:sz w:val="20"/>
          <w:szCs w:val="20"/>
        </w:rPr>
      </w:pPr>
      <w:r w:rsidRPr="00B4484B">
        <w:rPr>
          <w:rFonts w:cs="Tahoma"/>
          <w:b/>
          <w:sz w:val="20"/>
          <w:szCs w:val="20"/>
        </w:rPr>
        <w:t xml:space="preserve">Gospodarski subjekt navedeni pogoj lahko izpolni samostojno, v partnerski ponudbi ali s podizvajalcem. V tem primeru mora gospodarski subjekt, na katerega se bodo sklicevala zahtevana dokazila, te storitve tudi izvajati. </w:t>
      </w:r>
    </w:p>
    <w:p w14:paraId="1EBD9F26" w14:textId="77777777" w:rsidR="004D23C1" w:rsidRPr="00B4484B" w:rsidRDefault="004D23C1" w:rsidP="002A2D45">
      <w:pPr>
        <w:keepNext/>
        <w:keepLines/>
        <w:jc w:val="both"/>
        <w:rPr>
          <w:rFonts w:cs="Tahoma"/>
          <w:b/>
          <w:sz w:val="20"/>
          <w:szCs w:val="20"/>
        </w:rPr>
      </w:pPr>
    </w:p>
    <w:p w14:paraId="5E0A222D" w14:textId="09BB6D27" w:rsidR="00DC0022" w:rsidRPr="00B4484B" w:rsidRDefault="00DC0022" w:rsidP="002A2D45">
      <w:pPr>
        <w:keepNext/>
        <w:keepLines/>
        <w:jc w:val="both"/>
        <w:rPr>
          <w:rFonts w:cs="Tahoma"/>
          <w:b/>
          <w:sz w:val="20"/>
          <w:szCs w:val="20"/>
        </w:rPr>
      </w:pPr>
      <w:r w:rsidRPr="00B4484B">
        <w:rPr>
          <w:rFonts w:cs="Tahoma"/>
          <w:b/>
          <w:sz w:val="20"/>
          <w:szCs w:val="20"/>
        </w:rPr>
        <w:t>DOKAZILO:</w:t>
      </w:r>
    </w:p>
    <w:p w14:paraId="45CDEF44" w14:textId="77777777" w:rsidR="00DC0022" w:rsidRPr="00B4484B" w:rsidRDefault="00DC0022" w:rsidP="002A2D45">
      <w:pPr>
        <w:keepNext/>
        <w:keepLines/>
        <w:spacing w:after="120"/>
        <w:jc w:val="both"/>
        <w:rPr>
          <w:rFonts w:cs="Tahoma"/>
          <w:sz w:val="20"/>
          <w:szCs w:val="20"/>
        </w:rPr>
      </w:pPr>
      <w:r w:rsidRPr="00B4484B">
        <w:rPr>
          <w:rFonts w:cs="Tahoma"/>
          <w:sz w:val="20"/>
          <w:szCs w:val="20"/>
        </w:rPr>
        <w:t>Gospodarski subjekt izkaže izpolnjevanje teh pogojev s podpisom in s predložitvijo:</w:t>
      </w:r>
    </w:p>
    <w:p w14:paraId="0860D228" w14:textId="77777777" w:rsidR="00DC0022" w:rsidRPr="00B4484B" w:rsidRDefault="00DC0022" w:rsidP="002A2D45">
      <w:pPr>
        <w:keepNext/>
        <w:keepLines/>
        <w:numPr>
          <w:ilvl w:val="0"/>
          <w:numId w:val="7"/>
        </w:numPr>
        <w:ind w:left="714" w:hanging="357"/>
        <w:jc w:val="both"/>
        <w:rPr>
          <w:rFonts w:cs="Tahoma"/>
          <w:sz w:val="20"/>
          <w:szCs w:val="20"/>
        </w:rPr>
      </w:pPr>
      <w:r w:rsidRPr="00B4484B">
        <w:rPr>
          <w:rFonts w:cs="Tahoma"/>
          <w:sz w:val="20"/>
          <w:szCs w:val="20"/>
        </w:rPr>
        <w:t xml:space="preserve">Priloga 3/1: »Izjava o izpolnjevanju sposobnosti ponudnika/partnerja«, </w:t>
      </w:r>
    </w:p>
    <w:p w14:paraId="38AC295A" w14:textId="511367A0" w:rsidR="00BB6277" w:rsidRPr="00B4484B" w:rsidRDefault="00DC0022" w:rsidP="002A2D45">
      <w:pPr>
        <w:keepNext/>
        <w:keepLines/>
        <w:numPr>
          <w:ilvl w:val="0"/>
          <w:numId w:val="7"/>
        </w:numPr>
        <w:ind w:left="714" w:hanging="357"/>
        <w:jc w:val="both"/>
        <w:rPr>
          <w:rFonts w:cs="Tahoma"/>
          <w:sz w:val="20"/>
          <w:szCs w:val="20"/>
        </w:rPr>
      </w:pPr>
      <w:r w:rsidRPr="00B4484B">
        <w:rPr>
          <w:rFonts w:cs="Tahoma"/>
          <w:sz w:val="20"/>
          <w:szCs w:val="20"/>
        </w:rPr>
        <w:t>Priloga 3/2: »Izjava o izpolnjevanju sposobnosti</w:t>
      </w:r>
      <w:r w:rsidR="00412B67" w:rsidRPr="00B4484B">
        <w:rPr>
          <w:rFonts w:cs="Tahoma"/>
          <w:sz w:val="20"/>
          <w:szCs w:val="20"/>
        </w:rPr>
        <w:t xml:space="preserve"> podizvajalca/drug</w:t>
      </w:r>
      <w:r w:rsidR="00687B1D" w:rsidRPr="00B4484B">
        <w:rPr>
          <w:rFonts w:cs="Tahoma"/>
          <w:sz w:val="20"/>
          <w:szCs w:val="20"/>
        </w:rPr>
        <w:t>ega subjekta«,</w:t>
      </w:r>
    </w:p>
    <w:p w14:paraId="707B3393" w14:textId="07DBDCC8" w:rsidR="00435F0B" w:rsidRPr="00B4484B" w:rsidRDefault="00435F0B" w:rsidP="002A2D45">
      <w:pPr>
        <w:keepNext/>
        <w:keepLines/>
        <w:numPr>
          <w:ilvl w:val="0"/>
          <w:numId w:val="7"/>
        </w:numPr>
        <w:ind w:left="714" w:hanging="357"/>
        <w:jc w:val="both"/>
        <w:rPr>
          <w:rFonts w:cs="Tahoma"/>
          <w:sz w:val="20"/>
          <w:szCs w:val="20"/>
        </w:rPr>
      </w:pPr>
      <w:r w:rsidRPr="00B4484B">
        <w:rPr>
          <w:rFonts w:cs="Tahoma"/>
          <w:sz w:val="20"/>
          <w:szCs w:val="20"/>
        </w:rPr>
        <w:t>Priloga 5: »Tehnična specifikacija« za sklop za katerega ponudnik oddaja ponudbo.</w:t>
      </w:r>
    </w:p>
    <w:p w14:paraId="21465477" w14:textId="77777777" w:rsidR="004D23C1" w:rsidRPr="00B4484B" w:rsidRDefault="004D23C1" w:rsidP="002A2D45">
      <w:pPr>
        <w:keepNext/>
        <w:keepLines/>
        <w:jc w:val="both"/>
        <w:rPr>
          <w:rFonts w:cs="Tahoma"/>
          <w:sz w:val="20"/>
          <w:szCs w:val="20"/>
        </w:rPr>
      </w:pPr>
    </w:p>
    <w:p w14:paraId="5567887E" w14:textId="77777777" w:rsidR="00201EFB" w:rsidRPr="00B4484B" w:rsidRDefault="00201EFB" w:rsidP="002A2D45">
      <w:pPr>
        <w:keepNext/>
        <w:keepLines/>
        <w:numPr>
          <w:ilvl w:val="1"/>
          <w:numId w:val="3"/>
        </w:numPr>
        <w:jc w:val="both"/>
        <w:rPr>
          <w:rFonts w:cs="Tahoma"/>
          <w:b/>
          <w:sz w:val="20"/>
          <w:szCs w:val="20"/>
        </w:rPr>
      </w:pPr>
      <w:r w:rsidRPr="00B4484B">
        <w:rPr>
          <w:rFonts w:cs="Tahoma"/>
          <w:b/>
          <w:sz w:val="20"/>
          <w:szCs w:val="20"/>
        </w:rPr>
        <w:t>Ostale zahteve in pogoji naročnika</w:t>
      </w:r>
    </w:p>
    <w:p w14:paraId="7FEC3A16" w14:textId="77777777" w:rsidR="00201EFB" w:rsidRPr="00B4484B" w:rsidRDefault="00201EFB" w:rsidP="002A2D45">
      <w:pPr>
        <w:keepNext/>
        <w:keepLines/>
        <w:rPr>
          <w:rFonts w:cs="Tahoma"/>
          <w:b/>
          <w:sz w:val="20"/>
          <w:szCs w:val="21"/>
        </w:rPr>
      </w:pPr>
    </w:p>
    <w:p w14:paraId="247D68E9" w14:textId="77777777" w:rsidR="004D6C24" w:rsidRPr="00B4484B" w:rsidRDefault="004D6C24" w:rsidP="002A2D45">
      <w:pPr>
        <w:keepNext/>
        <w:keepLines/>
        <w:tabs>
          <w:tab w:val="left" w:pos="-1560"/>
        </w:tabs>
        <w:jc w:val="both"/>
        <w:rPr>
          <w:rFonts w:cs="Tahoma"/>
          <w:sz w:val="20"/>
          <w:szCs w:val="20"/>
        </w:rPr>
      </w:pPr>
      <w:r w:rsidRPr="00B4484B">
        <w:rPr>
          <w:rFonts w:cs="Tahoma"/>
          <w:sz w:val="20"/>
          <w:szCs w:val="20"/>
        </w:rPr>
        <w:t xml:space="preserve">Gospodarski subjekt ne sme biti uvrščen na seznam poslovnih subjektov, s katerimi na podlagi 35. člena Zakona o integriteti in preprečevanju korupcije (Ur. l. RS, št. 69/11-UPB2, v nadaljevanju: </w:t>
      </w:r>
      <w:proofErr w:type="spellStart"/>
      <w:r w:rsidRPr="00B4484B">
        <w:rPr>
          <w:rFonts w:cs="Tahoma"/>
          <w:sz w:val="20"/>
          <w:szCs w:val="20"/>
        </w:rPr>
        <w:t>ZIntPK</w:t>
      </w:r>
      <w:proofErr w:type="spellEnd"/>
      <w:r w:rsidRPr="00B4484B">
        <w:rPr>
          <w:rFonts w:cs="Tahoma"/>
          <w:sz w:val="20"/>
          <w:szCs w:val="20"/>
        </w:rPr>
        <w:t>), naročniki ne smejo sodelovati.</w:t>
      </w:r>
    </w:p>
    <w:p w14:paraId="3FC3CFEA" w14:textId="77777777" w:rsidR="00435F0B" w:rsidRPr="00B4484B" w:rsidRDefault="00435F0B" w:rsidP="002A2D45">
      <w:pPr>
        <w:keepNext/>
        <w:keepLines/>
        <w:tabs>
          <w:tab w:val="left" w:pos="284"/>
        </w:tabs>
        <w:jc w:val="both"/>
        <w:rPr>
          <w:rFonts w:cs="Tahoma"/>
          <w:sz w:val="20"/>
          <w:szCs w:val="20"/>
        </w:rPr>
      </w:pPr>
    </w:p>
    <w:p w14:paraId="6577523C" w14:textId="281EC6F8" w:rsidR="004D6C24" w:rsidRPr="00B4484B" w:rsidRDefault="004D6C24" w:rsidP="002A2D45">
      <w:pPr>
        <w:keepNext/>
        <w:keepLines/>
        <w:tabs>
          <w:tab w:val="left" w:pos="284"/>
        </w:tabs>
        <w:jc w:val="both"/>
        <w:rPr>
          <w:rFonts w:cs="Tahoma"/>
          <w:sz w:val="20"/>
          <w:szCs w:val="20"/>
        </w:rPr>
      </w:pPr>
      <w:r w:rsidRPr="00B4484B">
        <w:rPr>
          <w:rFonts w:cs="Tahoma"/>
          <w:sz w:val="20"/>
          <w:szCs w:val="20"/>
        </w:rPr>
        <w:t xml:space="preserve">Gospodarski subjekt mora v skladu s šestim odstavkom 14. člena </w:t>
      </w:r>
      <w:proofErr w:type="spellStart"/>
      <w:r w:rsidRPr="00B4484B">
        <w:rPr>
          <w:rFonts w:cs="Tahoma"/>
          <w:sz w:val="20"/>
          <w:szCs w:val="20"/>
        </w:rPr>
        <w:t>ZIntPK</w:t>
      </w:r>
      <w:proofErr w:type="spellEnd"/>
      <w:r w:rsidRPr="00B4484B">
        <w:rPr>
          <w:rFonts w:cs="Tahoma"/>
          <w:sz w:val="20"/>
          <w:szCs w:val="20"/>
        </w:rPr>
        <w:t xml:space="preserve">,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 Če ponudnik predloži lažno izjavo oziroma da neresnične podatke o navedenih dejstvih, ima to za posledico ničnost </w:t>
      </w:r>
      <w:r w:rsidR="00D830CE" w:rsidRPr="00B4484B">
        <w:rPr>
          <w:rFonts w:cs="Tahoma"/>
          <w:sz w:val="20"/>
          <w:szCs w:val="20"/>
        </w:rPr>
        <w:t>pogodbe</w:t>
      </w:r>
      <w:r w:rsidRPr="00B4484B">
        <w:rPr>
          <w:rFonts w:cs="Tahoma"/>
          <w:sz w:val="20"/>
          <w:szCs w:val="20"/>
        </w:rPr>
        <w:t>.</w:t>
      </w:r>
    </w:p>
    <w:p w14:paraId="2D9AC381" w14:textId="761D7410" w:rsidR="004D6C24" w:rsidRPr="00B4484B" w:rsidRDefault="004D6C24" w:rsidP="002A2D45">
      <w:pPr>
        <w:keepNext/>
        <w:keepLines/>
        <w:jc w:val="both"/>
        <w:rPr>
          <w:rFonts w:cs="Tahoma"/>
          <w:b/>
          <w:sz w:val="20"/>
          <w:szCs w:val="20"/>
        </w:rPr>
      </w:pPr>
    </w:p>
    <w:p w14:paraId="0006F11F" w14:textId="77777777" w:rsidR="00D4468C" w:rsidRPr="00B4484B" w:rsidRDefault="00D4468C" w:rsidP="002A2D45">
      <w:pPr>
        <w:keepNext/>
        <w:keepLines/>
        <w:tabs>
          <w:tab w:val="left" w:pos="284"/>
        </w:tabs>
        <w:jc w:val="both"/>
        <w:rPr>
          <w:rFonts w:cs="Tahoma"/>
          <w:sz w:val="20"/>
          <w:szCs w:val="20"/>
        </w:rPr>
      </w:pPr>
      <w:r w:rsidRPr="00B4484B">
        <w:rPr>
          <w:rFonts w:cs="Tahoma"/>
          <w:sz w:val="20"/>
          <w:szCs w:val="20"/>
        </w:rPr>
        <w:t>Gospodarski subjekt z oddajo ponudbe potrdi, da je seznanjen z določili oz. zahtevami in pogoji razpisne dokumentacije in da se z njo strinja (oz. se strinja v delu, ki se nanaša na ponudnika, podizvajalca/e oz. na subjekt/e, katerih zmogljivosti bo uporabljal ponudnik).</w:t>
      </w:r>
    </w:p>
    <w:p w14:paraId="5816DC1C" w14:textId="77777777" w:rsidR="00D4468C" w:rsidRPr="00B4484B" w:rsidRDefault="00D4468C" w:rsidP="002A2D45">
      <w:pPr>
        <w:keepNext/>
        <w:keepLines/>
        <w:jc w:val="both"/>
        <w:rPr>
          <w:rFonts w:cs="Tahoma"/>
          <w:b/>
          <w:sz w:val="20"/>
          <w:szCs w:val="20"/>
        </w:rPr>
      </w:pPr>
    </w:p>
    <w:p w14:paraId="254B016F" w14:textId="77777777" w:rsidR="00271EDF" w:rsidRPr="00B4484B" w:rsidRDefault="00271EDF" w:rsidP="002A2D45">
      <w:pPr>
        <w:keepNext/>
        <w:keepLines/>
        <w:jc w:val="both"/>
        <w:rPr>
          <w:rFonts w:cs="Tahoma"/>
          <w:b/>
          <w:sz w:val="20"/>
          <w:szCs w:val="20"/>
          <w:u w:val="single"/>
        </w:rPr>
      </w:pPr>
      <w:r w:rsidRPr="00B4484B">
        <w:rPr>
          <w:rFonts w:cs="Tahoma"/>
          <w:b/>
          <w:sz w:val="20"/>
          <w:szCs w:val="20"/>
        </w:rPr>
        <w:t xml:space="preserve">Zgoraj navedeni pogoji veljajo tudi za posamezne člane skupine ponudnikov v okviru skupne ponudbe, za vse v ponudbi navedene podizvajalce in za vse druge subjekte, katerih </w:t>
      </w:r>
      <w:r w:rsidRPr="00B4484B">
        <w:rPr>
          <w:rFonts w:cs="Tahoma"/>
          <w:b/>
          <w:bCs/>
          <w:sz w:val="20"/>
          <w:szCs w:val="20"/>
        </w:rPr>
        <w:t>zmogljivosti uporablja gospodarski subjekt (ponudnik ali skupina ponudnikov).</w:t>
      </w:r>
    </w:p>
    <w:p w14:paraId="4982C36F" w14:textId="77777777" w:rsidR="004D6C24" w:rsidRPr="00B4484B" w:rsidRDefault="004D6C24" w:rsidP="002A2D45">
      <w:pPr>
        <w:keepNext/>
        <w:keepLines/>
        <w:jc w:val="both"/>
        <w:rPr>
          <w:rFonts w:cs="Tahoma"/>
          <w:sz w:val="20"/>
          <w:szCs w:val="20"/>
        </w:rPr>
      </w:pPr>
    </w:p>
    <w:p w14:paraId="3890576F" w14:textId="77777777" w:rsidR="004D6C24" w:rsidRPr="00B4484B" w:rsidRDefault="004D6C24" w:rsidP="002A2D45">
      <w:pPr>
        <w:keepNext/>
        <w:keepLines/>
        <w:jc w:val="both"/>
        <w:rPr>
          <w:rFonts w:cs="Tahoma"/>
          <w:b/>
          <w:sz w:val="20"/>
          <w:szCs w:val="20"/>
        </w:rPr>
      </w:pPr>
      <w:r w:rsidRPr="00B4484B">
        <w:rPr>
          <w:rFonts w:cs="Tahoma"/>
          <w:b/>
          <w:sz w:val="20"/>
          <w:szCs w:val="20"/>
        </w:rPr>
        <w:t>DOKAZILO:</w:t>
      </w:r>
    </w:p>
    <w:p w14:paraId="14771C90" w14:textId="77777777" w:rsidR="004D6C24" w:rsidRPr="00B4484B" w:rsidRDefault="004D6C24" w:rsidP="002A2D45">
      <w:pPr>
        <w:keepNext/>
        <w:keepLines/>
        <w:spacing w:after="120"/>
        <w:jc w:val="both"/>
        <w:rPr>
          <w:rFonts w:cs="Tahoma"/>
          <w:sz w:val="20"/>
          <w:szCs w:val="20"/>
        </w:rPr>
      </w:pPr>
      <w:r w:rsidRPr="00B4484B">
        <w:rPr>
          <w:rFonts w:cs="Tahoma"/>
          <w:sz w:val="20"/>
          <w:szCs w:val="20"/>
        </w:rPr>
        <w:t>Gospodarski subjekt izkaže izpolnjevanje teh pogojev s podpisom in s predložitvijo naslednjih prilog:</w:t>
      </w:r>
    </w:p>
    <w:p w14:paraId="388F6E9E" w14:textId="77777777" w:rsidR="004D6C24" w:rsidRPr="00B4484B" w:rsidRDefault="004D6C24" w:rsidP="002A2D45">
      <w:pPr>
        <w:keepNext/>
        <w:keepLines/>
        <w:numPr>
          <w:ilvl w:val="0"/>
          <w:numId w:val="7"/>
        </w:numPr>
        <w:ind w:left="714" w:hanging="357"/>
        <w:jc w:val="both"/>
        <w:rPr>
          <w:rFonts w:cs="Tahoma"/>
          <w:sz w:val="20"/>
          <w:szCs w:val="20"/>
        </w:rPr>
      </w:pPr>
      <w:r w:rsidRPr="00B4484B">
        <w:rPr>
          <w:rFonts w:cs="Tahoma"/>
          <w:sz w:val="20"/>
          <w:szCs w:val="20"/>
        </w:rPr>
        <w:t xml:space="preserve">Priloga 3/1: »Izjava o izpolnjevanju sposobnosti ponudnika/partnerja«, </w:t>
      </w:r>
    </w:p>
    <w:p w14:paraId="719386FA" w14:textId="77777777" w:rsidR="004D6C24" w:rsidRPr="00B4484B" w:rsidRDefault="004D6C24" w:rsidP="002A2D45">
      <w:pPr>
        <w:keepNext/>
        <w:keepLines/>
        <w:numPr>
          <w:ilvl w:val="0"/>
          <w:numId w:val="7"/>
        </w:numPr>
        <w:ind w:left="714" w:hanging="357"/>
        <w:jc w:val="both"/>
        <w:rPr>
          <w:rFonts w:cs="Tahoma"/>
          <w:sz w:val="20"/>
          <w:szCs w:val="20"/>
        </w:rPr>
      </w:pPr>
      <w:r w:rsidRPr="00B4484B">
        <w:rPr>
          <w:rFonts w:cs="Tahoma"/>
          <w:sz w:val="20"/>
          <w:szCs w:val="20"/>
        </w:rPr>
        <w:t>Priloga 3/2: »Izjava o izpolnjevanju sposobnosti podizvajalca/drugega subjekta«,</w:t>
      </w:r>
    </w:p>
    <w:p w14:paraId="43AE0E05" w14:textId="0A0BEE25" w:rsidR="004D6C24" w:rsidRPr="00B4484B" w:rsidRDefault="004D6C24" w:rsidP="002A2D45">
      <w:pPr>
        <w:keepNext/>
        <w:keepLines/>
        <w:numPr>
          <w:ilvl w:val="0"/>
          <w:numId w:val="7"/>
        </w:numPr>
        <w:ind w:left="714" w:hanging="357"/>
        <w:jc w:val="both"/>
        <w:rPr>
          <w:rFonts w:cs="Tahoma"/>
          <w:sz w:val="20"/>
          <w:szCs w:val="20"/>
        </w:rPr>
      </w:pPr>
      <w:r w:rsidRPr="00B4484B">
        <w:rPr>
          <w:rFonts w:cs="Tahoma"/>
          <w:sz w:val="20"/>
          <w:szCs w:val="20"/>
        </w:rPr>
        <w:t>Priloga 3/4: »</w:t>
      </w:r>
      <w:r w:rsidRPr="00B4484B">
        <w:rPr>
          <w:rFonts w:cs="Tahoma"/>
          <w:bCs/>
          <w:sz w:val="20"/>
          <w:szCs w:val="20"/>
        </w:rPr>
        <w:t xml:space="preserve">Izjava o udeležbi fizičnih in pravnih oseb v lastništvu ponudnika«. </w:t>
      </w:r>
    </w:p>
    <w:p w14:paraId="318F5679" w14:textId="77777777" w:rsidR="004D23C1" w:rsidRPr="00B4484B" w:rsidRDefault="004D23C1" w:rsidP="002A2D45">
      <w:pPr>
        <w:keepNext/>
        <w:keepLines/>
        <w:jc w:val="both"/>
        <w:rPr>
          <w:rFonts w:cs="Tahoma"/>
          <w:sz w:val="20"/>
          <w:szCs w:val="20"/>
        </w:rPr>
      </w:pPr>
    </w:p>
    <w:p w14:paraId="3343AC51" w14:textId="77777777" w:rsidR="00201EFB" w:rsidRPr="00B4484B" w:rsidRDefault="00201EFB" w:rsidP="002A2D45">
      <w:pPr>
        <w:keepNext/>
        <w:keepLines/>
        <w:numPr>
          <w:ilvl w:val="0"/>
          <w:numId w:val="3"/>
        </w:numPr>
        <w:jc w:val="both"/>
        <w:rPr>
          <w:rFonts w:cs="Tahoma"/>
          <w:b/>
        </w:rPr>
      </w:pPr>
      <w:bookmarkStart w:id="10" w:name="OLE_LINK1"/>
      <w:bookmarkStart w:id="11" w:name="OLE_LINK2"/>
      <w:r w:rsidRPr="00B4484B">
        <w:rPr>
          <w:rFonts w:cs="Tahoma"/>
          <w:b/>
        </w:rPr>
        <w:lastRenderedPageBreak/>
        <w:t>FINANČNA ZAVAROVANJA</w:t>
      </w:r>
    </w:p>
    <w:p w14:paraId="273158E4" w14:textId="77777777" w:rsidR="00E86A51" w:rsidRPr="00B4484B" w:rsidRDefault="00E86A51" w:rsidP="002A2D45">
      <w:pPr>
        <w:keepNext/>
        <w:keepLines/>
        <w:jc w:val="both"/>
        <w:rPr>
          <w:rFonts w:cs="Tahoma"/>
          <w:b/>
        </w:rPr>
      </w:pPr>
    </w:p>
    <w:bookmarkEnd w:id="10"/>
    <w:bookmarkEnd w:id="11"/>
    <w:p w14:paraId="3025166A" w14:textId="4FA6B22D" w:rsidR="00D30BE9" w:rsidRPr="00B4484B" w:rsidRDefault="00D30BE9" w:rsidP="002A2D45">
      <w:pPr>
        <w:keepNext/>
        <w:keepLines/>
        <w:numPr>
          <w:ilvl w:val="1"/>
          <w:numId w:val="3"/>
        </w:numPr>
        <w:jc w:val="both"/>
        <w:rPr>
          <w:rFonts w:cs="Tahoma"/>
          <w:b/>
          <w:sz w:val="20"/>
          <w:szCs w:val="20"/>
        </w:rPr>
      </w:pPr>
      <w:r w:rsidRPr="00B4484B">
        <w:rPr>
          <w:rFonts w:cs="Tahoma"/>
          <w:b/>
          <w:sz w:val="20"/>
          <w:szCs w:val="20"/>
        </w:rPr>
        <w:t xml:space="preserve">Zavarovanje dobre izvedbe </w:t>
      </w:r>
      <w:r w:rsidR="004D23C1" w:rsidRPr="00B4484B">
        <w:rPr>
          <w:rFonts w:cs="Tahoma"/>
          <w:b/>
          <w:sz w:val="20"/>
          <w:szCs w:val="20"/>
        </w:rPr>
        <w:t xml:space="preserve">pogodbenih </w:t>
      </w:r>
      <w:r w:rsidRPr="00B4484B">
        <w:rPr>
          <w:rFonts w:cs="Tahoma"/>
          <w:b/>
          <w:sz w:val="20"/>
          <w:szCs w:val="20"/>
        </w:rPr>
        <w:t>obveznosti</w:t>
      </w:r>
    </w:p>
    <w:p w14:paraId="19D9B182" w14:textId="77777777" w:rsidR="00D30BE9" w:rsidRPr="00B4484B" w:rsidRDefault="00D30BE9" w:rsidP="002A2D45">
      <w:pPr>
        <w:keepNext/>
        <w:keepLines/>
        <w:jc w:val="both"/>
        <w:rPr>
          <w:rFonts w:ascii="Arial" w:hAnsi="Arial" w:cs="Arial"/>
          <w:sz w:val="20"/>
          <w:szCs w:val="20"/>
        </w:rPr>
      </w:pPr>
    </w:p>
    <w:p w14:paraId="2428BEFA" w14:textId="77777777" w:rsidR="00447B78" w:rsidRPr="00B4484B" w:rsidRDefault="004D23C1" w:rsidP="00447B78">
      <w:pPr>
        <w:keepNext/>
        <w:keepLines/>
        <w:jc w:val="both"/>
        <w:rPr>
          <w:rFonts w:cs="Tahoma"/>
          <w:sz w:val="20"/>
          <w:szCs w:val="20"/>
        </w:rPr>
      </w:pPr>
      <w:r w:rsidRPr="00B4484B">
        <w:rPr>
          <w:rFonts w:cs="Tahoma"/>
          <w:sz w:val="20"/>
          <w:szCs w:val="20"/>
        </w:rPr>
        <w:t xml:space="preserve">Izbrani ponudnik </w:t>
      </w:r>
      <w:r w:rsidR="00447B78" w:rsidRPr="00B4484B">
        <w:rPr>
          <w:rFonts w:cs="Tahoma"/>
          <w:sz w:val="20"/>
          <w:szCs w:val="20"/>
        </w:rPr>
        <w:t>za posamezni sklop bo moral</w:t>
      </w:r>
      <w:r w:rsidRPr="00B4484B">
        <w:rPr>
          <w:rFonts w:cs="Tahoma"/>
          <w:sz w:val="20"/>
          <w:szCs w:val="20"/>
        </w:rPr>
        <w:t xml:space="preserve">, v roku petnajstih (15) koledarskih dni od sklenitve pogodbe, naročniku  predložiti </w:t>
      </w:r>
      <w:r w:rsidR="00447B78" w:rsidRPr="00B4484B">
        <w:rPr>
          <w:rFonts w:cs="Tahoma"/>
          <w:sz w:val="20"/>
          <w:szCs w:val="20"/>
        </w:rPr>
        <w:t xml:space="preserve">podpisano in žigosano menico (bianko menico) z izpolnjeno, podpisano in žigosano menično izjavo za zavarovanje dobre izvedbe pogodbenih obveznosti (v nadaljevanju: finančno zavarovanje za dobro izvedbo pogodbenih obveznosti ali tudi: finančno zavarovanje) v višini </w:t>
      </w:r>
      <w:r w:rsidR="00447B78" w:rsidRPr="00B4484B">
        <w:rPr>
          <w:rFonts w:cs="Tahoma"/>
          <w:b/>
          <w:sz w:val="20"/>
          <w:szCs w:val="20"/>
        </w:rPr>
        <w:t>desetih odstotkov (10%) ponudbene vrednosti brez DDV</w:t>
      </w:r>
      <w:r w:rsidR="00447B78" w:rsidRPr="00B4484B">
        <w:rPr>
          <w:rFonts w:cs="Tahoma"/>
          <w:sz w:val="20"/>
          <w:szCs w:val="20"/>
        </w:rPr>
        <w:t xml:space="preserve"> in z dobo veljavnosti še najmanj trideset (30) koledarskih dni po preteku veljavnosti pogodbe.</w:t>
      </w:r>
    </w:p>
    <w:p w14:paraId="0F326B69" w14:textId="4A3334F1" w:rsidR="004D23C1" w:rsidRPr="00B4484B" w:rsidRDefault="004D23C1" w:rsidP="002A2D45">
      <w:pPr>
        <w:keepNext/>
        <w:keepLines/>
        <w:jc w:val="both"/>
        <w:rPr>
          <w:rFonts w:cs="Tahoma"/>
          <w:sz w:val="20"/>
          <w:szCs w:val="20"/>
        </w:rPr>
      </w:pPr>
    </w:p>
    <w:p w14:paraId="1C4F585D" w14:textId="77777777" w:rsidR="004D23C1" w:rsidRPr="00B4484B" w:rsidRDefault="004D23C1" w:rsidP="002A2D45">
      <w:pPr>
        <w:keepNext/>
        <w:keepLines/>
        <w:jc w:val="both"/>
        <w:rPr>
          <w:rFonts w:cs="Tahoma"/>
          <w:sz w:val="20"/>
          <w:szCs w:val="20"/>
        </w:rPr>
      </w:pPr>
      <w:r w:rsidRPr="00B4484B">
        <w:rPr>
          <w:rFonts w:cs="Tahoma"/>
          <w:sz w:val="20"/>
          <w:szCs w:val="20"/>
        </w:rPr>
        <w:t>V kolikor izbrani ponudnik naročniku v predpisanem roku ne predloži finančnega zavarovanja za dobro izvedbo pogodbenih obveznosti, se šteje, da od sklenitve pogodbe odstopa. V tem primeru bo naročnik Državni revizijski komisiji predlagal, da uvede postopek o prekršku iz 112. člena ZJN-3.</w:t>
      </w:r>
    </w:p>
    <w:p w14:paraId="2AFDAA9F" w14:textId="77777777" w:rsidR="004D23C1" w:rsidRPr="00B4484B" w:rsidRDefault="004D23C1" w:rsidP="002A2D45">
      <w:pPr>
        <w:keepNext/>
        <w:keepLines/>
        <w:jc w:val="both"/>
        <w:rPr>
          <w:rFonts w:cs="Tahoma"/>
          <w:sz w:val="20"/>
          <w:szCs w:val="20"/>
        </w:rPr>
      </w:pPr>
    </w:p>
    <w:p w14:paraId="60877080" w14:textId="370179A0" w:rsidR="004D23C1" w:rsidRPr="00B4484B" w:rsidRDefault="004D23C1" w:rsidP="002A2D45">
      <w:pPr>
        <w:keepNext/>
        <w:keepLines/>
        <w:jc w:val="both"/>
        <w:rPr>
          <w:rFonts w:cs="Tahoma"/>
          <w:sz w:val="20"/>
          <w:szCs w:val="20"/>
        </w:rPr>
      </w:pPr>
      <w:r w:rsidRPr="00B4484B">
        <w:rPr>
          <w:rFonts w:cs="Tahoma"/>
          <w:sz w:val="20"/>
          <w:szCs w:val="20"/>
        </w:rPr>
        <w:t xml:space="preserve">Vzorec finančnega zavarovanja za dobro izvedbo pogodbenih obveznosti je priložen v Prilogi </w:t>
      </w:r>
      <w:r w:rsidR="00447B78" w:rsidRPr="00B4484B">
        <w:rPr>
          <w:rFonts w:cs="Tahoma"/>
          <w:sz w:val="20"/>
          <w:szCs w:val="20"/>
        </w:rPr>
        <w:t>7</w:t>
      </w:r>
      <w:r w:rsidRPr="00B4484B">
        <w:rPr>
          <w:rFonts w:cs="Tahoma"/>
          <w:sz w:val="20"/>
          <w:szCs w:val="20"/>
        </w:rPr>
        <w:t>/1 razpisne dokumentacije.</w:t>
      </w:r>
    </w:p>
    <w:p w14:paraId="021E8297" w14:textId="67847CDF" w:rsidR="00B4484B" w:rsidRPr="00B4484B" w:rsidRDefault="00B4484B" w:rsidP="002A2D45">
      <w:pPr>
        <w:keepNext/>
        <w:keepLines/>
        <w:jc w:val="both"/>
        <w:rPr>
          <w:rFonts w:cs="Tahoma"/>
          <w:sz w:val="20"/>
          <w:szCs w:val="20"/>
        </w:rPr>
      </w:pPr>
    </w:p>
    <w:p w14:paraId="39EF0FCA" w14:textId="77777777" w:rsidR="004D23C1" w:rsidRPr="00B4484B" w:rsidRDefault="004D23C1" w:rsidP="002A2D45">
      <w:pPr>
        <w:keepNext/>
        <w:keepLines/>
        <w:numPr>
          <w:ilvl w:val="1"/>
          <w:numId w:val="3"/>
        </w:numPr>
        <w:jc w:val="both"/>
        <w:rPr>
          <w:rFonts w:cs="Tahoma"/>
          <w:b/>
          <w:sz w:val="20"/>
          <w:szCs w:val="20"/>
        </w:rPr>
      </w:pPr>
      <w:r w:rsidRPr="00B4484B">
        <w:rPr>
          <w:rFonts w:cs="Tahoma"/>
          <w:b/>
          <w:sz w:val="20"/>
          <w:szCs w:val="20"/>
        </w:rPr>
        <w:t>Zavarovanje odprave napak v garancijskem roku</w:t>
      </w:r>
    </w:p>
    <w:p w14:paraId="564B3F23" w14:textId="77777777" w:rsidR="004D23C1" w:rsidRPr="00B4484B" w:rsidRDefault="004D23C1" w:rsidP="002A2D45">
      <w:pPr>
        <w:keepNext/>
        <w:keepLines/>
        <w:jc w:val="both"/>
        <w:rPr>
          <w:rFonts w:cs="Tahoma"/>
          <w:sz w:val="20"/>
          <w:szCs w:val="20"/>
        </w:rPr>
      </w:pPr>
    </w:p>
    <w:p w14:paraId="117CFE06" w14:textId="6C7327B0" w:rsidR="00405048" w:rsidRPr="00B4484B" w:rsidRDefault="004D23C1" w:rsidP="002A2D45">
      <w:pPr>
        <w:keepNext/>
        <w:keepLines/>
        <w:jc w:val="both"/>
        <w:rPr>
          <w:rFonts w:cs="Tahoma"/>
          <w:sz w:val="20"/>
          <w:szCs w:val="20"/>
        </w:rPr>
      </w:pPr>
      <w:r w:rsidRPr="00B4484B">
        <w:rPr>
          <w:rFonts w:cs="Tahoma"/>
          <w:sz w:val="20"/>
          <w:szCs w:val="20"/>
        </w:rPr>
        <w:t xml:space="preserve">Izbrani </w:t>
      </w:r>
      <w:r w:rsidR="00447B78" w:rsidRPr="00B4484B">
        <w:rPr>
          <w:rFonts w:cs="Tahoma"/>
          <w:sz w:val="20"/>
          <w:szCs w:val="20"/>
        </w:rPr>
        <w:t>ponudnik za posamezni sklop predmeta javnega naročila</w:t>
      </w:r>
      <w:r w:rsidRPr="00B4484B">
        <w:rPr>
          <w:rFonts w:cs="Tahoma"/>
          <w:sz w:val="20"/>
          <w:szCs w:val="20"/>
        </w:rPr>
        <w:t xml:space="preserve">, s katerim bo naročnik sklenil pogodbo, bo moral, najkasneje v desetih (10) koledarskih dneh </w:t>
      </w:r>
      <w:r w:rsidR="00BE4E95" w:rsidRPr="00B4484B">
        <w:rPr>
          <w:rFonts w:cs="Tahoma"/>
          <w:sz w:val="20"/>
          <w:szCs w:val="20"/>
        </w:rPr>
        <w:t>uspešnega prevzema predmeta pogodbe</w:t>
      </w:r>
      <w:r w:rsidRPr="00B4484B">
        <w:rPr>
          <w:rFonts w:cs="Tahoma"/>
          <w:sz w:val="20"/>
          <w:szCs w:val="20"/>
        </w:rPr>
        <w:t xml:space="preserve">, naročniku </w:t>
      </w:r>
      <w:r w:rsidR="00405048" w:rsidRPr="00B4484B">
        <w:rPr>
          <w:rFonts w:cs="Tahoma"/>
          <w:sz w:val="20"/>
          <w:szCs w:val="20"/>
        </w:rPr>
        <w:t xml:space="preserve">predložiti bianko menico z menično izjavo </w:t>
      </w:r>
      <w:r w:rsidR="00BE4E95" w:rsidRPr="00B4484B">
        <w:rPr>
          <w:rFonts w:cs="Tahoma"/>
          <w:sz w:val="20"/>
          <w:szCs w:val="20"/>
        </w:rPr>
        <w:t>za zavarovanje za</w:t>
      </w:r>
      <w:r w:rsidRPr="00B4484B">
        <w:rPr>
          <w:rFonts w:cs="Tahoma"/>
          <w:sz w:val="20"/>
          <w:szCs w:val="20"/>
        </w:rPr>
        <w:t xml:space="preserve"> odpravo napak v garancijskem roku</w:t>
      </w:r>
      <w:r w:rsidR="00BE4E95" w:rsidRPr="00B4484B">
        <w:rPr>
          <w:rFonts w:cs="Tahoma"/>
          <w:sz w:val="20"/>
          <w:szCs w:val="20"/>
        </w:rPr>
        <w:t>,</w:t>
      </w:r>
      <w:r w:rsidRPr="00B4484B">
        <w:rPr>
          <w:rFonts w:cs="Tahoma"/>
          <w:sz w:val="20"/>
          <w:szCs w:val="20"/>
        </w:rPr>
        <w:t xml:space="preserve">  v višini 5 % končne pogodbene vrednosti z DDV in z rokom </w:t>
      </w:r>
      <w:r w:rsidR="00BE4E95" w:rsidRPr="00B4484B">
        <w:rPr>
          <w:rFonts w:cs="Tahoma"/>
          <w:sz w:val="20"/>
          <w:szCs w:val="20"/>
        </w:rPr>
        <w:t>in z dobo veljavnosti še najmanj trideset (30) dni po preteku garancijske dobe.</w:t>
      </w:r>
    </w:p>
    <w:p w14:paraId="18C68B24" w14:textId="77777777" w:rsidR="00BE4E95" w:rsidRPr="00B4484B" w:rsidRDefault="00BE4E95" w:rsidP="002A2D45">
      <w:pPr>
        <w:keepNext/>
        <w:keepLines/>
        <w:jc w:val="both"/>
        <w:rPr>
          <w:rFonts w:cs="Tahoma"/>
          <w:sz w:val="20"/>
          <w:szCs w:val="20"/>
        </w:rPr>
      </w:pPr>
    </w:p>
    <w:p w14:paraId="22378A78" w14:textId="4E5452EE" w:rsidR="00BE4E95" w:rsidRPr="00B4484B" w:rsidRDefault="00BE4E95" w:rsidP="00BE4E95">
      <w:pPr>
        <w:keepNext/>
        <w:keepLines/>
        <w:jc w:val="both"/>
        <w:rPr>
          <w:rFonts w:cs="Tahoma"/>
          <w:sz w:val="20"/>
          <w:szCs w:val="20"/>
        </w:rPr>
      </w:pPr>
      <w:r w:rsidRPr="00BE4E95">
        <w:rPr>
          <w:rFonts w:cs="Tahoma"/>
          <w:sz w:val="20"/>
          <w:szCs w:val="20"/>
        </w:rPr>
        <w:t>V kolikor izbrani ponudnik, najkasneje v roku desetih (10) koledarskih dni od uspešnega prevzema stroja (</w:t>
      </w:r>
      <w:r w:rsidRPr="00B4484B">
        <w:rPr>
          <w:sz w:val="20"/>
          <w:szCs w:val="20"/>
        </w:rPr>
        <w:t>s</w:t>
      </w:r>
      <w:r w:rsidRPr="00BE4E95">
        <w:rPr>
          <w:sz w:val="20"/>
          <w:szCs w:val="20"/>
        </w:rPr>
        <w:t xml:space="preserve">troj je uspešno prevzet z dnem </w:t>
      </w:r>
      <w:r w:rsidRPr="00BE4E95">
        <w:rPr>
          <w:rFonts w:cs="Tahoma"/>
          <w:sz w:val="20"/>
          <w:szCs w:val="20"/>
        </w:rPr>
        <w:t>podpisa prevzemnega zapisnika, s strani obeh pogodbenih strank) ne bo predložil finančnega zavarovanja za odpravo napak v času garancijske dobe, si naročnik pridržuje pravico do odstopa od pogodbe brez kakršnekoli obveznosti do prodajalca.</w:t>
      </w:r>
    </w:p>
    <w:p w14:paraId="589B067A" w14:textId="77777777" w:rsidR="00BE4E95" w:rsidRPr="00B4484B" w:rsidRDefault="00BE4E95" w:rsidP="00BE4E95">
      <w:pPr>
        <w:keepNext/>
        <w:keepLines/>
        <w:jc w:val="both"/>
        <w:rPr>
          <w:rFonts w:cs="Tahoma"/>
          <w:sz w:val="20"/>
          <w:szCs w:val="20"/>
        </w:rPr>
      </w:pPr>
    </w:p>
    <w:p w14:paraId="5D60B920" w14:textId="47C7D74A" w:rsidR="00BE4E95" w:rsidRPr="00BE4E95" w:rsidRDefault="00BE4E95" w:rsidP="00BE4E95">
      <w:pPr>
        <w:keepNext/>
        <w:keepLines/>
        <w:jc w:val="both"/>
        <w:rPr>
          <w:rFonts w:cs="Tahoma"/>
          <w:sz w:val="20"/>
          <w:szCs w:val="20"/>
        </w:rPr>
      </w:pPr>
      <w:r w:rsidRPr="00BE4E95">
        <w:rPr>
          <w:rFonts w:cs="Tahoma"/>
          <w:sz w:val="20"/>
          <w:szCs w:val="20"/>
        </w:rPr>
        <w:t>V tem primeru je naročnik upravičen tudi do povračila vseh škod in stroškov, ki so zaradi tega nastali.</w:t>
      </w:r>
    </w:p>
    <w:p w14:paraId="1B968B0E" w14:textId="77777777" w:rsidR="00BE4E95" w:rsidRPr="00B4484B" w:rsidRDefault="00BE4E95" w:rsidP="002A2D45">
      <w:pPr>
        <w:keepNext/>
        <w:keepLines/>
        <w:jc w:val="both"/>
        <w:rPr>
          <w:rFonts w:cs="Tahoma"/>
          <w:sz w:val="20"/>
          <w:szCs w:val="20"/>
        </w:rPr>
      </w:pPr>
    </w:p>
    <w:p w14:paraId="69A0183A" w14:textId="0EE252FE" w:rsidR="004D23C1" w:rsidRPr="00B4484B" w:rsidRDefault="004D23C1" w:rsidP="002A2D45">
      <w:pPr>
        <w:keepNext/>
        <w:keepLines/>
        <w:jc w:val="both"/>
        <w:rPr>
          <w:rFonts w:cs="Tahoma"/>
          <w:sz w:val="20"/>
          <w:szCs w:val="20"/>
        </w:rPr>
      </w:pPr>
      <w:r w:rsidRPr="00B4484B">
        <w:rPr>
          <w:rFonts w:cs="Tahoma"/>
          <w:sz w:val="20"/>
          <w:szCs w:val="20"/>
        </w:rPr>
        <w:t xml:space="preserve">V kolikor izvajalec ne bo predložil finančnega zavarovanja za odpravo napak v garancijskem roku, lahko naročnik unovči finančno zavarovanje za dobro izvedbo pogodbenih obveznosti, brez kakršnekoli obveznosti do izvajalca. </w:t>
      </w:r>
    </w:p>
    <w:p w14:paraId="3DCE56D7" w14:textId="77777777" w:rsidR="004D23C1" w:rsidRPr="00B4484B" w:rsidRDefault="004D23C1" w:rsidP="002A2D45">
      <w:pPr>
        <w:keepNext/>
        <w:keepLines/>
        <w:jc w:val="both"/>
        <w:rPr>
          <w:rFonts w:cs="Tahoma"/>
          <w:sz w:val="20"/>
          <w:szCs w:val="20"/>
        </w:rPr>
      </w:pPr>
    </w:p>
    <w:p w14:paraId="2FE653EB" w14:textId="62504002" w:rsidR="004D23C1" w:rsidRPr="00B4484B" w:rsidRDefault="004D23C1" w:rsidP="002A2D45">
      <w:pPr>
        <w:keepNext/>
        <w:keepLines/>
        <w:jc w:val="both"/>
        <w:rPr>
          <w:rFonts w:cs="Tahoma"/>
          <w:sz w:val="20"/>
          <w:szCs w:val="20"/>
        </w:rPr>
      </w:pPr>
      <w:r w:rsidRPr="00B4484B">
        <w:rPr>
          <w:rFonts w:cs="Tahoma"/>
          <w:sz w:val="20"/>
          <w:szCs w:val="20"/>
        </w:rPr>
        <w:t xml:space="preserve">Vzorec finančnega zavarovanja za odpravo napak v garancijskem roku je priložen v Prilogi </w:t>
      </w:r>
      <w:r w:rsidR="00BE4E95" w:rsidRPr="00B4484B">
        <w:rPr>
          <w:rFonts w:cs="Tahoma"/>
          <w:sz w:val="20"/>
          <w:szCs w:val="20"/>
        </w:rPr>
        <w:t>7</w:t>
      </w:r>
      <w:r w:rsidRPr="00B4484B">
        <w:rPr>
          <w:rFonts w:cs="Tahoma"/>
          <w:sz w:val="20"/>
          <w:szCs w:val="20"/>
        </w:rPr>
        <w:t>/2 razpisne dokumentacije.</w:t>
      </w:r>
    </w:p>
    <w:p w14:paraId="2D445FA4" w14:textId="263DFD66" w:rsidR="003247EC" w:rsidRPr="00B4484B" w:rsidRDefault="003247EC" w:rsidP="002A2D45">
      <w:pPr>
        <w:keepNext/>
        <w:keepLines/>
        <w:jc w:val="both"/>
        <w:rPr>
          <w:rFonts w:eastAsia="Calibri" w:cs="Tahoma"/>
          <w:sz w:val="20"/>
          <w:szCs w:val="20"/>
        </w:rPr>
      </w:pPr>
    </w:p>
    <w:p w14:paraId="3315F417" w14:textId="77777777" w:rsidR="00C554CF" w:rsidRPr="00B4484B" w:rsidRDefault="00C554CF" w:rsidP="002A2D45">
      <w:pPr>
        <w:keepNext/>
        <w:keepLines/>
        <w:numPr>
          <w:ilvl w:val="0"/>
          <w:numId w:val="3"/>
        </w:numPr>
        <w:jc w:val="both"/>
        <w:rPr>
          <w:rFonts w:cs="Tahoma"/>
          <w:b/>
        </w:rPr>
      </w:pPr>
      <w:r w:rsidRPr="00B4484B">
        <w:rPr>
          <w:rFonts w:cs="Tahoma"/>
          <w:b/>
        </w:rPr>
        <w:t xml:space="preserve">IZBIRA PONUDNIKOV IN MERILA </w:t>
      </w:r>
    </w:p>
    <w:p w14:paraId="6C41E434" w14:textId="77777777" w:rsidR="00C554CF" w:rsidRPr="00B4484B" w:rsidRDefault="00C554CF" w:rsidP="002A2D45">
      <w:pPr>
        <w:keepNext/>
        <w:keepLines/>
        <w:jc w:val="both"/>
        <w:rPr>
          <w:rFonts w:cs="Tahoma"/>
          <w:sz w:val="20"/>
          <w:szCs w:val="20"/>
        </w:rPr>
      </w:pPr>
    </w:p>
    <w:p w14:paraId="1AA3C931" w14:textId="74C8BBD2" w:rsidR="00586EA1" w:rsidRPr="00B4484B" w:rsidRDefault="00586EA1" w:rsidP="002A2D45">
      <w:pPr>
        <w:keepNext/>
        <w:keepLines/>
        <w:jc w:val="both"/>
        <w:rPr>
          <w:rFonts w:cs="Tahoma"/>
          <w:sz w:val="20"/>
          <w:szCs w:val="20"/>
        </w:rPr>
      </w:pPr>
      <w:r w:rsidRPr="00B4484B">
        <w:rPr>
          <w:rFonts w:cs="Tahoma"/>
          <w:sz w:val="20"/>
          <w:szCs w:val="20"/>
        </w:rPr>
        <w:t>Naročnik bo sklenil pogodbo s ponudnikom, ki bo oddal cenovno najugodnejšo ponudbo. Merilo za izbiro cenovno najugodnejšega ponudnika</w:t>
      </w:r>
      <w:r w:rsidR="00BE4E95" w:rsidRPr="00B4484B">
        <w:rPr>
          <w:rFonts w:cs="Tahoma"/>
          <w:sz w:val="20"/>
          <w:szCs w:val="20"/>
        </w:rPr>
        <w:t xml:space="preserve"> za posamezni sklop predmeta javnega naročila</w:t>
      </w:r>
      <w:r w:rsidRPr="00B4484B">
        <w:rPr>
          <w:rFonts w:cs="Tahoma"/>
          <w:sz w:val="20"/>
          <w:szCs w:val="20"/>
        </w:rPr>
        <w:t xml:space="preserve"> je ponudbena vrednost brez DDV, ob izpolnjevanju vseh pogojev in zahtev naročnika, navedenih v razpisni dokumentaciji.</w:t>
      </w:r>
    </w:p>
    <w:p w14:paraId="186A0D6F" w14:textId="77777777" w:rsidR="00586EA1" w:rsidRPr="00B4484B" w:rsidRDefault="00586EA1" w:rsidP="002A2D45">
      <w:pPr>
        <w:keepNext/>
        <w:keepLines/>
        <w:jc w:val="both"/>
        <w:rPr>
          <w:rFonts w:cs="Tahoma"/>
          <w:sz w:val="20"/>
          <w:szCs w:val="20"/>
        </w:rPr>
      </w:pPr>
    </w:p>
    <w:p w14:paraId="37920A61" w14:textId="4E3C4141" w:rsidR="00586EA1" w:rsidRPr="00B4484B" w:rsidRDefault="00586EA1" w:rsidP="002A2D45">
      <w:pPr>
        <w:keepNext/>
        <w:keepLines/>
        <w:jc w:val="both"/>
        <w:rPr>
          <w:rFonts w:cs="Tahoma"/>
          <w:sz w:val="20"/>
          <w:szCs w:val="20"/>
        </w:rPr>
      </w:pPr>
      <w:r w:rsidRPr="00B4484B">
        <w:rPr>
          <w:rFonts w:cs="Tahoma"/>
          <w:sz w:val="20"/>
          <w:szCs w:val="20"/>
        </w:rPr>
        <w:t>Ponudbena cena brez DDV je cena, navedena v ponudbi ponudnika</w:t>
      </w:r>
      <w:r w:rsidR="00BE4E95" w:rsidRPr="00B4484B">
        <w:rPr>
          <w:rFonts w:cs="Tahoma"/>
          <w:sz w:val="20"/>
          <w:szCs w:val="20"/>
        </w:rPr>
        <w:t xml:space="preserve"> (Priloga 2)</w:t>
      </w:r>
      <w:r w:rsidRPr="00B4484B">
        <w:rPr>
          <w:rFonts w:cs="Tahoma"/>
          <w:sz w:val="20"/>
          <w:szCs w:val="20"/>
        </w:rPr>
        <w:t>.</w:t>
      </w:r>
    </w:p>
    <w:p w14:paraId="526B7290" w14:textId="77777777" w:rsidR="00554D96" w:rsidRPr="00B4484B" w:rsidRDefault="00554D96" w:rsidP="002A2D45">
      <w:pPr>
        <w:keepNext/>
        <w:keepLines/>
        <w:autoSpaceDE w:val="0"/>
        <w:autoSpaceDN w:val="0"/>
        <w:adjustRightInd w:val="0"/>
        <w:jc w:val="both"/>
        <w:rPr>
          <w:rFonts w:cs="Tahoma"/>
          <w:color w:val="000000"/>
          <w:sz w:val="20"/>
          <w:szCs w:val="20"/>
          <w:lang w:eastAsia="en-US"/>
        </w:rPr>
      </w:pPr>
    </w:p>
    <w:p w14:paraId="38A79BE0" w14:textId="77777777" w:rsidR="00201EFB" w:rsidRPr="00B4484B" w:rsidRDefault="00E06C35" w:rsidP="002A2D45">
      <w:pPr>
        <w:keepNext/>
        <w:keepLines/>
        <w:numPr>
          <w:ilvl w:val="0"/>
          <w:numId w:val="3"/>
        </w:numPr>
        <w:jc w:val="both"/>
        <w:rPr>
          <w:rFonts w:cs="Tahoma"/>
          <w:b/>
        </w:rPr>
      </w:pPr>
      <w:r w:rsidRPr="00B4484B">
        <w:rPr>
          <w:rFonts w:cs="Tahoma"/>
          <w:b/>
        </w:rPr>
        <w:t>NAVODILA ZA IZDELAVO PONUDBE</w:t>
      </w:r>
      <w:r w:rsidR="00201EFB" w:rsidRPr="00B4484B">
        <w:rPr>
          <w:rFonts w:cs="Tahoma"/>
          <w:b/>
        </w:rPr>
        <w:t xml:space="preserve"> </w:t>
      </w:r>
    </w:p>
    <w:p w14:paraId="1113BE43" w14:textId="77777777" w:rsidR="00201EFB" w:rsidRPr="00B4484B" w:rsidRDefault="00201EFB" w:rsidP="002A2D45">
      <w:pPr>
        <w:keepNext/>
        <w:keepLines/>
        <w:jc w:val="both"/>
        <w:rPr>
          <w:rFonts w:cs="Tahoma"/>
          <w:sz w:val="20"/>
          <w:szCs w:val="20"/>
        </w:rPr>
      </w:pPr>
    </w:p>
    <w:p w14:paraId="3D76DAAB" w14:textId="77777777" w:rsidR="009350CD" w:rsidRPr="00B4484B" w:rsidRDefault="009350CD" w:rsidP="002A2D45">
      <w:pPr>
        <w:keepNext/>
        <w:keepLines/>
        <w:numPr>
          <w:ilvl w:val="1"/>
          <w:numId w:val="3"/>
        </w:numPr>
        <w:jc w:val="both"/>
        <w:rPr>
          <w:rFonts w:cs="Tahoma"/>
          <w:b/>
          <w:sz w:val="20"/>
          <w:szCs w:val="20"/>
        </w:rPr>
      </w:pPr>
      <w:r w:rsidRPr="00B4484B">
        <w:rPr>
          <w:rFonts w:cs="Tahoma"/>
          <w:b/>
          <w:sz w:val="20"/>
          <w:szCs w:val="20"/>
        </w:rPr>
        <w:t>Splošna navodila za predložitev ponudbe</w:t>
      </w:r>
    </w:p>
    <w:p w14:paraId="13AFB328" w14:textId="77777777" w:rsidR="009350CD" w:rsidRPr="00B4484B" w:rsidRDefault="009350CD" w:rsidP="002A2D45">
      <w:pPr>
        <w:keepNext/>
        <w:keepLines/>
        <w:jc w:val="both"/>
        <w:rPr>
          <w:rFonts w:cs="Tahoma"/>
          <w:sz w:val="20"/>
          <w:szCs w:val="20"/>
        </w:rPr>
      </w:pPr>
    </w:p>
    <w:p w14:paraId="5678C19F" w14:textId="77777777" w:rsidR="00C13BCF" w:rsidRPr="00B4484B" w:rsidRDefault="00C13BCF" w:rsidP="002A2D45">
      <w:pPr>
        <w:keepNext/>
        <w:keepLines/>
        <w:tabs>
          <w:tab w:val="left" w:pos="142"/>
        </w:tabs>
        <w:jc w:val="both"/>
        <w:rPr>
          <w:rFonts w:cs="Tahoma"/>
          <w:sz w:val="20"/>
          <w:szCs w:val="20"/>
          <w:lang w:val="x-none"/>
        </w:rPr>
      </w:pPr>
      <w:r w:rsidRPr="00B4484B">
        <w:rPr>
          <w:rFonts w:cs="Tahoma"/>
          <w:sz w:val="20"/>
          <w:szCs w:val="20"/>
          <w:lang w:val="x-none"/>
        </w:rPr>
        <w:t xml:space="preserve">Ponudniki morajo ponudbe predložiti v informacijski sistem e-JN (v nadaljevanju: sistem e-JN) na spletnem naslovu </w:t>
      </w:r>
      <w:hyperlink r:id="rId9" w:history="1">
        <w:r w:rsidRPr="00B4484B">
          <w:rPr>
            <w:rFonts w:cs="Tahoma"/>
            <w:color w:val="0000FF"/>
            <w:sz w:val="20"/>
            <w:szCs w:val="20"/>
            <w:u w:val="single"/>
            <w:lang w:val="x-none"/>
          </w:rPr>
          <w:t>https://ejn.gov.si</w:t>
        </w:r>
      </w:hyperlink>
      <w:r w:rsidRPr="00B4484B">
        <w:rPr>
          <w:rFonts w:cs="Tahoma"/>
          <w:sz w:val="20"/>
          <w:szCs w:val="20"/>
          <w:lang w:val="x-none"/>
        </w:rPr>
        <w:t xml:space="preserve">, v skladu s točko 3 dokumenta Navodila za uporabo informacijskega sistema e-JN: PONUDNIKI, ki je del te razpisne dokumentacije in objavljen na spletnem naslovu </w:t>
      </w:r>
      <w:hyperlink r:id="rId10" w:history="1">
        <w:r w:rsidRPr="00B4484B">
          <w:rPr>
            <w:rFonts w:cs="Tahoma"/>
            <w:color w:val="0000FF"/>
            <w:sz w:val="20"/>
            <w:szCs w:val="20"/>
            <w:u w:val="single"/>
            <w:lang w:val="x-none"/>
          </w:rPr>
          <w:t>https://ejn.gov.si</w:t>
        </w:r>
      </w:hyperlink>
      <w:r w:rsidRPr="00B4484B">
        <w:rPr>
          <w:rFonts w:cs="Tahoma"/>
          <w:sz w:val="20"/>
          <w:szCs w:val="20"/>
          <w:lang w:val="x-none"/>
        </w:rPr>
        <w:t>.</w:t>
      </w:r>
    </w:p>
    <w:p w14:paraId="7753DADE" w14:textId="77777777" w:rsidR="00C13BCF" w:rsidRPr="00B4484B" w:rsidRDefault="00C13BCF" w:rsidP="002A2D45">
      <w:pPr>
        <w:keepNext/>
        <w:keepLines/>
        <w:tabs>
          <w:tab w:val="left" w:pos="142"/>
        </w:tabs>
        <w:jc w:val="both"/>
        <w:rPr>
          <w:rFonts w:cs="Tahoma"/>
          <w:sz w:val="20"/>
          <w:szCs w:val="20"/>
          <w:lang w:val="x-none"/>
        </w:rPr>
      </w:pPr>
      <w:r w:rsidRPr="00B4484B">
        <w:rPr>
          <w:rFonts w:cs="Tahoma"/>
          <w:sz w:val="20"/>
          <w:szCs w:val="20"/>
          <w:lang w:val="x-none"/>
        </w:rPr>
        <w:lastRenderedPageBreak/>
        <w:t xml:space="preserve">Ponudnik se mora pred oddajo ponudbe registrirati na spletnem naslovu </w:t>
      </w:r>
      <w:hyperlink r:id="rId11" w:history="1">
        <w:r w:rsidRPr="00B4484B">
          <w:rPr>
            <w:rFonts w:cs="Tahoma"/>
            <w:color w:val="0000FF"/>
            <w:sz w:val="20"/>
            <w:szCs w:val="20"/>
            <w:u w:val="single"/>
            <w:lang w:val="x-none"/>
          </w:rPr>
          <w:t>https://ejn.gov.si</w:t>
        </w:r>
      </w:hyperlink>
      <w:r w:rsidRPr="00B4484B">
        <w:rPr>
          <w:rFonts w:cs="Tahoma"/>
          <w:sz w:val="20"/>
          <w:szCs w:val="20"/>
          <w:lang w:val="x-none"/>
        </w:rPr>
        <w:t>, v skladu z Navodili za uporabo informacijskega sistema e-JN. Če je ponudnik že registriran v sistem e-JN, se v aplikacijo prijavi na istem naslovu.</w:t>
      </w:r>
    </w:p>
    <w:p w14:paraId="67006FF5" w14:textId="77777777" w:rsidR="00C13BCF" w:rsidRPr="00B4484B" w:rsidRDefault="00C13BCF" w:rsidP="002A2D45">
      <w:pPr>
        <w:keepNext/>
        <w:keepLines/>
        <w:tabs>
          <w:tab w:val="left" w:pos="142"/>
        </w:tabs>
        <w:jc w:val="both"/>
        <w:rPr>
          <w:rFonts w:cs="Tahoma"/>
          <w:sz w:val="20"/>
          <w:szCs w:val="20"/>
          <w:lang w:val="x-none"/>
        </w:rPr>
      </w:pPr>
    </w:p>
    <w:p w14:paraId="16D3E6D8" w14:textId="77777777" w:rsidR="00C13BCF" w:rsidRPr="00B4484B" w:rsidRDefault="00C13BCF" w:rsidP="002A2D45">
      <w:pPr>
        <w:keepNext/>
        <w:keepLines/>
        <w:tabs>
          <w:tab w:val="left" w:pos="142"/>
        </w:tabs>
        <w:jc w:val="both"/>
        <w:rPr>
          <w:rFonts w:cs="Tahoma"/>
          <w:sz w:val="20"/>
          <w:szCs w:val="20"/>
          <w:lang w:val="x-none"/>
        </w:rPr>
      </w:pPr>
      <w:r w:rsidRPr="00B4484B">
        <w:rPr>
          <w:rFonts w:cs="Tahoma"/>
          <w:sz w:val="20"/>
          <w:szCs w:val="20"/>
          <w:lang w:val="x-none"/>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B4484B">
        <w:rPr>
          <w:rFonts w:cs="Tahoma"/>
          <w:sz w:val="20"/>
          <w:szCs w:val="20"/>
        </w:rPr>
        <w:t xml:space="preserve"> (Ur. l. RS, št. 97/07 – uradno prečiščeno besedilo, 64/16 – </w:t>
      </w:r>
      <w:proofErr w:type="spellStart"/>
      <w:r w:rsidRPr="00B4484B">
        <w:rPr>
          <w:rFonts w:cs="Tahoma"/>
          <w:sz w:val="20"/>
          <w:szCs w:val="20"/>
        </w:rPr>
        <w:t>odl</w:t>
      </w:r>
      <w:proofErr w:type="spellEnd"/>
      <w:r w:rsidRPr="00B4484B">
        <w:rPr>
          <w:rFonts w:cs="Tahoma"/>
          <w:sz w:val="20"/>
          <w:szCs w:val="20"/>
        </w:rPr>
        <w:t>. US in 20/18 – OROZ631)</w:t>
      </w:r>
      <w:r w:rsidRPr="00B4484B">
        <w:rPr>
          <w:rFonts w:cs="Tahoma"/>
          <w:sz w:val="20"/>
          <w:szCs w:val="20"/>
          <w:lang w:val="x-none"/>
        </w:rPr>
        <w:t>). Z oddajo ponudbe je le-ta zavezujoča za čas, naveden v ponudbi, razen če jo uporabnik ponudnika umakne ali spremeni pred potekom roka za oddajo ponudb.</w:t>
      </w:r>
    </w:p>
    <w:p w14:paraId="5A4BA1F7" w14:textId="77777777" w:rsidR="003C7E08" w:rsidRPr="00B4484B" w:rsidRDefault="003C7E08" w:rsidP="002A2D45">
      <w:pPr>
        <w:keepNext/>
        <w:keepLines/>
        <w:tabs>
          <w:tab w:val="left" w:pos="142"/>
        </w:tabs>
        <w:jc w:val="both"/>
        <w:rPr>
          <w:rFonts w:cs="Tahoma"/>
          <w:sz w:val="20"/>
          <w:szCs w:val="20"/>
        </w:rPr>
      </w:pPr>
    </w:p>
    <w:p w14:paraId="22917519" w14:textId="77777777" w:rsidR="00C13BCF" w:rsidRPr="00B4484B" w:rsidRDefault="00C13BCF" w:rsidP="002A2D45">
      <w:pPr>
        <w:keepNext/>
        <w:keepLines/>
        <w:numPr>
          <w:ilvl w:val="1"/>
          <w:numId w:val="3"/>
        </w:numPr>
        <w:jc w:val="both"/>
        <w:rPr>
          <w:rFonts w:cs="Tahoma"/>
          <w:b/>
          <w:sz w:val="20"/>
          <w:szCs w:val="20"/>
        </w:rPr>
      </w:pPr>
      <w:r w:rsidRPr="00B4484B">
        <w:rPr>
          <w:rFonts w:cs="Tahoma"/>
          <w:b/>
          <w:sz w:val="20"/>
          <w:szCs w:val="20"/>
        </w:rPr>
        <w:t>Rok za predložitev ponudb in javno odpiranje ponudb</w:t>
      </w:r>
    </w:p>
    <w:p w14:paraId="4145F6EE" w14:textId="77777777" w:rsidR="00C13BCF" w:rsidRPr="00B4484B" w:rsidRDefault="00C13BCF" w:rsidP="002A2D45">
      <w:pPr>
        <w:keepNext/>
        <w:keepLines/>
        <w:jc w:val="both"/>
        <w:rPr>
          <w:rFonts w:cs="Tahoma"/>
          <w:sz w:val="20"/>
          <w:szCs w:val="20"/>
        </w:rPr>
      </w:pPr>
    </w:p>
    <w:p w14:paraId="341EE0CD" w14:textId="0F328F0E" w:rsidR="00C13BCF" w:rsidRPr="00B4484B" w:rsidRDefault="00C13BCF" w:rsidP="002A2D45">
      <w:pPr>
        <w:keepNext/>
        <w:keepLines/>
        <w:tabs>
          <w:tab w:val="left" w:pos="142"/>
        </w:tabs>
        <w:jc w:val="both"/>
        <w:rPr>
          <w:rFonts w:cs="Tahoma"/>
          <w:sz w:val="20"/>
          <w:szCs w:val="20"/>
        </w:rPr>
      </w:pPr>
      <w:r w:rsidRPr="00B4484B">
        <w:rPr>
          <w:rFonts w:cs="Tahoma"/>
          <w:sz w:val="20"/>
          <w:szCs w:val="20"/>
        </w:rPr>
        <w:t xml:space="preserve">Ponudba se šteje za pravočasno oddano, če jo naročnik prejme preko sistema e-JN </w:t>
      </w:r>
      <w:hyperlink r:id="rId12" w:history="1">
        <w:r w:rsidRPr="00B4484B">
          <w:rPr>
            <w:rFonts w:ascii="Arial" w:eastAsia="Calibri" w:hAnsi="Arial" w:cs="Arial"/>
            <w:color w:val="0000FF"/>
            <w:sz w:val="20"/>
            <w:szCs w:val="20"/>
            <w:u w:val="single"/>
          </w:rPr>
          <w:t>https://ejn.gov.si</w:t>
        </w:r>
      </w:hyperlink>
      <w:r w:rsidRPr="00B4484B">
        <w:rPr>
          <w:rFonts w:cs="Tahoma"/>
          <w:sz w:val="20"/>
          <w:szCs w:val="20"/>
        </w:rPr>
        <w:t xml:space="preserve"> </w:t>
      </w:r>
      <w:r w:rsidR="00087D7A" w:rsidRPr="00B4484B">
        <w:rPr>
          <w:rFonts w:cs="Tahoma"/>
          <w:b/>
          <w:sz w:val="20"/>
          <w:szCs w:val="20"/>
        </w:rPr>
        <w:t>najkas</w:t>
      </w:r>
      <w:r w:rsidR="000A3151" w:rsidRPr="00B4484B">
        <w:rPr>
          <w:rFonts w:cs="Tahoma"/>
          <w:b/>
          <w:sz w:val="20"/>
          <w:szCs w:val="20"/>
        </w:rPr>
        <w:t xml:space="preserve">neje </w:t>
      </w:r>
      <w:r w:rsidR="00F70D7E" w:rsidRPr="00B4484B">
        <w:rPr>
          <w:rFonts w:cs="Tahoma"/>
          <w:b/>
          <w:sz w:val="20"/>
          <w:szCs w:val="20"/>
        </w:rPr>
        <w:t xml:space="preserve">do </w:t>
      </w:r>
      <w:r w:rsidR="00B4484B" w:rsidRPr="00B4484B">
        <w:rPr>
          <w:rFonts w:cs="Tahoma"/>
          <w:b/>
          <w:sz w:val="20"/>
          <w:szCs w:val="20"/>
        </w:rPr>
        <w:t>10</w:t>
      </w:r>
      <w:r w:rsidR="00F70D7E" w:rsidRPr="00B4484B">
        <w:rPr>
          <w:rFonts w:cs="Tahoma"/>
          <w:b/>
          <w:sz w:val="20"/>
          <w:szCs w:val="20"/>
        </w:rPr>
        <w:t xml:space="preserve">. </w:t>
      </w:r>
      <w:r w:rsidR="00B4484B" w:rsidRPr="00B4484B">
        <w:rPr>
          <w:rFonts w:cs="Tahoma"/>
          <w:b/>
          <w:sz w:val="20"/>
          <w:szCs w:val="20"/>
        </w:rPr>
        <w:t>10</w:t>
      </w:r>
      <w:r w:rsidR="00F70D7E" w:rsidRPr="00B4484B">
        <w:rPr>
          <w:rFonts w:cs="Tahoma"/>
          <w:b/>
          <w:sz w:val="20"/>
          <w:szCs w:val="20"/>
        </w:rPr>
        <w:t>. 202</w:t>
      </w:r>
      <w:r w:rsidR="00D4468C" w:rsidRPr="00B4484B">
        <w:rPr>
          <w:rFonts w:cs="Tahoma"/>
          <w:b/>
          <w:sz w:val="20"/>
          <w:szCs w:val="20"/>
        </w:rPr>
        <w:t>5</w:t>
      </w:r>
      <w:r w:rsidR="00F70D7E" w:rsidRPr="00B4484B">
        <w:rPr>
          <w:rFonts w:cs="Tahoma"/>
          <w:b/>
          <w:i/>
          <w:sz w:val="20"/>
          <w:szCs w:val="20"/>
        </w:rPr>
        <w:t xml:space="preserve"> </w:t>
      </w:r>
      <w:r w:rsidR="00F70D7E" w:rsidRPr="00B4484B">
        <w:rPr>
          <w:rFonts w:cs="Tahoma"/>
          <w:b/>
          <w:sz w:val="20"/>
          <w:szCs w:val="20"/>
        </w:rPr>
        <w:t>do 10.00</w:t>
      </w:r>
      <w:r w:rsidR="00F70D7E" w:rsidRPr="00B4484B">
        <w:rPr>
          <w:rFonts w:cs="Tahoma"/>
          <w:sz w:val="20"/>
          <w:szCs w:val="20"/>
        </w:rPr>
        <w:t xml:space="preserve"> ure. </w:t>
      </w:r>
      <w:r w:rsidRPr="00B4484B">
        <w:rPr>
          <w:rFonts w:cs="Tahoma"/>
          <w:sz w:val="20"/>
          <w:szCs w:val="20"/>
        </w:rPr>
        <w:t>Za oddano ponudbo se šteje ponudba, ki je v informacijskem sistemu e-JN označena s statusom »ODDANO«. Ponudnik nosi vse stroške priprave in predložitve ponudbe.</w:t>
      </w:r>
    </w:p>
    <w:p w14:paraId="1FA2F83C" w14:textId="77777777" w:rsidR="00C13BCF" w:rsidRPr="00B4484B" w:rsidRDefault="00C13BCF" w:rsidP="002A2D45">
      <w:pPr>
        <w:keepNext/>
        <w:keepLines/>
        <w:jc w:val="both"/>
        <w:rPr>
          <w:rFonts w:cs="Tahoma"/>
          <w:b/>
          <w:sz w:val="20"/>
          <w:szCs w:val="20"/>
        </w:rPr>
      </w:pPr>
    </w:p>
    <w:p w14:paraId="4A19CE84" w14:textId="77777777" w:rsidR="00C13BCF" w:rsidRPr="00B4484B" w:rsidRDefault="00C13BCF" w:rsidP="002A2D45">
      <w:pPr>
        <w:keepNext/>
        <w:keepLines/>
        <w:tabs>
          <w:tab w:val="left" w:pos="142"/>
        </w:tabs>
        <w:jc w:val="both"/>
        <w:rPr>
          <w:rFonts w:cs="Tahoma"/>
          <w:sz w:val="20"/>
          <w:szCs w:val="20"/>
        </w:rPr>
      </w:pPr>
      <w:r w:rsidRPr="00B4484B">
        <w:rPr>
          <w:rFonts w:cs="Tahoma"/>
          <w:sz w:val="20"/>
          <w:szCs w:val="20"/>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B148B0C" w14:textId="77777777" w:rsidR="00C13BCF" w:rsidRPr="00B4484B" w:rsidRDefault="00C13BCF" w:rsidP="002A2D45">
      <w:pPr>
        <w:keepNext/>
        <w:keepLines/>
        <w:tabs>
          <w:tab w:val="left" w:pos="142"/>
        </w:tabs>
        <w:jc w:val="both"/>
        <w:rPr>
          <w:rFonts w:cs="Tahoma"/>
          <w:sz w:val="20"/>
          <w:szCs w:val="20"/>
        </w:rPr>
      </w:pPr>
    </w:p>
    <w:p w14:paraId="3E27372E" w14:textId="77777777" w:rsidR="00C13BCF" w:rsidRPr="00B4484B" w:rsidRDefault="00C13BCF" w:rsidP="002A2D45">
      <w:pPr>
        <w:keepNext/>
        <w:keepLines/>
        <w:tabs>
          <w:tab w:val="left" w:pos="142"/>
        </w:tabs>
        <w:jc w:val="both"/>
        <w:rPr>
          <w:rFonts w:cs="Tahoma"/>
          <w:sz w:val="20"/>
          <w:szCs w:val="20"/>
        </w:rPr>
      </w:pPr>
      <w:r w:rsidRPr="00B4484B">
        <w:rPr>
          <w:rFonts w:cs="Tahoma"/>
          <w:sz w:val="20"/>
          <w:szCs w:val="20"/>
        </w:rPr>
        <w:t>Po preteku roka za predložitev ponudb ponudbe ne bo več mogoče oddati.</w:t>
      </w:r>
    </w:p>
    <w:p w14:paraId="017CC82A" w14:textId="77777777" w:rsidR="00C13BCF" w:rsidRPr="00B4484B" w:rsidRDefault="00C13BCF" w:rsidP="002A2D45">
      <w:pPr>
        <w:keepNext/>
        <w:keepLines/>
        <w:tabs>
          <w:tab w:val="left" w:pos="142"/>
        </w:tabs>
        <w:jc w:val="both"/>
        <w:rPr>
          <w:rFonts w:cs="Tahoma"/>
          <w:sz w:val="20"/>
          <w:szCs w:val="20"/>
        </w:rPr>
      </w:pPr>
    </w:p>
    <w:p w14:paraId="2B17AEAD" w14:textId="77777777" w:rsidR="00C13BCF" w:rsidRPr="00B4484B" w:rsidRDefault="00C13BCF" w:rsidP="002A2D45">
      <w:pPr>
        <w:keepNext/>
        <w:keepLines/>
        <w:tabs>
          <w:tab w:val="left" w:pos="142"/>
        </w:tabs>
        <w:jc w:val="both"/>
        <w:rPr>
          <w:rFonts w:cs="Tahoma"/>
          <w:i/>
          <w:sz w:val="20"/>
          <w:szCs w:val="20"/>
        </w:rPr>
      </w:pPr>
      <w:r w:rsidRPr="00B4484B">
        <w:rPr>
          <w:rFonts w:cs="Tahoma"/>
          <w:sz w:val="20"/>
          <w:szCs w:val="20"/>
        </w:rPr>
        <w:t xml:space="preserve">Dostop do povezave za oddajo elektronske ponudbe v tem postopku javnega naročila je ponudnikom na voljo </w:t>
      </w:r>
      <w:r w:rsidRPr="00B4484B">
        <w:rPr>
          <w:rFonts w:cs="Tahoma"/>
          <w:sz w:val="20"/>
          <w:szCs w:val="20"/>
          <w:u w:val="single"/>
        </w:rPr>
        <w:t xml:space="preserve">v predmetnem Obvestilu o javnem naročilu Portala JN </w:t>
      </w:r>
      <w:r w:rsidRPr="00B4484B">
        <w:rPr>
          <w:rFonts w:cs="Tahoma"/>
          <w:b/>
          <w:sz w:val="20"/>
          <w:szCs w:val="20"/>
          <w:u w:val="single"/>
        </w:rPr>
        <w:t>v razdelku »1.3 Sporočanje«</w:t>
      </w:r>
      <w:r w:rsidRPr="00B4484B">
        <w:rPr>
          <w:rFonts w:cs="Tahoma"/>
          <w:sz w:val="20"/>
          <w:szCs w:val="20"/>
        </w:rPr>
        <w:t xml:space="preserve">. </w:t>
      </w:r>
    </w:p>
    <w:p w14:paraId="238483CA" w14:textId="77777777" w:rsidR="00F70D7E" w:rsidRPr="00B4484B" w:rsidRDefault="00F70D7E" w:rsidP="002A2D45">
      <w:pPr>
        <w:keepNext/>
        <w:keepLines/>
        <w:jc w:val="both"/>
        <w:rPr>
          <w:rFonts w:cs="Tahoma"/>
          <w:sz w:val="20"/>
          <w:szCs w:val="20"/>
        </w:rPr>
      </w:pPr>
    </w:p>
    <w:p w14:paraId="5CEB2665" w14:textId="4C8EF61D" w:rsidR="00E66247" w:rsidRPr="00B4484B" w:rsidRDefault="00E66247" w:rsidP="002A2D45">
      <w:pPr>
        <w:keepNext/>
        <w:keepLines/>
        <w:jc w:val="both"/>
        <w:rPr>
          <w:rFonts w:cs="Tahoma"/>
          <w:sz w:val="20"/>
          <w:szCs w:val="20"/>
        </w:rPr>
      </w:pPr>
      <w:r w:rsidRPr="00B4484B">
        <w:rPr>
          <w:rFonts w:cs="Tahoma"/>
          <w:sz w:val="20"/>
          <w:szCs w:val="20"/>
        </w:rPr>
        <w:t>Javno odpiranje ponudb poteka avtomatično, in sicer na način, da informac</w:t>
      </w:r>
      <w:r w:rsidR="00782A7F" w:rsidRPr="00B4484B">
        <w:rPr>
          <w:rFonts w:cs="Tahoma"/>
          <w:sz w:val="20"/>
          <w:szCs w:val="20"/>
        </w:rPr>
        <w:t>ijski sistem e-JN samodejno, dve (2) uri</w:t>
      </w:r>
      <w:r w:rsidRPr="00B4484B">
        <w:rPr>
          <w:rFonts w:cs="Tahoma"/>
          <w:sz w:val="20"/>
          <w:szCs w:val="20"/>
        </w:rPr>
        <w:t xml:space="preserve"> po poteku roka za predložitev elektronskih ponudb, omogoči dostop do </w:t>
      </w:r>
      <w:proofErr w:type="spellStart"/>
      <w:r w:rsidRPr="00B4484B">
        <w:rPr>
          <w:rFonts w:cs="Tahoma"/>
          <w:sz w:val="20"/>
          <w:szCs w:val="20"/>
        </w:rPr>
        <w:t>pdf</w:t>
      </w:r>
      <w:proofErr w:type="spellEnd"/>
      <w:r w:rsidRPr="00B4484B">
        <w:rPr>
          <w:rFonts w:cs="Tahoma"/>
          <w:sz w:val="20"/>
          <w:szCs w:val="20"/>
        </w:rPr>
        <w:t>. dokumenta, ki ga ponudnik naloži v sistem e-JN v razdelek »Skupna ponudbena vrednost«, del »</w:t>
      </w:r>
      <w:r w:rsidRPr="00B4484B">
        <w:rPr>
          <w:rFonts w:cs="Tahoma"/>
          <w:b/>
          <w:sz w:val="20"/>
          <w:szCs w:val="20"/>
        </w:rPr>
        <w:t>Predračun</w:t>
      </w:r>
      <w:r w:rsidRPr="00B4484B">
        <w:rPr>
          <w:rFonts w:cs="Tahoma"/>
          <w:sz w:val="20"/>
          <w:szCs w:val="20"/>
        </w:rPr>
        <w:t xml:space="preserve">«. </w:t>
      </w:r>
    </w:p>
    <w:p w14:paraId="2181DF55" w14:textId="77777777" w:rsidR="00EC08ED" w:rsidRPr="00B4484B" w:rsidRDefault="00EC08ED" w:rsidP="002A2D45">
      <w:pPr>
        <w:keepNext/>
        <w:keepLines/>
        <w:tabs>
          <w:tab w:val="left" w:pos="142"/>
        </w:tabs>
        <w:jc w:val="both"/>
        <w:rPr>
          <w:rFonts w:cs="Tahoma"/>
          <w:sz w:val="20"/>
          <w:szCs w:val="20"/>
        </w:rPr>
      </w:pPr>
    </w:p>
    <w:p w14:paraId="060C2D74" w14:textId="77777777" w:rsidR="009350CD" w:rsidRPr="00B4484B" w:rsidRDefault="009350CD" w:rsidP="002A2D45">
      <w:pPr>
        <w:keepNext/>
        <w:keepLines/>
        <w:numPr>
          <w:ilvl w:val="1"/>
          <w:numId w:val="3"/>
        </w:numPr>
        <w:jc w:val="both"/>
        <w:rPr>
          <w:rFonts w:cs="Tahoma"/>
          <w:b/>
          <w:sz w:val="20"/>
          <w:szCs w:val="20"/>
        </w:rPr>
      </w:pPr>
      <w:r w:rsidRPr="00B4484B">
        <w:rPr>
          <w:rFonts w:cs="Tahoma"/>
          <w:b/>
          <w:sz w:val="20"/>
          <w:szCs w:val="20"/>
        </w:rPr>
        <w:t>Izdelava ponudbe</w:t>
      </w:r>
    </w:p>
    <w:p w14:paraId="1C386135" w14:textId="77777777" w:rsidR="009350CD" w:rsidRPr="00B4484B" w:rsidRDefault="009350CD" w:rsidP="002A2D45">
      <w:pPr>
        <w:keepNext/>
        <w:keepLines/>
        <w:tabs>
          <w:tab w:val="left" w:pos="142"/>
        </w:tabs>
        <w:jc w:val="both"/>
        <w:rPr>
          <w:rFonts w:cs="Tahoma"/>
          <w:sz w:val="20"/>
          <w:szCs w:val="20"/>
        </w:rPr>
      </w:pPr>
    </w:p>
    <w:p w14:paraId="39F5EC38" w14:textId="39AF2E54" w:rsidR="00C13BCF" w:rsidRPr="00B4484B" w:rsidRDefault="00C13BCF" w:rsidP="002A2D45">
      <w:pPr>
        <w:keepNext/>
        <w:keepLines/>
        <w:jc w:val="both"/>
        <w:rPr>
          <w:rFonts w:cs="Tahoma"/>
          <w:sz w:val="20"/>
          <w:szCs w:val="20"/>
        </w:rPr>
      </w:pPr>
      <w:r w:rsidRPr="00B4484B">
        <w:rPr>
          <w:rFonts w:cs="Tahoma"/>
          <w:sz w:val="20"/>
          <w:szCs w:val="20"/>
        </w:rPr>
        <w:t>Ponudba naj bo izdelana tako, da vsebuje vse zahtevane dokumente in obrazce, navedene v tč. 6.4. razpisne dokumentacije.</w:t>
      </w:r>
    </w:p>
    <w:p w14:paraId="1091138D" w14:textId="77777777" w:rsidR="00F70D7E" w:rsidRPr="00B4484B" w:rsidRDefault="00F70D7E" w:rsidP="002A2D45">
      <w:pPr>
        <w:keepNext/>
        <w:keepLines/>
        <w:jc w:val="both"/>
        <w:rPr>
          <w:rFonts w:cs="Tahoma"/>
          <w:sz w:val="20"/>
          <w:szCs w:val="20"/>
        </w:rPr>
      </w:pPr>
    </w:p>
    <w:p w14:paraId="3F90C064" w14:textId="77777777" w:rsidR="00C13BCF" w:rsidRPr="00B4484B" w:rsidRDefault="00C13BCF" w:rsidP="002A2D45">
      <w:pPr>
        <w:keepNext/>
        <w:keepLines/>
        <w:jc w:val="both"/>
        <w:rPr>
          <w:rFonts w:cs="Tahoma"/>
          <w:sz w:val="20"/>
          <w:szCs w:val="20"/>
        </w:rPr>
      </w:pPr>
      <w:r w:rsidRPr="00B4484B">
        <w:rPr>
          <w:rFonts w:cs="Tahoma"/>
          <w:sz w:val="20"/>
          <w:szCs w:val="20"/>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2F3198A4" w14:textId="77777777" w:rsidR="00C13BCF" w:rsidRPr="00B4484B" w:rsidRDefault="00C13BCF" w:rsidP="002A2D45">
      <w:pPr>
        <w:keepNext/>
        <w:keepLines/>
        <w:jc w:val="both"/>
        <w:rPr>
          <w:rFonts w:cs="Tahoma"/>
          <w:sz w:val="20"/>
          <w:szCs w:val="20"/>
        </w:rPr>
      </w:pPr>
    </w:p>
    <w:p w14:paraId="1CB99D07" w14:textId="3E1DA854" w:rsidR="00C13BCF" w:rsidRPr="00B4484B" w:rsidRDefault="00C13BCF" w:rsidP="002A2D45">
      <w:pPr>
        <w:keepNext/>
        <w:keepLines/>
        <w:jc w:val="both"/>
        <w:rPr>
          <w:rFonts w:cs="Tahoma"/>
          <w:sz w:val="20"/>
          <w:szCs w:val="20"/>
        </w:rPr>
      </w:pPr>
      <w:r w:rsidRPr="00B4484B">
        <w:rPr>
          <w:rFonts w:cs="Tahoma"/>
          <w:sz w:val="20"/>
          <w:szCs w:val="20"/>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3C45EC7E" w14:textId="77777777" w:rsidR="00554D96" w:rsidRPr="00B4484B" w:rsidRDefault="00554D96" w:rsidP="002A2D45">
      <w:pPr>
        <w:keepNext/>
        <w:keepLines/>
        <w:jc w:val="both"/>
        <w:rPr>
          <w:rFonts w:cs="Tahoma"/>
          <w:sz w:val="20"/>
          <w:szCs w:val="20"/>
        </w:rPr>
      </w:pPr>
    </w:p>
    <w:p w14:paraId="35BE1922" w14:textId="77777777" w:rsidR="009350CD" w:rsidRPr="00B4484B" w:rsidRDefault="009350CD" w:rsidP="002A2D45">
      <w:pPr>
        <w:keepNext/>
        <w:keepLines/>
        <w:numPr>
          <w:ilvl w:val="1"/>
          <w:numId w:val="3"/>
        </w:numPr>
        <w:jc w:val="both"/>
        <w:rPr>
          <w:rFonts w:cs="Tahoma"/>
          <w:b/>
          <w:sz w:val="20"/>
          <w:szCs w:val="20"/>
        </w:rPr>
      </w:pPr>
      <w:r w:rsidRPr="00B4484B">
        <w:rPr>
          <w:rFonts w:cs="Tahoma"/>
          <w:b/>
          <w:sz w:val="20"/>
          <w:szCs w:val="20"/>
        </w:rPr>
        <w:t>Vsebina ponudbene dokumentacije</w:t>
      </w:r>
    </w:p>
    <w:p w14:paraId="58D6F7FB" w14:textId="77777777" w:rsidR="009350CD" w:rsidRPr="00B4484B" w:rsidRDefault="009350CD" w:rsidP="002A2D45">
      <w:pPr>
        <w:keepNext/>
        <w:keepLines/>
        <w:jc w:val="both"/>
        <w:rPr>
          <w:rFonts w:cs="Tahoma"/>
          <w:sz w:val="16"/>
          <w:szCs w:val="16"/>
        </w:rPr>
      </w:pPr>
    </w:p>
    <w:p w14:paraId="0E4B4934" w14:textId="77777777" w:rsidR="002504FB" w:rsidRPr="00B4484B" w:rsidRDefault="002504FB" w:rsidP="002A2D45">
      <w:pPr>
        <w:keepNext/>
        <w:keepLines/>
        <w:jc w:val="both"/>
        <w:rPr>
          <w:rFonts w:cs="Tahoma"/>
          <w:sz w:val="20"/>
          <w:szCs w:val="20"/>
        </w:rPr>
      </w:pPr>
      <w:r w:rsidRPr="00B4484B">
        <w:rPr>
          <w:rFonts w:cs="Tahoma"/>
          <w:sz w:val="20"/>
          <w:szCs w:val="20"/>
        </w:rPr>
        <w:t>Ponudnik, ki odda ponudbo, pod kazensko in materialno odgovornostjo jamči, da so vsi podatki in dokumenti, podani v ponudbi, resnični, in da skenirani (kopirani) dokumenti priloženih listin ustrezajo originalu. V nasprotnem primeru ponudnik naročniku odgovarja za vso škodo, ki mu je nastala. Vsi naloženi dokumenti naj bodo ustrezno poimenovani.</w:t>
      </w:r>
    </w:p>
    <w:p w14:paraId="37B1678B" w14:textId="474CB127" w:rsidR="009350CD" w:rsidRPr="00B4484B" w:rsidRDefault="009350CD" w:rsidP="002A2D45">
      <w:pPr>
        <w:keepNext/>
        <w:keepLines/>
        <w:jc w:val="both"/>
        <w:rPr>
          <w:rFonts w:cs="Tahoma"/>
          <w:sz w:val="16"/>
          <w:szCs w:val="16"/>
        </w:rPr>
      </w:pPr>
    </w:p>
    <w:p w14:paraId="286B304A" w14:textId="77777777" w:rsidR="007B3BA8" w:rsidRDefault="007B3BA8" w:rsidP="002A2D45">
      <w:pPr>
        <w:keepNext/>
        <w:keepLines/>
        <w:jc w:val="both"/>
        <w:rPr>
          <w:rFonts w:cs="Tahoma"/>
          <w:b/>
          <w:bCs/>
          <w:sz w:val="20"/>
          <w:szCs w:val="20"/>
        </w:rPr>
      </w:pPr>
    </w:p>
    <w:p w14:paraId="2B5C0130" w14:textId="77777777" w:rsidR="007B3BA8" w:rsidRDefault="007B3BA8" w:rsidP="002A2D45">
      <w:pPr>
        <w:keepNext/>
        <w:keepLines/>
        <w:jc w:val="both"/>
        <w:rPr>
          <w:rFonts w:cs="Tahoma"/>
          <w:b/>
          <w:bCs/>
          <w:sz w:val="20"/>
          <w:szCs w:val="20"/>
        </w:rPr>
      </w:pPr>
    </w:p>
    <w:p w14:paraId="218F7251" w14:textId="77777777" w:rsidR="007B3BA8" w:rsidRDefault="007B3BA8" w:rsidP="002A2D45">
      <w:pPr>
        <w:keepNext/>
        <w:keepLines/>
        <w:jc w:val="both"/>
        <w:rPr>
          <w:rFonts w:cs="Tahoma"/>
          <w:b/>
          <w:bCs/>
          <w:sz w:val="20"/>
          <w:szCs w:val="20"/>
        </w:rPr>
      </w:pPr>
    </w:p>
    <w:p w14:paraId="74BBFD61" w14:textId="77777777" w:rsidR="007B3BA8" w:rsidRDefault="007B3BA8" w:rsidP="002A2D45">
      <w:pPr>
        <w:keepNext/>
        <w:keepLines/>
        <w:jc w:val="both"/>
        <w:rPr>
          <w:rFonts w:cs="Tahoma"/>
          <w:b/>
          <w:bCs/>
          <w:sz w:val="20"/>
          <w:szCs w:val="20"/>
        </w:rPr>
      </w:pPr>
    </w:p>
    <w:p w14:paraId="3F45D5C8" w14:textId="77777777" w:rsidR="007B3BA8" w:rsidRDefault="007B3BA8" w:rsidP="002A2D45">
      <w:pPr>
        <w:keepNext/>
        <w:keepLines/>
        <w:jc w:val="both"/>
        <w:rPr>
          <w:rFonts w:cs="Tahoma"/>
          <w:b/>
          <w:bCs/>
          <w:sz w:val="20"/>
          <w:szCs w:val="20"/>
        </w:rPr>
      </w:pPr>
    </w:p>
    <w:p w14:paraId="2BDE0E66" w14:textId="6AF47553" w:rsidR="009350CD" w:rsidRPr="00B4484B" w:rsidRDefault="009350CD" w:rsidP="002A2D45">
      <w:pPr>
        <w:keepNext/>
        <w:keepLines/>
        <w:jc w:val="both"/>
        <w:rPr>
          <w:rFonts w:cs="Tahoma"/>
          <w:b/>
          <w:bCs/>
          <w:sz w:val="20"/>
          <w:szCs w:val="20"/>
        </w:rPr>
      </w:pPr>
      <w:r w:rsidRPr="00B4484B">
        <w:rPr>
          <w:rFonts w:cs="Tahoma"/>
          <w:b/>
          <w:bCs/>
          <w:sz w:val="20"/>
          <w:szCs w:val="20"/>
        </w:rPr>
        <w:lastRenderedPageBreak/>
        <w:t>Ponudbena dokumentacija, ki jo naročnik zahteva z javnim razpisom in jo mora ponudnik naložiti v informacijski sistem e-JN je navedena v nadaljevanju:</w:t>
      </w:r>
    </w:p>
    <w:p w14:paraId="3FF8C644" w14:textId="45DB0488" w:rsidR="00D4468C" w:rsidRPr="00B4484B" w:rsidRDefault="00D4468C" w:rsidP="002A2D45">
      <w:pPr>
        <w:keepNext/>
        <w:keepLines/>
        <w:jc w:val="both"/>
        <w:rPr>
          <w:rFonts w:cs="Tahoma"/>
          <w:sz w:val="20"/>
          <w:szCs w:val="20"/>
        </w:rPr>
      </w:pPr>
    </w:p>
    <w:p w14:paraId="4582A02A" w14:textId="77777777" w:rsidR="00D4468C" w:rsidRPr="00B4484B" w:rsidRDefault="00D4468C" w:rsidP="002A2D45">
      <w:pPr>
        <w:keepNext/>
        <w:keepLines/>
        <w:numPr>
          <w:ilvl w:val="0"/>
          <w:numId w:val="29"/>
        </w:numPr>
        <w:jc w:val="both"/>
        <w:rPr>
          <w:rFonts w:cs="Tahoma"/>
          <w:b/>
          <w:color w:val="00B050"/>
          <w:sz w:val="20"/>
          <w:szCs w:val="20"/>
          <w:u w:val="single"/>
        </w:rPr>
      </w:pPr>
      <w:r w:rsidRPr="00B4484B">
        <w:rPr>
          <w:rFonts w:cs="Tahoma"/>
          <w:b/>
          <w:color w:val="00B050"/>
          <w:sz w:val="20"/>
          <w:szCs w:val="20"/>
          <w:u w:val="single"/>
        </w:rPr>
        <w:t>Razdelek »Osnovni podatki o ponudniku«</w:t>
      </w:r>
    </w:p>
    <w:p w14:paraId="3F473C7B" w14:textId="77777777" w:rsidR="00D4468C" w:rsidRPr="00B4484B" w:rsidRDefault="00D4468C" w:rsidP="002A2D45">
      <w:pPr>
        <w:keepNext/>
        <w:keepLines/>
        <w:jc w:val="both"/>
        <w:rPr>
          <w:rFonts w:cs="Tahoma"/>
          <w:sz w:val="16"/>
          <w:szCs w:val="16"/>
        </w:rPr>
      </w:pPr>
    </w:p>
    <w:p w14:paraId="2AE810A1" w14:textId="77777777" w:rsidR="00D4468C" w:rsidRPr="00B4484B" w:rsidRDefault="00D4468C" w:rsidP="002A2D45">
      <w:pPr>
        <w:keepNext/>
        <w:keepLines/>
        <w:jc w:val="both"/>
        <w:rPr>
          <w:rFonts w:cs="Tahoma"/>
          <w:sz w:val="20"/>
          <w:szCs w:val="20"/>
        </w:rPr>
      </w:pPr>
      <w:r w:rsidRPr="00B4484B">
        <w:rPr>
          <w:rFonts w:cs="Tahoma"/>
          <w:sz w:val="20"/>
          <w:szCs w:val="20"/>
        </w:rPr>
        <w:t>Ponudnik vnese osnovne podatke o ponudbi. V primeru skupne ponudbe, ponudbe s podizvajalci ali uporabe zmogljivosti drugih subjektov, ponudnik označi ustrezen kvadratek. V primeru, da ponudnik samostojno oddaja ponudbo ne označi nobenega kvadratka.</w:t>
      </w:r>
    </w:p>
    <w:p w14:paraId="03665784" w14:textId="77777777" w:rsidR="00554D96" w:rsidRPr="00B4484B" w:rsidRDefault="00554D96" w:rsidP="002A2D45">
      <w:pPr>
        <w:keepNext/>
        <w:keepLines/>
        <w:jc w:val="both"/>
        <w:rPr>
          <w:rFonts w:cs="Tahoma"/>
          <w:sz w:val="16"/>
          <w:szCs w:val="16"/>
        </w:rPr>
      </w:pPr>
    </w:p>
    <w:p w14:paraId="3DAB2CAD" w14:textId="77777777" w:rsidR="00815548" w:rsidRPr="00B4484B" w:rsidRDefault="00815548" w:rsidP="002A2D45">
      <w:pPr>
        <w:keepNext/>
        <w:keepLines/>
        <w:numPr>
          <w:ilvl w:val="0"/>
          <w:numId w:val="29"/>
        </w:numPr>
        <w:jc w:val="both"/>
        <w:rPr>
          <w:rFonts w:cs="Tahoma"/>
          <w:b/>
          <w:color w:val="00B050"/>
          <w:sz w:val="20"/>
          <w:szCs w:val="20"/>
          <w:u w:val="single"/>
        </w:rPr>
      </w:pPr>
      <w:r w:rsidRPr="00B4484B">
        <w:rPr>
          <w:rFonts w:cs="Tahoma"/>
          <w:b/>
          <w:color w:val="00B050"/>
          <w:sz w:val="20"/>
          <w:szCs w:val="20"/>
          <w:u w:val="single"/>
        </w:rPr>
        <w:t>Razdelek »Skupna ponudbena vrednost«</w:t>
      </w:r>
    </w:p>
    <w:p w14:paraId="6ADDCF92" w14:textId="77777777" w:rsidR="00815548" w:rsidRPr="00B4484B" w:rsidRDefault="00815548" w:rsidP="002A2D45">
      <w:pPr>
        <w:keepNext/>
        <w:keepLines/>
        <w:jc w:val="both"/>
        <w:rPr>
          <w:rFonts w:cs="Tahoma"/>
          <w:sz w:val="16"/>
          <w:szCs w:val="16"/>
        </w:rPr>
      </w:pPr>
    </w:p>
    <w:p w14:paraId="66E95757" w14:textId="02AE249F" w:rsidR="00D4468C" w:rsidRDefault="00D4468C" w:rsidP="002A2D45">
      <w:pPr>
        <w:keepNext/>
        <w:keepLines/>
        <w:jc w:val="both"/>
        <w:rPr>
          <w:rFonts w:cs="Tahoma"/>
          <w:sz w:val="20"/>
          <w:szCs w:val="20"/>
        </w:rPr>
      </w:pPr>
      <w:r w:rsidRPr="00B4484B">
        <w:rPr>
          <w:rFonts w:cs="Tahoma"/>
          <w:sz w:val="20"/>
          <w:szCs w:val="20"/>
        </w:rPr>
        <w:t>Ponudnik v sistem e-JN v razdelek »Skupna ponudbena vrednost« v zato namenjen prostor vpiše skupni ponudbeni znesek brez davka v EUR in znesek davka v EUR</w:t>
      </w:r>
      <w:r w:rsidR="00863C41" w:rsidRPr="00B4484B">
        <w:rPr>
          <w:rFonts w:cs="Tahoma"/>
          <w:sz w:val="20"/>
          <w:szCs w:val="20"/>
        </w:rPr>
        <w:t xml:space="preserve"> za sklop za katerega oddaja ponudbo</w:t>
      </w:r>
      <w:r w:rsidRPr="00B4484B">
        <w:rPr>
          <w:rFonts w:cs="Tahoma"/>
          <w:sz w:val="20"/>
          <w:szCs w:val="20"/>
        </w:rPr>
        <w:t>. Znesek skupaj z davkom v EUR se izračuna samodejno. V del »Predračun« pa naloži izpolnjeno in podpisano Prilogo »</w:t>
      </w:r>
      <w:r w:rsidR="00863C41" w:rsidRPr="00B4484B">
        <w:rPr>
          <w:rFonts w:cs="Tahoma"/>
          <w:sz w:val="20"/>
          <w:szCs w:val="20"/>
        </w:rPr>
        <w:t>POVZETEK PREDRAČUNA</w:t>
      </w:r>
      <w:r w:rsidRPr="00B4484B">
        <w:rPr>
          <w:rFonts w:cs="Tahoma"/>
          <w:sz w:val="20"/>
          <w:szCs w:val="20"/>
        </w:rPr>
        <w:t xml:space="preserve">)« v </w:t>
      </w:r>
      <w:proofErr w:type="spellStart"/>
      <w:r w:rsidRPr="00B4484B">
        <w:rPr>
          <w:rFonts w:cs="Tahoma"/>
          <w:sz w:val="20"/>
          <w:szCs w:val="20"/>
        </w:rPr>
        <w:t>pdf</w:t>
      </w:r>
      <w:proofErr w:type="spellEnd"/>
      <w:r w:rsidRPr="00B4484B">
        <w:rPr>
          <w:rFonts w:cs="Tahoma"/>
          <w:sz w:val="20"/>
          <w:szCs w:val="20"/>
        </w:rPr>
        <w:t>. obliki/formatu. »Skupna ponudbena vrednost«</w:t>
      </w:r>
      <w:r w:rsidR="00863C41" w:rsidRPr="00B4484B">
        <w:rPr>
          <w:rFonts w:cs="Tahoma"/>
          <w:sz w:val="20"/>
          <w:szCs w:val="20"/>
        </w:rPr>
        <w:t xml:space="preserve"> za posamezni sklop za katerega ponudnik oddaja ponudbo</w:t>
      </w:r>
      <w:r w:rsidRPr="00B4484B">
        <w:rPr>
          <w:rFonts w:cs="Tahoma"/>
          <w:sz w:val="20"/>
          <w:szCs w:val="20"/>
        </w:rPr>
        <w:t>, ki bo vpisana v istoimenski razdelek in dokument (Priloga »</w:t>
      </w:r>
      <w:r w:rsidR="00863C41" w:rsidRPr="00B4484B">
        <w:rPr>
          <w:rFonts w:cs="Tahoma"/>
          <w:sz w:val="20"/>
          <w:szCs w:val="20"/>
        </w:rPr>
        <w:t>POVZETEK PREDRAČUNA</w:t>
      </w:r>
      <w:r w:rsidRPr="00B4484B">
        <w:rPr>
          <w:rFonts w:cs="Tahoma"/>
          <w:sz w:val="20"/>
          <w:szCs w:val="20"/>
        </w:rPr>
        <w:t xml:space="preserve">), ki bo naložen kot predračun v del »Predračun«, bosta razvidna in dostopna na javnem odpiranju ponudb. </w:t>
      </w:r>
    </w:p>
    <w:p w14:paraId="6DBF891A" w14:textId="77777777" w:rsidR="00461E1B" w:rsidRDefault="00461E1B" w:rsidP="002A2D45">
      <w:pPr>
        <w:keepNext/>
        <w:keepLines/>
        <w:jc w:val="both"/>
        <w:rPr>
          <w:rFonts w:cs="Tahoma"/>
          <w:sz w:val="20"/>
          <w:szCs w:val="20"/>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1134"/>
      </w:tblGrid>
      <w:tr w:rsidR="00863C41" w:rsidRPr="00B4484B" w14:paraId="2D3AB80E" w14:textId="77777777" w:rsidTr="00513CCC">
        <w:tc>
          <w:tcPr>
            <w:tcW w:w="608" w:type="dxa"/>
            <w:tcBorders>
              <w:right w:val="nil"/>
            </w:tcBorders>
          </w:tcPr>
          <w:p w14:paraId="600A7731" w14:textId="77777777" w:rsidR="00863C41" w:rsidRPr="00B4484B" w:rsidRDefault="00863C41" w:rsidP="00513CCC">
            <w:pPr>
              <w:keepNext/>
              <w:keepLines/>
              <w:jc w:val="both"/>
              <w:rPr>
                <w:rFonts w:cs="Tahoma"/>
                <w:sz w:val="20"/>
                <w:szCs w:val="20"/>
              </w:rPr>
            </w:pP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579" w:type="dxa"/>
            <w:tcBorders>
              <w:left w:val="nil"/>
            </w:tcBorders>
            <w:vAlign w:val="bottom"/>
          </w:tcPr>
          <w:p w14:paraId="0C8B7E2D" w14:textId="139F4A2C" w:rsidR="00863C41" w:rsidRPr="00B4484B" w:rsidRDefault="00863C41" w:rsidP="00513CCC">
            <w:pPr>
              <w:keepNext/>
              <w:keepLines/>
              <w:rPr>
                <w:rFonts w:cs="Tahoma"/>
                <w:sz w:val="20"/>
                <w:szCs w:val="20"/>
              </w:rPr>
            </w:pPr>
            <w:r w:rsidRPr="00B4484B">
              <w:rPr>
                <w:rFonts w:cs="Tahoma"/>
                <w:sz w:val="20"/>
                <w:szCs w:val="20"/>
                <w:lang w:eastAsia="en-US"/>
              </w:rPr>
              <w:t>POVZETEK PREDRAČUNA</w:t>
            </w:r>
          </w:p>
        </w:tc>
        <w:tc>
          <w:tcPr>
            <w:tcW w:w="1134" w:type="dxa"/>
          </w:tcPr>
          <w:p w14:paraId="5E7442FC" w14:textId="55AF7FA4" w:rsidR="00863C41" w:rsidRPr="00B4484B" w:rsidRDefault="00863C41" w:rsidP="00513CCC">
            <w:pPr>
              <w:keepNext/>
              <w:keepLines/>
              <w:jc w:val="both"/>
              <w:rPr>
                <w:rFonts w:cs="Tahoma"/>
                <w:b/>
                <w:iCs/>
                <w:sz w:val="20"/>
                <w:szCs w:val="20"/>
              </w:rPr>
            </w:pPr>
          </w:p>
        </w:tc>
      </w:tr>
    </w:tbl>
    <w:p w14:paraId="675D833D" w14:textId="37D5221F" w:rsidR="00EC7E5E" w:rsidRPr="00B4484B" w:rsidRDefault="00EC7E5E" w:rsidP="002A2D45">
      <w:pPr>
        <w:keepNext/>
        <w:keepLines/>
        <w:jc w:val="both"/>
        <w:rPr>
          <w:rFonts w:cs="Tahoma"/>
          <w:b/>
          <w:sz w:val="16"/>
          <w:szCs w:val="16"/>
        </w:rPr>
      </w:pPr>
    </w:p>
    <w:p w14:paraId="7F9916DE" w14:textId="2F0F35F7" w:rsidR="00843113" w:rsidRPr="00B4484B" w:rsidRDefault="00843113" w:rsidP="002A2D45">
      <w:pPr>
        <w:keepNext/>
        <w:keepLines/>
        <w:jc w:val="both"/>
        <w:rPr>
          <w:rFonts w:cs="Tahoma"/>
          <w:b/>
          <w:sz w:val="16"/>
          <w:szCs w:val="16"/>
        </w:rPr>
      </w:pPr>
    </w:p>
    <w:p w14:paraId="47615FF9" w14:textId="77777777" w:rsidR="00895DF0" w:rsidRPr="00B4484B" w:rsidRDefault="00895DF0" w:rsidP="002A2D45">
      <w:pPr>
        <w:keepNext/>
        <w:keepLines/>
        <w:numPr>
          <w:ilvl w:val="0"/>
          <w:numId w:val="29"/>
        </w:numPr>
        <w:jc w:val="both"/>
        <w:rPr>
          <w:rFonts w:cs="Tahoma"/>
          <w:b/>
          <w:color w:val="00B050"/>
          <w:sz w:val="20"/>
          <w:szCs w:val="20"/>
          <w:u w:val="single"/>
        </w:rPr>
      </w:pPr>
      <w:r w:rsidRPr="00B4484B">
        <w:rPr>
          <w:rFonts w:cs="Tahoma"/>
          <w:b/>
          <w:color w:val="00B050"/>
          <w:sz w:val="20"/>
          <w:szCs w:val="20"/>
          <w:u w:val="single"/>
        </w:rPr>
        <w:t>Razdelek »DOKUMENTI«, del »IZJAVA – ponudnik«</w:t>
      </w:r>
    </w:p>
    <w:p w14:paraId="7DABA174" w14:textId="77777777" w:rsidR="00895DF0" w:rsidRPr="00B4484B" w:rsidRDefault="00895DF0" w:rsidP="002A2D45">
      <w:pPr>
        <w:keepNext/>
        <w:keepLines/>
        <w:jc w:val="both"/>
        <w:rPr>
          <w:rFonts w:cs="Tahoma"/>
          <w:sz w:val="16"/>
          <w:szCs w:val="16"/>
        </w:rPr>
      </w:pPr>
    </w:p>
    <w:p w14:paraId="3C5DE2B7" w14:textId="77777777" w:rsidR="00895DF0" w:rsidRPr="00B4484B" w:rsidRDefault="00895DF0" w:rsidP="002A2D45">
      <w:pPr>
        <w:keepNext/>
        <w:keepLines/>
        <w:jc w:val="both"/>
        <w:rPr>
          <w:rFonts w:cs="Tahoma"/>
          <w:b/>
          <w:sz w:val="20"/>
          <w:szCs w:val="20"/>
        </w:rPr>
      </w:pPr>
      <w:r w:rsidRPr="00B4484B">
        <w:rPr>
          <w:rFonts w:cs="Tahoma"/>
          <w:sz w:val="20"/>
          <w:szCs w:val="20"/>
        </w:rPr>
        <w:t>Ponudnik (vodilni partner) mora Prilogo 3/1 IZJAVA O IZPOLNJEVANJU SPOSOBNOSTI PONUDNIKA/PARTNERJA « izpolniti, podpisati in žigosati ter jo v .</w:t>
      </w:r>
      <w:proofErr w:type="spellStart"/>
      <w:r w:rsidRPr="00B4484B">
        <w:rPr>
          <w:rFonts w:cs="Tahoma"/>
          <w:sz w:val="20"/>
          <w:szCs w:val="20"/>
        </w:rPr>
        <w:t>pdf</w:t>
      </w:r>
      <w:proofErr w:type="spellEnd"/>
      <w:r w:rsidRPr="00B4484B">
        <w:rPr>
          <w:rFonts w:cs="Tahoma"/>
          <w:sz w:val="20"/>
          <w:szCs w:val="20"/>
        </w:rPr>
        <w:t xml:space="preserve"> formatu naložiti na informacijski sistem e-JN</w:t>
      </w:r>
      <w:r w:rsidRPr="00B4484B">
        <w:rPr>
          <w:rFonts w:cs="Tahoma"/>
          <w:b/>
          <w:sz w:val="20"/>
          <w:szCs w:val="20"/>
        </w:rPr>
        <w:t xml:space="preserve"> v razdelek »DOKUMENTI«, del »IZJAVA – ponudnik«</w:t>
      </w:r>
      <w:r w:rsidRPr="00B4484B">
        <w:rPr>
          <w:rFonts w:cs="Tahoma"/>
          <w:sz w:val="20"/>
          <w:szCs w:val="20"/>
        </w:rPr>
        <w:t>.</w:t>
      </w:r>
    </w:p>
    <w:p w14:paraId="6ECCCBB3" w14:textId="7075A221" w:rsidR="00F4205A" w:rsidRPr="00B4484B" w:rsidRDefault="00F4205A" w:rsidP="002A2D45">
      <w:pPr>
        <w:keepNext/>
        <w:keepLines/>
        <w:jc w:val="both"/>
        <w:rPr>
          <w:rFonts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4409D1" w:rsidRPr="00B4484B" w14:paraId="7C3B27F3" w14:textId="77777777" w:rsidTr="00F41D64">
        <w:tc>
          <w:tcPr>
            <w:tcW w:w="643" w:type="dxa"/>
            <w:tcBorders>
              <w:right w:val="nil"/>
            </w:tcBorders>
          </w:tcPr>
          <w:p w14:paraId="6DC03D21" w14:textId="77777777" w:rsidR="004409D1" w:rsidRPr="00B4484B" w:rsidRDefault="004409D1" w:rsidP="002A2D45">
            <w:pPr>
              <w:keepNext/>
              <w:keepLines/>
              <w:jc w:val="both"/>
              <w:rPr>
                <w:rFonts w:cs="Tahoma"/>
                <w:sz w:val="20"/>
                <w:szCs w:val="20"/>
              </w:rPr>
            </w:pP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295" w:type="dxa"/>
            <w:tcBorders>
              <w:left w:val="nil"/>
              <w:right w:val="single" w:sz="4" w:space="0" w:color="auto"/>
            </w:tcBorders>
            <w:vAlign w:val="bottom"/>
          </w:tcPr>
          <w:p w14:paraId="02F60DB5" w14:textId="77777777" w:rsidR="004409D1" w:rsidRPr="00B4484B" w:rsidRDefault="004409D1" w:rsidP="002A2D45">
            <w:pPr>
              <w:keepNext/>
              <w:keepLines/>
              <w:rPr>
                <w:rFonts w:cs="Tahoma"/>
                <w:sz w:val="20"/>
                <w:szCs w:val="20"/>
              </w:rPr>
            </w:pPr>
            <w:r w:rsidRPr="00B4484B">
              <w:rPr>
                <w:rFonts w:cs="Tahoma"/>
                <w:sz w:val="20"/>
                <w:szCs w:val="20"/>
              </w:rPr>
              <w:t>IZJAVA O IZPOLNJEVANJU SPOSOBNOSTI PONUDNIKA/PARTNERJA</w:t>
            </w:r>
          </w:p>
        </w:tc>
        <w:tc>
          <w:tcPr>
            <w:tcW w:w="851" w:type="dxa"/>
            <w:tcBorders>
              <w:top w:val="single" w:sz="4" w:space="0" w:color="auto"/>
              <w:left w:val="single" w:sz="4" w:space="0" w:color="auto"/>
              <w:bottom w:val="single" w:sz="4" w:space="0" w:color="auto"/>
              <w:right w:val="nil"/>
            </w:tcBorders>
          </w:tcPr>
          <w:p w14:paraId="34788FD4" w14:textId="77777777" w:rsidR="004409D1" w:rsidRPr="00B4484B" w:rsidRDefault="004409D1" w:rsidP="002A2D45">
            <w:pPr>
              <w:keepNext/>
              <w:keepLines/>
              <w:ind w:left="-74" w:right="-207"/>
              <w:jc w:val="both"/>
              <w:rPr>
                <w:rFonts w:cs="Tahoma"/>
                <w:b/>
                <w:iCs/>
                <w:sz w:val="20"/>
                <w:szCs w:val="20"/>
              </w:rPr>
            </w:pPr>
            <w:r w:rsidRPr="00B4484B">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10327EE7" w14:textId="77777777" w:rsidR="004409D1" w:rsidRPr="00B4484B" w:rsidRDefault="004409D1" w:rsidP="002A2D45">
            <w:pPr>
              <w:keepNext/>
              <w:keepLines/>
              <w:ind w:right="-62"/>
              <w:jc w:val="both"/>
              <w:rPr>
                <w:rFonts w:cs="Tahoma"/>
                <w:b/>
                <w:iCs/>
                <w:sz w:val="20"/>
                <w:szCs w:val="20"/>
              </w:rPr>
            </w:pPr>
            <w:r w:rsidRPr="00B4484B">
              <w:rPr>
                <w:rFonts w:cs="Tahoma"/>
                <w:b/>
                <w:iCs/>
                <w:sz w:val="20"/>
                <w:szCs w:val="20"/>
              </w:rPr>
              <w:t xml:space="preserve"> 3/1  </w:t>
            </w:r>
          </w:p>
        </w:tc>
      </w:tr>
    </w:tbl>
    <w:p w14:paraId="0DCECECF" w14:textId="618E7849" w:rsidR="00AE6FE5" w:rsidRPr="00B4484B" w:rsidRDefault="00AE6FE5" w:rsidP="002A2D45">
      <w:pPr>
        <w:keepNext/>
        <w:keepLines/>
        <w:jc w:val="both"/>
        <w:rPr>
          <w:rFonts w:cs="Tahoma"/>
          <w:sz w:val="20"/>
          <w:szCs w:val="20"/>
        </w:rPr>
      </w:pPr>
    </w:p>
    <w:p w14:paraId="286BBF32" w14:textId="77777777" w:rsidR="00895DF0" w:rsidRPr="00B4484B" w:rsidRDefault="00895DF0" w:rsidP="002A2D45">
      <w:pPr>
        <w:keepNext/>
        <w:keepLines/>
        <w:numPr>
          <w:ilvl w:val="0"/>
          <w:numId w:val="29"/>
        </w:numPr>
        <w:jc w:val="both"/>
        <w:rPr>
          <w:rFonts w:cs="Tahoma"/>
          <w:b/>
          <w:color w:val="00B050"/>
          <w:sz w:val="20"/>
          <w:szCs w:val="20"/>
          <w:u w:val="single"/>
        </w:rPr>
      </w:pPr>
      <w:r w:rsidRPr="00B4484B">
        <w:rPr>
          <w:rFonts w:cs="Tahoma"/>
          <w:b/>
          <w:color w:val="00B050"/>
          <w:sz w:val="20"/>
          <w:szCs w:val="20"/>
          <w:u w:val="single"/>
        </w:rPr>
        <w:t>Razdelek »SODELUJOČI«, del »IZJAVA – ostali sodelujoči«</w:t>
      </w:r>
    </w:p>
    <w:p w14:paraId="4892BBE7" w14:textId="77777777" w:rsidR="00895DF0" w:rsidRPr="00B4484B" w:rsidRDefault="00895DF0" w:rsidP="002A2D45">
      <w:pPr>
        <w:keepNext/>
        <w:keepLines/>
        <w:jc w:val="both"/>
        <w:rPr>
          <w:rFonts w:cs="Tahoma"/>
          <w:sz w:val="16"/>
          <w:szCs w:val="16"/>
        </w:rPr>
      </w:pPr>
    </w:p>
    <w:p w14:paraId="5B251458" w14:textId="6F468685" w:rsidR="00BF3C53" w:rsidRPr="00B4484B" w:rsidRDefault="00895DF0" w:rsidP="002A2D45">
      <w:pPr>
        <w:keepNext/>
        <w:keepLines/>
        <w:jc w:val="both"/>
        <w:rPr>
          <w:rFonts w:cs="Tahoma"/>
          <w:sz w:val="20"/>
          <w:szCs w:val="20"/>
        </w:rPr>
      </w:pPr>
      <w:r w:rsidRPr="00B4484B">
        <w:rPr>
          <w:rFonts w:cs="Tahoma"/>
          <w:sz w:val="20"/>
          <w:szCs w:val="20"/>
        </w:rPr>
        <w:t>Ponudnik mora</w:t>
      </w:r>
      <w:r w:rsidRPr="00B4484B">
        <w:rPr>
          <w:rFonts w:cs="Tahoma"/>
          <w:b/>
          <w:sz w:val="20"/>
          <w:szCs w:val="20"/>
        </w:rPr>
        <w:t xml:space="preserve"> v primeru nastopa s partnerji (skupna ponudba) </w:t>
      </w:r>
      <w:r w:rsidRPr="00B4484B">
        <w:rPr>
          <w:rFonts w:cs="Tahoma"/>
          <w:sz w:val="20"/>
          <w:szCs w:val="20"/>
        </w:rPr>
        <w:t>za posameznega partnerja naložiti na informacijski sistem e-JN</w:t>
      </w:r>
      <w:r w:rsidRPr="00B4484B">
        <w:rPr>
          <w:rFonts w:cs="Tahoma"/>
          <w:b/>
          <w:sz w:val="20"/>
          <w:szCs w:val="20"/>
        </w:rPr>
        <w:t xml:space="preserve"> v razdelek »SODELUJOČI«, del »IZJAVA – ostali sodelujoči«</w:t>
      </w:r>
      <w:r w:rsidRPr="00B4484B">
        <w:rPr>
          <w:rFonts w:cs="Tahoma"/>
          <w:sz w:val="20"/>
          <w:szCs w:val="20"/>
        </w:rPr>
        <w:t xml:space="preserve"> </w:t>
      </w:r>
      <w:r w:rsidRPr="00B4484B">
        <w:rPr>
          <w:rFonts w:cs="Tahoma"/>
          <w:sz w:val="20"/>
          <w:szCs w:val="20"/>
          <w:u w:val="single"/>
        </w:rPr>
        <w:t>izpolnjeno in podpisano</w:t>
      </w:r>
      <w:r w:rsidRPr="00B4484B">
        <w:rPr>
          <w:rFonts w:cs="Tahoma"/>
          <w:sz w:val="20"/>
          <w:szCs w:val="20"/>
        </w:rPr>
        <w:t xml:space="preserve"> Prilogo 3/1 »IZJAVA O IZPOLNJEVANJU SPOSOBNOSTI PONUDNIKA/PARTNERJA« v .</w:t>
      </w:r>
      <w:proofErr w:type="spellStart"/>
      <w:r w:rsidRPr="00B4484B">
        <w:rPr>
          <w:rFonts w:cs="Tahoma"/>
          <w:sz w:val="20"/>
          <w:szCs w:val="20"/>
        </w:rPr>
        <w:t>pdf</w:t>
      </w:r>
      <w:proofErr w:type="spellEnd"/>
      <w:r w:rsidRPr="00B4484B">
        <w:rPr>
          <w:rFonts w:cs="Tahoma"/>
          <w:sz w:val="20"/>
          <w:szCs w:val="20"/>
        </w:rPr>
        <w:t xml:space="preserve"> formatu. V kolikor ponudnik v predmetnem naročilu ne nastopa z partnerjem, Priloge ni </w:t>
      </w:r>
      <w:r w:rsidR="00D979EC" w:rsidRPr="00B4484B">
        <w:rPr>
          <w:rFonts w:cs="Tahoma"/>
          <w:sz w:val="20"/>
          <w:szCs w:val="20"/>
        </w:rPr>
        <w:t>potrebno</w:t>
      </w:r>
      <w:r w:rsidRPr="00B4484B">
        <w:rPr>
          <w:rFonts w:cs="Tahoma"/>
          <w:sz w:val="20"/>
          <w:szCs w:val="20"/>
        </w:rPr>
        <w:t xml:space="preserve"> pril</w:t>
      </w:r>
      <w:r w:rsidR="00D979EC" w:rsidRPr="00B4484B">
        <w:rPr>
          <w:rFonts w:cs="Tahoma"/>
          <w:sz w:val="20"/>
          <w:szCs w:val="20"/>
        </w:rPr>
        <w:t>ožiti</w:t>
      </w:r>
      <w:r w:rsidRPr="00B4484B">
        <w:rPr>
          <w:rFonts w:cs="Tahoma"/>
          <w:sz w:val="20"/>
          <w:szCs w:val="20"/>
        </w:rPr>
        <w:t>.</w:t>
      </w:r>
    </w:p>
    <w:p w14:paraId="4A961DD7" w14:textId="7C03A4D5" w:rsidR="00EC08ED" w:rsidRPr="00B4484B" w:rsidRDefault="00EC08ED" w:rsidP="002A2D45">
      <w:pPr>
        <w:keepNext/>
        <w:keepLines/>
        <w:jc w:val="both"/>
        <w:rPr>
          <w:rFonts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4409D1" w:rsidRPr="00B4484B" w14:paraId="3E37182C" w14:textId="77777777" w:rsidTr="00F41D64">
        <w:tc>
          <w:tcPr>
            <w:tcW w:w="643" w:type="dxa"/>
            <w:tcBorders>
              <w:right w:val="nil"/>
            </w:tcBorders>
          </w:tcPr>
          <w:p w14:paraId="7B271ACE" w14:textId="77777777" w:rsidR="004409D1" w:rsidRPr="00B4484B" w:rsidRDefault="004409D1" w:rsidP="002A2D45">
            <w:pPr>
              <w:keepNext/>
              <w:keepLines/>
              <w:jc w:val="both"/>
              <w:rPr>
                <w:rFonts w:cs="Tahoma"/>
                <w:sz w:val="20"/>
                <w:szCs w:val="20"/>
              </w:rPr>
            </w:pP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295" w:type="dxa"/>
            <w:tcBorders>
              <w:left w:val="nil"/>
              <w:right w:val="single" w:sz="4" w:space="0" w:color="auto"/>
            </w:tcBorders>
            <w:vAlign w:val="bottom"/>
          </w:tcPr>
          <w:p w14:paraId="263C5D41" w14:textId="12D68927" w:rsidR="004409D1" w:rsidRPr="00B4484B" w:rsidRDefault="004409D1" w:rsidP="002A2D45">
            <w:pPr>
              <w:keepNext/>
              <w:keepLines/>
              <w:rPr>
                <w:rFonts w:cs="Tahoma"/>
                <w:sz w:val="20"/>
                <w:szCs w:val="20"/>
              </w:rPr>
            </w:pPr>
            <w:r w:rsidRPr="00B4484B">
              <w:rPr>
                <w:rFonts w:cs="Tahoma"/>
                <w:sz w:val="20"/>
                <w:szCs w:val="20"/>
              </w:rPr>
              <w:t>IZJAVA O IZPOLNJEVANJU SPOSOBNOSTI PONUDNIKA/PARTNERJA</w:t>
            </w:r>
          </w:p>
        </w:tc>
        <w:tc>
          <w:tcPr>
            <w:tcW w:w="851" w:type="dxa"/>
            <w:tcBorders>
              <w:top w:val="single" w:sz="4" w:space="0" w:color="auto"/>
              <w:left w:val="single" w:sz="4" w:space="0" w:color="auto"/>
              <w:bottom w:val="single" w:sz="4" w:space="0" w:color="auto"/>
              <w:right w:val="nil"/>
            </w:tcBorders>
          </w:tcPr>
          <w:p w14:paraId="74D2604D" w14:textId="77777777" w:rsidR="004409D1" w:rsidRPr="00B4484B" w:rsidRDefault="004409D1" w:rsidP="002A2D45">
            <w:pPr>
              <w:keepNext/>
              <w:keepLines/>
              <w:ind w:left="-74" w:right="-207"/>
              <w:jc w:val="both"/>
              <w:rPr>
                <w:rFonts w:cs="Tahoma"/>
                <w:b/>
                <w:iCs/>
                <w:sz w:val="20"/>
                <w:szCs w:val="20"/>
              </w:rPr>
            </w:pPr>
            <w:r w:rsidRPr="00B4484B">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45C55412" w14:textId="40220AAA" w:rsidR="004409D1" w:rsidRPr="00B4484B" w:rsidRDefault="004409D1" w:rsidP="002A2D45">
            <w:pPr>
              <w:keepNext/>
              <w:keepLines/>
              <w:ind w:right="-62"/>
              <w:jc w:val="both"/>
              <w:rPr>
                <w:rFonts w:cs="Tahoma"/>
                <w:b/>
                <w:iCs/>
                <w:sz w:val="20"/>
                <w:szCs w:val="20"/>
              </w:rPr>
            </w:pPr>
            <w:r w:rsidRPr="00B4484B">
              <w:rPr>
                <w:rFonts w:cs="Tahoma"/>
                <w:b/>
                <w:iCs/>
                <w:sz w:val="20"/>
                <w:szCs w:val="20"/>
              </w:rPr>
              <w:t xml:space="preserve"> 3/1  </w:t>
            </w:r>
          </w:p>
        </w:tc>
      </w:tr>
    </w:tbl>
    <w:p w14:paraId="01BE4343" w14:textId="77777777" w:rsidR="004409D1" w:rsidRPr="00B4484B" w:rsidRDefault="004409D1" w:rsidP="002A2D45">
      <w:pPr>
        <w:keepNext/>
        <w:keepLines/>
        <w:jc w:val="both"/>
        <w:rPr>
          <w:rFonts w:cs="Tahoma"/>
          <w:sz w:val="20"/>
          <w:szCs w:val="20"/>
        </w:rPr>
      </w:pPr>
    </w:p>
    <w:p w14:paraId="43EAEE91" w14:textId="3506BF80" w:rsidR="00895DF0" w:rsidRPr="00B4484B" w:rsidRDefault="00895DF0" w:rsidP="002A2D45">
      <w:pPr>
        <w:keepNext/>
        <w:keepLines/>
        <w:jc w:val="both"/>
        <w:rPr>
          <w:rFonts w:cs="Tahoma"/>
          <w:sz w:val="20"/>
          <w:szCs w:val="20"/>
        </w:rPr>
      </w:pPr>
      <w:r w:rsidRPr="00B4484B">
        <w:rPr>
          <w:rFonts w:cs="Tahoma"/>
          <w:sz w:val="20"/>
          <w:szCs w:val="20"/>
        </w:rPr>
        <w:t xml:space="preserve">Ponudnik mora </w:t>
      </w:r>
      <w:r w:rsidRPr="00B4484B">
        <w:rPr>
          <w:rFonts w:cs="Tahoma"/>
          <w:b/>
          <w:sz w:val="20"/>
          <w:szCs w:val="20"/>
        </w:rPr>
        <w:t xml:space="preserve">v primeru nastopa s podizvajalci ali v primeru uporabe zmogljivosti drugih subjektov </w:t>
      </w:r>
      <w:r w:rsidRPr="00B4484B">
        <w:rPr>
          <w:rFonts w:cs="Tahoma"/>
          <w:sz w:val="20"/>
          <w:szCs w:val="20"/>
        </w:rPr>
        <w:t xml:space="preserve">naložiti na informacijski sistem e-JN </w:t>
      </w:r>
      <w:r w:rsidRPr="00B4484B">
        <w:rPr>
          <w:rFonts w:cs="Tahoma"/>
          <w:b/>
          <w:sz w:val="20"/>
          <w:szCs w:val="20"/>
        </w:rPr>
        <w:t xml:space="preserve">v razdelek »SODELUJOČI«, del »IZJAVA – ostali sodelujoči« </w:t>
      </w:r>
      <w:r w:rsidRPr="00B4484B">
        <w:rPr>
          <w:rFonts w:cs="Tahoma"/>
          <w:sz w:val="20"/>
          <w:szCs w:val="20"/>
          <w:u w:val="single"/>
        </w:rPr>
        <w:t>izpolnjeno in podpisano</w:t>
      </w:r>
      <w:r w:rsidRPr="00B4484B">
        <w:rPr>
          <w:rFonts w:cs="Tahoma"/>
          <w:sz w:val="20"/>
          <w:szCs w:val="20"/>
        </w:rPr>
        <w:t xml:space="preserve"> Prilogo 3/2 »IZJAVA O IZPOLNJEVANJU SPOSOBNOSTI PODIZVAJALCA/DRUGEGA SUBJEKTA« v .</w:t>
      </w:r>
      <w:proofErr w:type="spellStart"/>
      <w:r w:rsidRPr="00B4484B">
        <w:rPr>
          <w:rFonts w:cs="Tahoma"/>
          <w:sz w:val="20"/>
          <w:szCs w:val="20"/>
        </w:rPr>
        <w:t>pdf</w:t>
      </w:r>
      <w:proofErr w:type="spellEnd"/>
      <w:r w:rsidRPr="00B4484B">
        <w:rPr>
          <w:rFonts w:cs="Tahoma"/>
          <w:sz w:val="20"/>
          <w:szCs w:val="20"/>
        </w:rPr>
        <w:t xml:space="preserve"> formatu. </w:t>
      </w:r>
    </w:p>
    <w:p w14:paraId="685AF764" w14:textId="5D6667D2" w:rsidR="002504FB" w:rsidRPr="00B4484B" w:rsidRDefault="002504FB" w:rsidP="002A2D45">
      <w:pPr>
        <w:keepNext/>
        <w:keepLines/>
        <w:jc w:val="both"/>
        <w:rPr>
          <w:rFonts w:cs="Tahoma"/>
          <w:sz w:val="20"/>
          <w:szCs w:val="20"/>
        </w:rPr>
      </w:pPr>
    </w:p>
    <w:p w14:paraId="60744F63" w14:textId="403F9B4B" w:rsidR="002504FB" w:rsidRPr="00B4484B" w:rsidRDefault="002504FB" w:rsidP="002A2D45">
      <w:pPr>
        <w:keepNext/>
        <w:keepLines/>
        <w:jc w:val="both"/>
        <w:rPr>
          <w:rFonts w:cs="Tahoma"/>
          <w:sz w:val="20"/>
          <w:szCs w:val="20"/>
        </w:rPr>
      </w:pPr>
      <w:r w:rsidRPr="00B4484B">
        <w:rPr>
          <w:rFonts w:cs="Tahoma"/>
          <w:sz w:val="20"/>
          <w:szCs w:val="20"/>
        </w:rPr>
        <w:t>Priloge ni potrebno priložiti v kolikor ponudnik v ponudbi ne nominira nobenega podizvajalca in glede pogojev v zvezi z ekonomskim in finančnim položajem ter tehnično in strokovno sposobnostjo ne uporabi zmogljivosti drugih subjektov.</w:t>
      </w:r>
    </w:p>
    <w:p w14:paraId="63355659" w14:textId="103E86D3" w:rsidR="00D979EC" w:rsidRPr="00B4484B" w:rsidRDefault="00D979EC" w:rsidP="002A2D45">
      <w:pPr>
        <w:keepNext/>
        <w:keepLines/>
        <w:jc w:val="both"/>
        <w:rPr>
          <w:rFonts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4409D1" w:rsidRPr="00B4484B" w14:paraId="0E6D5FCB" w14:textId="77777777" w:rsidTr="00F41D64">
        <w:tc>
          <w:tcPr>
            <w:tcW w:w="643" w:type="dxa"/>
            <w:tcBorders>
              <w:right w:val="nil"/>
            </w:tcBorders>
          </w:tcPr>
          <w:p w14:paraId="202292C0" w14:textId="77777777" w:rsidR="004409D1" w:rsidRPr="00B4484B" w:rsidRDefault="004409D1" w:rsidP="002A2D45">
            <w:pPr>
              <w:keepNext/>
              <w:keepLines/>
              <w:jc w:val="both"/>
              <w:rPr>
                <w:rFonts w:cs="Tahoma"/>
                <w:sz w:val="20"/>
                <w:szCs w:val="20"/>
              </w:rPr>
            </w:pP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295" w:type="dxa"/>
            <w:tcBorders>
              <w:left w:val="nil"/>
              <w:right w:val="single" w:sz="4" w:space="0" w:color="auto"/>
            </w:tcBorders>
            <w:vAlign w:val="bottom"/>
          </w:tcPr>
          <w:p w14:paraId="696484B9" w14:textId="6FE01FBF" w:rsidR="004409D1" w:rsidRPr="00B4484B" w:rsidRDefault="004409D1" w:rsidP="002A2D45">
            <w:pPr>
              <w:keepNext/>
              <w:keepLines/>
              <w:rPr>
                <w:rFonts w:cs="Tahoma"/>
                <w:sz w:val="20"/>
                <w:szCs w:val="20"/>
              </w:rPr>
            </w:pPr>
            <w:r w:rsidRPr="00B4484B">
              <w:rPr>
                <w:rFonts w:cs="Tahoma"/>
                <w:sz w:val="20"/>
                <w:szCs w:val="20"/>
              </w:rPr>
              <w:t>IZJAVA O IZPOLNJEVANJU SPOSOBNOSTI PODIZVAJALCA/ DRUGEGA SUBJEKTA</w:t>
            </w:r>
          </w:p>
        </w:tc>
        <w:tc>
          <w:tcPr>
            <w:tcW w:w="851" w:type="dxa"/>
            <w:tcBorders>
              <w:top w:val="single" w:sz="4" w:space="0" w:color="auto"/>
              <w:left w:val="single" w:sz="4" w:space="0" w:color="auto"/>
              <w:bottom w:val="single" w:sz="4" w:space="0" w:color="auto"/>
              <w:right w:val="nil"/>
            </w:tcBorders>
          </w:tcPr>
          <w:p w14:paraId="50449728" w14:textId="77777777" w:rsidR="004409D1" w:rsidRPr="00B4484B" w:rsidRDefault="004409D1" w:rsidP="002A2D45">
            <w:pPr>
              <w:keepNext/>
              <w:keepLines/>
              <w:ind w:left="-74" w:right="-207"/>
              <w:jc w:val="both"/>
              <w:rPr>
                <w:rFonts w:cs="Tahoma"/>
                <w:b/>
                <w:iCs/>
                <w:sz w:val="20"/>
                <w:szCs w:val="20"/>
              </w:rPr>
            </w:pPr>
            <w:r w:rsidRPr="00B4484B">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7267AD39" w14:textId="533143D4" w:rsidR="004409D1" w:rsidRPr="00B4484B" w:rsidRDefault="004409D1" w:rsidP="002A2D45">
            <w:pPr>
              <w:keepNext/>
              <w:keepLines/>
              <w:ind w:right="-62"/>
              <w:jc w:val="both"/>
              <w:rPr>
                <w:rFonts w:cs="Tahoma"/>
                <w:b/>
                <w:iCs/>
                <w:sz w:val="20"/>
                <w:szCs w:val="20"/>
              </w:rPr>
            </w:pPr>
            <w:r w:rsidRPr="00B4484B">
              <w:rPr>
                <w:rFonts w:cs="Tahoma"/>
                <w:b/>
                <w:iCs/>
                <w:sz w:val="20"/>
                <w:szCs w:val="20"/>
              </w:rPr>
              <w:t xml:space="preserve"> 3/2  </w:t>
            </w:r>
          </w:p>
        </w:tc>
      </w:tr>
    </w:tbl>
    <w:p w14:paraId="59ED4578" w14:textId="7E8EDF9C" w:rsidR="00E97915" w:rsidRPr="00B4484B" w:rsidRDefault="00E97915" w:rsidP="002A2D45">
      <w:pPr>
        <w:keepNext/>
        <w:keepLines/>
        <w:jc w:val="both"/>
        <w:rPr>
          <w:rFonts w:cs="Tahoma"/>
          <w:sz w:val="20"/>
          <w:szCs w:val="20"/>
        </w:rPr>
      </w:pPr>
    </w:p>
    <w:p w14:paraId="21CB6D29" w14:textId="77777777" w:rsidR="00AE7083" w:rsidRPr="00B4484B" w:rsidRDefault="00AE7083" w:rsidP="002A2D45">
      <w:pPr>
        <w:keepNext/>
        <w:keepLines/>
        <w:numPr>
          <w:ilvl w:val="0"/>
          <w:numId w:val="29"/>
        </w:numPr>
        <w:jc w:val="both"/>
        <w:rPr>
          <w:rFonts w:cs="Tahoma"/>
          <w:b/>
          <w:color w:val="C00000"/>
        </w:rPr>
      </w:pPr>
      <w:r w:rsidRPr="00B4484B">
        <w:rPr>
          <w:rFonts w:cs="Tahoma"/>
          <w:b/>
          <w:color w:val="00B050"/>
          <w:sz w:val="20"/>
          <w:szCs w:val="20"/>
          <w:u w:val="single"/>
        </w:rPr>
        <w:t>Razdelek »DOKUMENTI«, del »Ostale priloge«</w:t>
      </w:r>
    </w:p>
    <w:p w14:paraId="14278EAC" w14:textId="77777777" w:rsidR="00AE7083" w:rsidRPr="00B4484B" w:rsidRDefault="00AE7083" w:rsidP="002A2D45">
      <w:pPr>
        <w:keepNext/>
        <w:keepLines/>
        <w:jc w:val="both"/>
        <w:rPr>
          <w:rFonts w:cs="Tahoma"/>
        </w:rPr>
      </w:pPr>
    </w:p>
    <w:p w14:paraId="11E9BCD6" w14:textId="47704E3F" w:rsidR="00AE6FE5" w:rsidRPr="00B4484B" w:rsidRDefault="00AE6FE5" w:rsidP="002A2D45">
      <w:pPr>
        <w:keepNext/>
        <w:keepLines/>
        <w:jc w:val="both"/>
        <w:rPr>
          <w:rFonts w:cs="Tahoma"/>
          <w:sz w:val="20"/>
          <w:szCs w:val="20"/>
        </w:rPr>
      </w:pPr>
      <w:r w:rsidRPr="00B4484B">
        <w:rPr>
          <w:rFonts w:cs="Tahoma"/>
          <w:sz w:val="20"/>
          <w:szCs w:val="20"/>
        </w:rPr>
        <w:t>Ponudnik v informacijskem sistemu e-JN</w:t>
      </w:r>
      <w:r w:rsidRPr="00B4484B">
        <w:rPr>
          <w:rFonts w:cs="Tahoma"/>
          <w:b/>
          <w:sz w:val="20"/>
          <w:szCs w:val="20"/>
        </w:rPr>
        <w:t xml:space="preserve"> v razdelek »DOKUMENTI«, del »Ostale priloge« </w:t>
      </w:r>
      <w:r w:rsidRPr="00B4484B">
        <w:rPr>
          <w:rFonts w:cs="Tahoma"/>
          <w:sz w:val="20"/>
          <w:szCs w:val="20"/>
        </w:rPr>
        <w:t xml:space="preserve">naloži ostalo ponudbeno dokumentacijo, ki je zahtevana s to razpisno dokumentacijo. </w:t>
      </w:r>
    </w:p>
    <w:p w14:paraId="4EFE0B13" w14:textId="77777777" w:rsidR="00AE6FE5" w:rsidRPr="00B4484B" w:rsidRDefault="00AE6FE5" w:rsidP="002A2D45">
      <w:pPr>
        <w:keepNext/>
        <w:keepLines/>
        <w:jc w:val="both"/>
        <w:rPr>
          <w:rFonts w:cs="Tahoma"/>
          <w:sz w:val="20"/>
          <w:szCs w:val="20"/>
        </w:rPr>
      </w:pPr>
    </w:p>
    <w:p w14:paraId="02FBC4A1" w14:textId="77777777" w:rsidR="00AE6FE5" w:rsidRPr="00B4484B" w:rsidRDefault="00AE6FE5" w:rsidP="002A2D45">
      <w:pPr>
        <w:keepNext/>
        <w:keepLines/>
        <w:jc w:val="both"/>
        <w:rPr>
          <w:rFonts w:cs="Tahoma"/>
          <w:sz w:val="20"/>
          <w:szCs w:val="20"/>
        </w:rPr>
      </w:pPr>
      <w:r w:rsidRPr="00B4484B">
        <w:rPr>
          <w:rFonts w:cs="Tahoma"/>
          <w:sz w:val="20"/>
          <w:szCs w:val="20"/>
        </w:rPr>
        <w:lastRenderedPageBreak/>
        <w:t xml:space="preserve">Spodaj zahtevana ponudbena dokumentacija mora biti </w:t>
      </w:r>
      <w:r w:rsidRPr="00B4484B">
        <w:rPr>
          <w:rFonts w:cs="Tahoma"/>
          <w:b/>
          <w:sz w:val="20"/>
          <w:szCs w:val="20"/>
          <w:u w:val="single"/>
        </w:rPr>
        <w:t>priložena v .</w:t>
      </w:r>
      <w:proofErr w:type="spellStart"/>
      <w:r w:rsidRPr="00B4484B">
        <w:rPr>
          <w:rFonts w:cs="Tahoma"/>
          <w:b/>
          <w:sz w:val="20"/>
          <w:szCs w:val="20"/>
          <w:u w:val="single"/>
        </w:rPr>
        <w:t>pdf</w:t>
      </w:r>
      <w:proofErr w:type="spellEnd"/>
      <w:r w:rsidRPr="00B4484B">
        <w:rPr>
          <w:rFonts w:cs="Tahoma"/>
          <w:b/>
          <w:sz w:val="20"/>
          <w:szCs w:val="20"/>
          <w:u w:val="single"/>
        </w:rPr>
        <w:t xml:space="preserve"> obliki/formatu</w:t>
      </w:r>
      <w:r w:rsidRPr="00B4484B">
        <w:rPr>
          <w:rFonts w:cs="Tahoma"/>
          <w:sz w:val="20"/>
          <w:szCs w:val="20"/>
        </w:rPr>
        <w:t xml:space="preserve"> (</w:t>
      </w:r>
      <w:proofErr w:type="spellStart"/>
      <w:r w:rsidRPr="00B4484B">
        <w:rPr>
          <w:rFonts w:cs="Tahoma"/>
          <w:sz w:val="20"/>
          <w:szCs w:val="20"/>
        </w:rPr>
        <w:t>sken</w:t>
      </w:r>
      <w:proofErr w:type="spellEnd"/>
      <w:r w:rsidRPr="00B4484B">
        <w:rPr>
          <w:rFonts w:cs="Tahoma"/>
          <w:sz w:val="20"/>
          <w:szCs w:val="20"/>
        </w:rPr>
        <w:t xml:space="preserve"> celotne ponudbe z izpolnjenimi, podpisanimi in žigosanimi ponudbenimi listinami) ali v obliki/formatu, ki ga v posamezni prilogi posebej navede naročnik. Ponudniki so obvezani priložiti vse priloge, razen če v posamezni prilogi ni drugače navedeno. Ponudnik lahko fizični podpis nadomesti z elektronskim podpisom, v kolikor e-JN to dopušča in ni drugače določeno z razpisno dokumentacijo (v tem primeru žigosanje ni potrebno).</w:t>
      </w:r>
    </w:p>
    <w:p w14:paraId="0FB2F71C" w14:textId="77777777" w:rsidR="00AE6FE5" w:rsidRPr="00B4484B" w:rsidRDefault="00AE6FE5" w:rsidP="002A2D45">
      <w:pPr>
        <w:keepNext/>
        <w:keepLines/>
        <w:jc w:val="both"/>
        <w:rPr>
          <w:rFonts w:cs="Tahoma"/>
          <w:b/>
          <w:sz w:val="20"/>
          <w:szCs w:val="20"/>
        </w:rPr>
      </w:pPr>
    </w:p>
    <w:p w14:paraId="5FBE9D80" w14:textId="77777777" w:rsidR="00AE6FE5" w:rsidRPr="00B4484B" w:rsidRDefault="00AE6FE5" w:rsidP="002A2D45">
      <w:pPr>
        <w:keepNext/>
        <w:keepLines/>
        <w:jc w:val="both"/>
        <w:rPr>
          <w:rFonts w:cs="Tahoma"/>
          <w:sz w:val="20"/>
          <w:szCs w:val="20"/>
        </w:rPr>
      </w:pPr>
      <w:r w:rsidRPr="00B4484B">
        <w:rPr>
          <w:rFonts w:cs="Tahoma"/>
          <w:sz w:val="20"/>
          <w:szCs w:val="20"/>
        </w:rPr>
        <w:t xml:space="preserve">V primeru razhajanj med podatki, navedenimi v razdelku »Skupna ponudbena vrednost«, med podatki v  delu »Predračun« in med podatki v delu »Ostale priloge«, kot veljavni štejejo podatki, naloženi v delu »Ostale priloge«. </w:t>
      </w:r>
    </w:p>
    <w:p w14:paraId="2EAD2E6A" w14:textId="77777777" w:rsidR="00AE6FE5" w:rsidRPr="00B4484B" w:rsidRDefault="00AE6FE5" w:rsidP="002A2D45">
      <w:pPr>
        <w:keepNext/>
        <w:keepLines/>
        <w:jc w:val="both"/>
        <w:rPr>
          <w:rFonts w:cs="Tahoma"/>
          <w:b/>
          <w:sz w:val="20"/>
          <w:szCs w:val="20"/>
        </w:rPr>
      </w:pPr>
    </w:p>
    <w:p w14:paraId="44DA5619" w14:textId="77777777" w:rsidR="00AE6FE5" w:rsidRPr="00B4484B" w:rsidRDefault="00AE6FE5" w:rsidP="002A2D45">
      <w:pPr>
        <w:keepNext/>
        <w:keepLines/>
        <w:jc w:val="both"/>
        <w:rPr>
          <w:rFonts w:cs="Tahoma"/>
          <w:b/>
          <w:sz w:val="20"/>
          <w:szCs w:val="20"/>
        </w:rPr>
      </w:pPr>
      <w:r w:rsidRPr="00B4484B">
        <w:rPr>
          <w:rFonts w:cs="Tahoma"/>
          <w:b/>
          <w:sz w:val="20"/>
          <w:szCs w:val="20"/>
        </w:rPr>
        <w:t>Ostala ponudbena dokumentacija, ki jo zahteva naročnika je sestavljena iz naslednjih dokumentov (prilog) in se v informacijski sistem e-JN naloži v razdelek »DOKUMENTI«, del »Ostale priloge«:</w:t>
      </w:r>
    </w:p>
    <w:p w14:paraId="3E2F5379" w14:textId="6EBD7E6A" w:rsidR="00201EFB" w:rsidRPr="00B4484B" w:rsidRDefault="00201EFB" w:rsidP="002A2D45">
      <w:pPr>
        <w:keepNext/>
        <w:keepLines/>
        <w:tabs>
          <w:tab w:val="left" w:pos="567"/>
          <w:tab w:val="num" w:pos="851"/>
          <w:tab w:val="left" w:pos="993"/>
        </w:tabs>
        <w:jc w:val="both"/>
        <w:rPr>
          <w:rFonts w:cs="Tahoma"/>
          <w:sz w:val="16"/>
          <w:szCs w:val="20"/>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1134"/>
      </w:tblGrid>
      <w:tr w:rsidR="004409D1" w:rsidRPr="00B4484B" w14:paraId="42874793" w14:textId="77777777" w:rsidTr="00F41D64">
        <w:tc>
          <w:tcPr>
            <w:tcW w:w="608" w:type="dxa"/>
            <w:tcBorders>
              <w:right w:val="nil"/>
            </w:tcBorders>
          </w:tcPr>
          <w:p w14:paraId="453083A2" w14:textId="77777777" w:rsidR="004409D1" w:rsidRPr="00B4484B" w:rsidRDefault="004409D1" w:rsidP="002A2D45">
            <w:pPr>
              <w:keepNext/>
              <w:keepLines/>
              <w:jc w:val="both"/>
              <w:rPr>
                <w:rFonts w:cs="Tahoma"/>
                <w:sz w:val="20"/>
                <w:szCs w:val="20"/>
              </w:rPr>
            </w:pP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579" w:type="dxa"/>
            <w:tcBorders>
              <w:left w:val="nil"/>
            </w:tcBorders>
            <w:vAlign w:val="bottom"/>
          </w:tcPr>
          <w:p w14:paraId="7136C852" w14:textId="7965DCC1" w:rsidR="00E97915" w:rsidRPr="00B4484B" w:rsidRDefault="004409D1" w:rsidP="002A2D45">
            <w:pPr>
              <w:keepNext/>
              <w:keepLines/>
              <w:rPr>
                <w:rFonts w:cs="Tahoma"/>
                <w:sz w:val="20"/>
                <w:szCs w:val="20"/>
              </w:rPr>
            </w:pPr>
            <w:r w:rsidRPr="00B4484B">
              <w:rPr>
                <w:rFonts w:cs="Tahoma"/>
                <w:sz w:val="20"/>
                <w:szCs w:val="20"/>
              </w:rPr>
              <w:t>PODATKI O PONUDNIKU</w:t>
            </w:r>
          </w:p>
        </w:tc>
        <w:tc>
          <w:tcPr>
            <w:tcW w:w="1134" w:type="dxa"/>
          </w:tcPr>
          <w:p w14:paraId="5DAFF643" w14:textId="4F34D2EE" w:rsidR="004409D1" w:rsidRPr="00B4484B" w:rsidRDefault="004409D1" w:rsidP="002A2D45">
            <w:pPr>
              <w:keepNext/>
              <w:keepLines/>
              <w:jc w:val="both"/>
              <w:rPr>
                <w:rFonts w:cs="Tahoma"/>
                <w:b/>
                <w:iCs/>
                <w:sz w:val="20"/>
                <w:szCs w:val="20"/>
              </w:rPr>
            </w:pPr>
            <w:r w:rsidRPr="00B4484B">
              <w:rPr>
                <w:rFonts w:cs="Tahoma"/>
                <w:b/>
                <w:iCs/>
                <w:sz w:val="20"/>
                <w:szCs w:val="20"/>
              </w:rPr>
              <w:t>Priloga   1</w:t>
            </w:r>
          </w:p>
        </w:tc>
      </w:tr>
    </w:tbl>
    <w:p w14:paraId="2C160229" w14:textId="4AD7F8E5" w:rsidR="002504FB" w:rsidRPr="00B4484B" w:rsidRDefault="002504FB" w:rsidP="002A2D45">
      <w:pPr>
        <w:keepNext/>
        <w:keepLines/>
        <w:spacing w:before="120"/>
        <w:jc w:val="both"/>
        <w:rPr>
          <w:rFonts w:cs="Tahoma"/>
          <w:sz w:val="20"/>
          <w:szCs w:val="20"/>
        </w:rPr>
      </w:pPr>
      <w:r w:rsidRPr="00B4484B">
        <w:rPr>
          <w:rFonts w:cs="Tahoma"/>
          <w:sz w:val="20"/>
          <w:szCs w:val="20"/>
        </w:rPr>
        <w:t>Prilogo je potrebno izpolniti, podpisati in žigosati. V primeru skupne ponudbe morajo Prilogo 1 izpolniti vsi ponudniki – partnerji. K tej prilogi se priloži tudi pravni akt o skupni izvedbi naročila.</w:t>
      </w:r>
    </w:p>
    <w:p w14:paraId="4D28C31C" w14:textId="67B2CA0B" w:rsidR="00F4205A" w:rsidRPr="00B4484B" w:rsidRDefault="00F4205A" w:rsidP="002A2D45">
      <w:pPr>
        <w:keepNext/>
        <w:keepLines/>
        <w:ind w:right="-142"/>
        <w:jc w:val="both"/>
        <w:rPr>
          <w:rFonts w:cs="Tahoma"/>
          <w:sz w:val="20"/>
          <w:szCs w:val="20"/>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1134"/>
      </w:tblGrid>
      <w:tr w:rsidR="004409D1" w:rsidRPr="00B4484B" w14:paraId="20122A60" w14:textId="77777777" w:rsidTr="00F41D64">
        <w:tc>
          <w:tcPr>
            <w:tcW w:w="608" w:type="dxa"/>
            <w:tcBorders>
              <w:right w:val="nil"/>
            </w:tcBorders>
          </w:tcPr>
          <w:p w14:paraId="640C806C" w14:textId="77777777" w:rsidR="004409D1" w:rsidRPr="00B4484B" w:rsidRDefault="004409D1" w:rsidP="002A2D45">
            <w:pPr>
              <w:keepNext/>
              <w:keepLines/>
              <w:jc w:val="both"/>
              <w:rPr>
                <w:rFonts w:cs="Tahoma"/>
                <w:sz w:val="20"/>
                <w:szCs w:val="20"/>
              </w:rPr>
            </w:pP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579" w:type="dxa"/>
            <w:tcBorders>
              <w:left w:val="nil"/>
            </w:tcBorders>
            <w:vAlign w:val="bottom"/>
          </w:tcPr>
          <w:p w14:paraId="4EA7AAF1" w14:textId="14ED4267" w:rsidR="00E97915" w:rsidRPr="00B4484B" w:rsidRDefault="004409D1" w:rsidP="002A2D45">
            <w:pPr>
              <w:keepNext/>
              <w:keepLines/>
              <w:rPr>
                <w:rFonts w:cs="Tahoma"/>
                <w:sz w:val="20"/>
                <w:szCs w:val="20"/>
                <w:lang w:eastAsia="en-US"/>
              </w:rPr>
            </w:pPr>
            <w:r w:rsidRPr="00B4484B">
              <w:rPr>
                <w:rFonts w:cs="Tahoma"/>
                <w:sz w:val="20"/>
                <w:szCs w:val="20"/>
                <w:lang w:eastAsia="en-US"/>
              </w:rPr>
              <w:t>PONUDBA</w:t>
            </w:r>
          </w:p>
        </w:tc>
        <w:tc>
          <w:tcPr>
            <w:tcW w:w="1134" w:type="dxa"/>
          </w:tcPr>
          <w:p w14:paraId="1155B51F" w14:textId="671E1EFE" w:rsidR="004409D1" w:rsidRPr="00B4484B" w:rsidRDefault="004409D1" w:rsidP="002A2D45">
            <w:pPr>
              <w:keepNext/>
              <w:keepLines/>
              <w:jc w:val="both"/>
              <w:rPr>
                <w:rFonts w:cs="Tahoma"/>
                <w:b/>
                <w:iCs/>
                <w:sz w:val="20"/>
                <w:szCs w:val="20"/>
              </w:rPr>
            </w:pPr>
            <w:r w:rsidRPr="00B4484B">
              <w:rPr>
                <w:rFonts w:cs="Tahoma"/>
                <w:b/>
                <w:iCs/>
                <w:sz w:val="20"/>
                <w:szCs w:val="20"/>
              </w:rPr>
              <w:t>Priloga   2</w:t>
            </w:r>
          </w:p>
        </w:tc>
      </w:tr>
    </w:tbl>
    <w:p w14:paraId="2C39A812" w14:textId="19AE29CD" w:rsidR="00843113" w:rsidRDefault="004F42F1" w:rsidP="007B3BA8">
      <w:pPr>
        <w:keepNext/>
        <w:keepLines/>
        <w:tabs>
          <w:tab w:val="left" w:pos="142"/>
          <w:tab w:val="left" w:pos="567"/>
          <w:tab w:val="num" w:pos="851"/>
          <w:tab w:val="left" w:pos="993"/>
        </w:tabs>
        <w:spacing w:before="120"/>
        <w:jc w:val="both"/>
        <w:rPr>
          <w:rFonts w:cs="Tahoma"/>
          <w:sz w:val="20"/>
          <w:szCs w:val="20"/>
        </w:rPr>
      </w:pPr>
      <w:r w:rsidRPr="00B4484B">
        <w:rPr>
          <w:rFonts w:cs="Tahoma"/>
          <w:sz w:val="20"/>
          <w:szCs w:val="20"/>
        </w:rPr>
        <w:t xml:space="preserve">Ponudnik mora obrazec PONUDBA izpolniti, podpisati in žigosati za vsak sklop predmeta javnega naročila za katerega oddaja ponudbo. </w:t>
      </w:r>
      <w:r w:rsidR="00575673" w:rsidRPr="00575673">
        <w:rPr>
          <w:rFonts w:cs="Tahoma"/>
          <w:sz w:val="20"/>
          <w:szCs w:val="20"/>
        </w:rPr>
        <w:t>V primeru, da ponudnik oddaja ponudbo za več sklopov javnega naročila, mora obrazec Priloge 2 razmnožiti v ustreznem številu.</w:t>
      </w:r>
    </w:p>
    <w:p w14:paraId="49866F38" w14:textId="77777777" w:rsidR="007B3BA8" w:rsidRPr="00B4484B" w:rsidRDefault="007B3BA8" w:rsidP="007B3BA8">
      <w:pPr>
        <w:keepNext/>
        <w:keepLines/>
        <w:tabs>
          <w:tab w:val="left" w:pos="142"/>
          <w:tab w:val="left" w:pos="567"/>
          <w:tab w:val="num" w:pos="851"/>
          <w:tab w:val="left" w:pos="993"/>
        </w:tabs>
        <w:jc w:val="both"/>
        <w:rPr>
          <w:rFonts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4409D1" w:rsidRPr="00B4484B" w14:paraId="4F8FA760" w14:textId="77777777" w:rsidTr="00F41D64">
        <w:tc>
          <w:tcPr>
            <w:tcW w:w="643" w:type="dxa"/>
            <w:tcBorders>
              <w:right w:val="nil"/>
            </w:tcBorders>
          </w:tcPr>
          <w:p w14:paraId="7BCF81AD" w14:textId="77777777" w:rsidR="004409D1" w:rsidRPr="00B4484B" w:rsidRDefault="004409D1" w:rsidP="002A2D45">
            <w:pPr>
              <w:keepNext/>
              <w:keepLines/>
              <w:jc w:val="both"/>
              <w:rPr>
                <w:rFonts w:cs="Tahoma"/>
                <w:sz w:val="20"/>
                <w:szCs w:val="20"/>
              </w:rPr>
            </w:pP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295" w:type="dxa"/>
            <w:tcBorders>
              <w:left w:val="nil"/>
              <w:right w:val="single" w:sz="4" w:space="0" w:color="auto"/>
            </w:tcBorders>
            <w:vAlign w:val="bottom"/>
          </w:tcPr>
          <w:p w14:paraId="62AEB538" w14:textId="2025EFBB" w:rsidR="004409D1" w:rsidRPr="00B4484B" w:rsidRDefault="004409D1" w:rsidP="002A2D45">
            <w:pPr>
              <w:keepNext/>
              <w:keepLines/>
              <w:rPr>
                <w:rFonts w:cs="Tahoma"/>
                <w:sz w:val="20"/>
                <w:szCs w:val="20"/>
              </w:rPr>
            </w:pPr>
            <w:r w:rsidRPr="00B4484B">
              <w:rPr>
                <w:rFonts w:cs="Tahoma"/>
                <w:sz w:val="20"/>
                <w:szCs w:val="20"/>
              </w:rPr>
              <w:t>IZJAVA FIZIČNE OSEBE</w:t>
            </w:r>
          </w:p>
        </w:tc>
        <w:tc>
          <w:tcPr>
            <w:tcW w:w="851" w:type="dxa"/>
            <w:tcBorders>
              <w:top w:val="single" w:sz="4" w:space="0" w:color="auto"/>
              <w:left w:val="single" w:sz="4" w:space="0" w:color="auto"/>
              <w:bottom w:val="single" w:sz="4" w:space="0" w:color="auto"/>
              <w:right w:val="nil"/>
            </w:tcBorders>
          </w:tcPr>
          <w:p w14:paraId="636B0A6C" w14:textId="77777777" w:rsidR="004409D1" w:rsidRPr="00B4484B" w:rsidRDefault="004409D1" w:rsidP="002A2D45">
            <w:pPr>
              <w:keepNext/>
              <w:keepLines/>
              <w:ind w:left="-74" w:right="-207"/>
              <w:jc w:val="both"/>
              <w:rPr>
                <w:rFonts w:cs="Tahoma"/>
                <w:b/>
                <w:iCs/>
                <w:sz w:val="20"/>
                <w:szCs w:val="20"/>
              </w:rPr>
            </w:pPr>
            <w:r w:rsidRPr="00B4484B">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1C7BAC5A" w14:textId="1EF8BE6C" w:rsidR="004409D1" w:rsidRPr="00B4484B" w:rsidRDefault="004409D1" w:rsidP="002A2D45">
            <w:pPr>
              <w:keepNext/>
              <w:keepLines/>
              <w:ind w:right="-62"/>
              <w:jc w:val="both"/>
              <w:rPr>
                <w:rFonts w:cs="Tahoma"/>
                <w:b/>
                <w:iCs/>
                <w:sz w:val="20"/>
                <w:szCs w:val="20"/>
              </w:rPr>
            </w:pPr>
            <w:r w:rsidRPr="00B4484B">
              <w:rPr>
                <w:rFonts w:cs="Tahoma"/>
                <w:b/>
                <w:iCs/>
                <w:sz w:val="20"/>
                <w:szCs w:val="20"/>
              </w:rPr>
              <w:t xml:space="preserve"> 3/3  </w:t>
            </w:r>
          </w:p>
        </w:tc>
      </w:tr>
    </w:tbl>
    <w:p w14:paraId="2C935971" w14:textId="617E4CD7" w:rsidR="00E948E3" w:rsidRPr="00B4484B" w:rsidRDefault="00E948E3" w:rsidP="002A2D45">
      <w:pPr>
        <w:keepNext/>
        <w:keepLines/>
        <w:tabs>
          <w:tab w:val="left" w:pos="142"/>
          <w:tab w:val="left" w:pos="567"/>
          <w:tab w:val="num" w:pos="851"/>
          <w:tab w:val="left" w:pos="993"/>
        </w:tabs>
        <w:spacing w:before="120"/>
        <w:jc w:val="both"/>
        <w:rPr>
          <w:rFonts w:cs="Tahoma"/>
          <w:sz w:val="20"/>
          <w:szCs w:val="20"/>
        </w:rPr>
      </w:pPr>
      <w:r w:rsidRPr="00B4484B">
        <w:rPr>
          <w:rFonts w:cs="Tahoma"/>
          <w:sz w:val="20"/>
          <w:szCs w:val="20"/>
        </w:rPr>
        <w:t xml:space="preserve">Izjavo izpolnijo in podpišejo VSE osebe, ki so člani upravnega, vodstvenega ali nadzornega organa gospodarskega subjekta ali ki ima pooblastila za njegovo zastopanje ali odločanje ali nadzor v njem (velja za ponudnika, za vse člane skupine ponudnikov – partnerje, za vse nominirane podizvajalce in za vse ostale subjekte, katerih zmogljivosti uporablja ponudnik). </w:t>
      </w:r>
    </w:p>
    <w:p w14:paraId="4FAC6C87" w14:textId="77777777" w:rsidR="00EC08ED" w:rsidRPr="00B4484B" w:rsidRDefault="00EC08ED" w:rsidP="002A2D45">
      <w:pPr>
        <w:keepNext/>
        <w:keepLines/>
        <w:jc w:val="both"/>
        <w:rPr>
          <w:rFonts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212577" w:rsidRPr="00B4484B" w14:paraId="7E8A57D1" w14:textId="77777777" w:rsidTr="00F41D64">
        <w:tc>
          <w:tcPr>
            <w:tcW w:w="643" w:type="dxa"/>
            <w:tcBorders>
              <w:right w:val="nil"/>
            </w:tcBorders>
          </w:tcPr>
          <w:p w14:paraId="2C4908A5" w14:textId="77777777" w:rsidR="00212577" w:rsidRPr="00B4484B" w:rsidRDefault="00212577" w:rsidP="002A2D45">
            <w:pPr>
              <w:keepNext/>
              <w:keepLines/>
              <w:jc w:val="both"/>
              <w:rPr>
                <w:rFonts w:cs="Tahoma"/>
                <w:sz w:val="20"/>
                <w:szCs w:val="20"/>
              </w:rPr>
            </w:pPr>
            <w:bookmarkStart w:id="12" w:name="_Hlk197821369"/>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295" w:type="dxa"/>
            <w:tcBorders>
              <w:left w:val="nil"/>
              <w:right w:val="single" w:sz="4" w:space="0" w:color="auto"/>
            </w:tcBorders>
            <w:vAlign w:val="bottom"/>
          </w:tcPr>
          <w:p w14:paraId="08DD636C" w14:textId="45928E41" w:rsidR="00212577" w:rsidRPr="00B4484B" w:rsidRDefault="004409D1" w:rsidP="002A2D45">
            <w:pPr>
              <w:keepNext/>
              <w:keepLines/>
              <w:rPr>
                <w:rFonts w:cs="Tahoma"/>
                <w:sz w:val="20"/>
                <w:szCs w:val="20"/>
              </w:rPr>
            </w:pPr>
            <w:r w:rsidRPr="00B4484B">
              <w:rPr>
                <w:rFonts w:cs="Tahoma"/>
                <w:sz w:val="20"/>
                <w:szCs w:val="20"/>
              </w:rPr>
              <w:t>IZJAVA O UDELEŽBI FIZIČNIH IN PRAVNIH OSEB V LASTNIŠTVU PONUDNIKA</w:t>
            </w:r>
          </w:p>
        </w:tc>
        <w:tc>
          <w:tcPr>
            <w:tcW w:w="851" w:type="dxa"/>
            <w:tcBorders>
              <w:top w:val="single" w:sz="4" w:space="0" w:color="auto"/>
              <w:left w:val="single" w:sz="4" w:space="0" w:color="auto"/>
              <w:bottom w:val="single" w:sz="4" w:space="0" w:color="auto"/>
              <w:right w:val="nil"/>
            </w:tcBorders>
          </w:tcPr>
          <w:p w14:paraId="303BE763" w14:textId="77777777" w:rsidR="00212577" w:rsidRPr="00B4484B" w:rsidRDefault="00212577" w:rsidP="002A2D45">
            <w:pPr>
              <w:keepNext/>
              <w:keepLines/>
              <w:ind w:left="-74" w:right="-207"/>
              <w:jc w:val="both"/>
              <w:rPr>
                <w:rFonts w:cs="Tahoma"/>
                <w:b/>
                <w:iCs/>
                <w:sz w:val="20"/>
                <w:szCs w:val="20"/>
              </w:rPr>
            </w:pPr>
            <w:r w:rsidRPr="00B4484B">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05288531" w14:textId="425E28D3" w:rsidR="00212577" w:rsidRPr="00B4484B" w:rsidRDefault="00212577" w:rsidP="002A2D45">
            <w:pPr>
              <w:keepNext/>
              <w:keepLines/>
              <w:ind w:right="-62"/>
              <w:jc w:val="both"/>
              <w:rPr>
                <w:rFonts w:cs="Tahoma"/>
                <w:b/>
                <w:iCs/>
                <w:sz w:val="20"/>
                <w:szCs w:val="20"/>
              </w:rPr>
            </w:pPr>
            <w:r w:rsidRPr="00B4484B">
              <w:rPr>
                <w:rFonts w:cs="Tahoma"/>
                <w:b/>
                <w:iCs/>
                <w:sz w:val="20"/>
                <w:szCs w:val="20"/>
              </w:rPr>
              <w:t xml:space="preserve"> 3/</w:t>
            </w:r>
            <w:r w:rsidR="004409D1" w:rsidRPr="00B4484B">
              <w:rPr>
                <w:rFonts w:cs="Tahoma"/>
                <w:b/>
                <w:iCs/>
                <w:sz w:val="20"/>
                <w:szCs w:val="20"/>
              </w:rPr>
              <w:t>4</w:t>
            </w:r>
            <w:r w:rsidRPr="00B4484B">
              <w:rPr>
                <w:rFonts w:cs="Tahoma"/>
                <w:b/>
                <w:iCs/>
                <w:sz w:val="20"/>
                <w:szCs w:val="20"/>
              </w:rPr>
              <w:t xml:space="preserve">  </w:t>
            </w:r>
          </w:p>
        </w:tc>
      </w:tr>
    </w:tbl>
    <w:bookmarkEnd w:id="12"/>
    <w:p w14:paraId="7DA92E9C" w14:textId="50211273" w:rsidR="00212577" w:rsidRPr="00B4484B" w:rsidRDefault="00E948E3" w:rsidP="002A2D45">
      <w:pPr>
        <w:keepNext/>
        <w:keepLines/>
        <w:tabs>
          <w:tab w:val="left" w:pos="142"/>
          <w:tab w:val="left" w:pos="567"/>
          <w:tab w:val="num" w:pos="851"/>
          <w:tab w:val="left" w:pos="993"/>
        </w:tabs>
        <w:spacing w:before="120"/>
        <w:jc w:val="both"/>
        <w:rPr>
          <w:rFonts w:cs="Tahoma"/>
          <w:sz w:val="20"/>
          <w:szCs w:val="20"/>
        </w:rPr>
      </w:pPr>
      <w:r w:rsidRPr="00B4484B">
        <w:rPr>
          <w:rFonts w:cs="Tahoma"/>
          <w:sz w:val="20"/>
          <w:szCs w:val="20"/>
        </w:rPr>
        <w:t xml:space="preserve">Ponudnik izjavo izpolni in podpiše. Izjavo izpolnijo in podpišejo tudi VSI posamezni člani skupine ponudnikov (partnerji) v okviru skupne ponudbe, VSI morebitni v ponudbi navedeni podizvajalci in VSI drugi subjekti, katerih zmogljivost uporablja ponudnik. </w:t>
      </w:r>
    </w:p>
    <w:p w14:paraId="76FA35C4" w14:textId="2E1C1110" w:rsidR="00201EFB" w:rsidRPr="00B4484B" w:rsidRDefault="00201EFB" w:rsidP="002A2D45">
      <w:pPr>
        <w:keepNext/>
        <w:keepLines/>
        <w:jc w:val="both"/>
        <w:rPr>
          <w:rFonts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212577" w:rsidRPr="00B4484B" w14:paraId="441E2E7B" w14:textId="77777777" w:rsidTr="00F41D64">
        <w:tc>
          <w:tcPr>
            <w:tcW w:w="643" w:type="dxa"/>
            <w:tcBorders>
              <w:right w:val="nil"/>
            </w:tcBorders>
          </w:tcPr>
          <w:p w14:paraId="3002A5C4" w14:textId="77777777" w:rsidR="00212577" w:rsidRPr="00B4484B" w:rsidRDefault="00212577" w:rsidP="002A2D45">
            <w:pPr>
              <w:keepNext/>
              <w:keepLines/>
              <w:jc w:val="both"/>
              <w:rPr>
                <w:rFonts w:cs="Tahoma"/>
                <w:sz w:val="20"/>
                <w:szCs w:val="20"/>
              </w:rPr>
            </w:pP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295" w:type="dxa"/>
            <w:tcBorders>
              <w:left w:val="nil"/>
              <w:right w:val="single" w:sz="4" w:space="0" w:color="auto"/>
            </w:tcBorders>
            <w:vAlign w:val="bottom"/>
          </w:tcPr>
          <w:p w14:paraId="709E15A9" w14:textId="01ED5225" w:rsidR="00212577" w:rsidRPr="00B4484B" w:rsidRDefault="00212577" w:rsidP="002A2D45">
            <w:pPr>
              <w:keepNext/>
              <w:keepLines/>
              <w:rPr>
                <w:rFonts w:cs="Tahoma"/>
                <w:sz w:val="20"/>
                <w:szCs w:val="20"/>
              </w:rPr>
            </w:pPr>
            <w:r w:rsidRPr="00B4484B">
              <w:rPr>
                <w:rFonts w:cs="Tahoma"/>
                <w:sz w:val="20"/>
                <w:szCs w:val="20"/>
              </w:rPr>
              <w:t>SEZNAM PODIZVAJALCEV IN ZAHTEVA ZA NEPOSREDNO PLAČILO</w:t>
            </w:r>
          </w:p>
        </w:tc>
        <w:tc>
          <w:tcPr>
            <w:tcW w:w="851" w:type="dxa"/>
            <w:tcBorders>
              <w:top w:val="single" w:sz="4" w:space="0" w:color="auto"/>
              <w:left w:val="single" w:sz="4" w:space="0" w:color="auto"/>
              <w:bottom w:val="single" w:sz="4" w:space="0" w:color="auto"/>
              <w:right w:val="nil"/>
            </w:tcBorders>
          </w:tcPr>
          <w:p w14:paraId="7BB1DCD7" w14:textId="77777777" w:rsidR="00212577" w:rsidRPr="00B4484B" w:rsidRDefault="00212577" w:rsidP="002A2D45">
            <w:pPr>
              <w:keepNext/>
              <w:keepLines/>
              <w:ind w:left="-74" w:right="-207"/>
              <w:jc w:val="both"/>
              <w:rPr>
                <w:rFonts w:cs="Tahoma"/>
                <w:b/>
                <w:iCs/>
                <w:sz w:val="20"/>
                <w:szCs w:val="20"/>
              </w:rPr>
            </w:pPr>
            <w:r w:rsidRPr="00B4484B">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71722C66" w14:textId="7093EF16" w:rsidR="00212577" w:rsidRPr="00B4484B" w:rsidRDefault="00212577" w:rsidP="002A2D45">
            <w:pPr>
              <w:keepNext/>
              <w:keepLines/>
              <w:ind w:right="-62"/>
              <w:jc w:val="both"/>
              <w:rPr>
                <w:rFonts w:cs="Tahoma"/>
                <w:b/>
                <w:iCs/>
                <w:sz w:val="20"/>
                <w:szCs w:val="20"/>
              </w:rPr>
            </w:pPr>
            <w:r w:rsidRPr="00B4484B">
              <w:rPr>
                <w:rFonts w:cs="Tahoma"/>
                <w:b/>
                <w:iCs/>
                <w:sz w:val="20"/>
                <w:szCs w:val="20"/>
              </w:rPr>
              <w:t xml:space="preserve"> 4/1  </w:t>
            </w:r>
          </w:p>
        </w:tc>
      </w:tr>
    </w:tbl>
    <w:p w14:paraId="77ED8CEC" w14:textId="77777777" w:rsidR="0018575F" w:rsidRPr="00B4484B" w:rsidRDefault="0018575F" w:rsidP="002A2D45">
      <w:pPr>
        <w:keepNext/>
        <w:keepLines/>
        <w:spacing w:before="120"/>
        <w:jc w:val="both"/>
        <w:rPr>
          <w:rFonts w:cs="Tahoma"/>
          <w:sz w:val="20"/>
          <w:szCs w:val="20"/>
        </w:rPr>
      </w:pPr>
      <w:r w:rsidRPr="00B4484B">
        <w:rPr>
          <w:rFonts w:cs="Tahoma"/>
          <w:sz w:val="20"/>
          <w:szCs w:val="20"/>
        </w:rPr>
        <w:t xml:space="preserve">Podizvajalec izpolni vse zahtevane podatke, v kolikor ponudnik del javnega naročila odda v </w:t>
      </w:r>
      <w:proofErr w:type="spellStart"/>
      <w:r w:rsidRPr="00B4484B">
        <w:rPr>
          <w:rFonts w:cs="Tahoma"/>
          <w:sz w:val="20"/>
          <w:szCs w:val="20"/>
        </w:rPr>
        <w:t>podizvajanje</w:t>
      </w:r>
      <w:proofErr w:type="spellEnd"/>
      <w:r w:rsidRPr="00B4484B">
        <w:rPr>
          <w:rFonts w:cs="Tahoma"/>
          <w:sz w:val="20"/>
          <w:szCs w:val="20"/>
        </w:rPr>
        <w:t>. V kolikor ponudnik v predmetnem naročilu ne nastopa z nobenim podizvajalcem, priloge ni treba prilagati.</w:t>
      </w:r>
    </w:p>
    <w:p w14:paraId="6F442926" w14:textId="77777777" w:rsidR="0018575F" w:rsidRPr="00B4484B" w:rsidRDefault="0018575F" w:rsidP="002A2D45">
      <w:pPr>
        <w:keepNext/>
        <w:keepLines/>
        <w:jc w:val="both"/>
        <w:rPr>
          <w:rFonts w:cs="Tahoma"/>
          <w:sz w:val="20"/>
          <w:szCs w:val="20"/>
        </w:rPr>
      </w:pPr>
    </w:p>
    <w:p w14:paraId="24EB9AE8" w14:textId="77777777" w:rsidR="0018575F" w:rsidRPr="00B4484B" w:rsidRDefault="0018575F" w:rsidP="002A2D45">
      <w:pPr>
        <w:keepNext/>
        <w:keepLines/>
        <w:jc w:val="both"/>
        <w:rPr>
          <w:rFonts w:cs="Tahoma"/>
          <w:sz w:val="20"/>
          <w:szCs w:val="20"/>
        </w:rPr>
      </w:pPr>
      <w:r w:rsidRPr="00B4484B">
        <w:rPr>
          <w:rFonts w:cs="Tahoma"/>
          <w:sz w:val="20"/>
          <w:szCs w:val="20"/>
        </w:rPr>
        <w:t xml:space="preserve">V kolikor ponudnik namerava izvajati predmet  javnega naročila s podizvajalci, mora ravnati v skladu s 94. členom ZJN-3 ter </w:t>
      </w:r>
      <w:r w:rsidRPr="00B4484B">
        <w:rPr>
          <w:rFonts w:eastAsia="Calibri" w:cs="Tahoma"/>
          <w:sz w:val="20"/>
          <w:szCs w:val="20"/>
        </w:rPr>
        <w:t xml:space="preserve">za vse navedene podizvajalce predložiti izpolnjeno, podpisani in žigosano Prilogo 4/1 in Obrazec 3 k Prilogi 4/1 (sporazum o medsebojnem sodelovanju). </w:t>
      </w:r>
      <w:r w:rsidRPr="00B4484B">
        <w:rPr>
          <w:rFonts w:cs="Tahoma"/>
          <w:sz w:val="20"/>
          <w:szCs w:val="20"/>
        </w:rPr>
        <w:t xml:space="preserve">Kadar namerava ponudnik izvajati predmet javnega naročila </w:t>
      </w:r>
      <w:r w:rsidRPr="00B4484B">
        <w:rPr>
          <w:rFonts w:cs="Tahoma"/>
          <w:sz w:val="20"/>
          <w:szCs w:val="20"/>
          <w:u w:val="single"/>
        </w:rPr>
        <w:t xml:space="preserve">s podizvajalcem, ki zahteva neposredno plačilo </w:t>
      </w:r>
      <w:r w:rsidRPr="00B4484B">
        <w:rPr>
          <w:rFonts w:cs="Tahoma"/>
          <w:sz w:val="20"/>
          <w:szCs w:val="20"/>
        </w:rPr>
        <w:t>v skladu s 94. členom ZJN-3, mora k ponudbi priložiti Obrazec 1 k Prilogi</w:t>
      </w:r>
      <w:r w:rsidR="0023408B" w:rsidRPr="00B4484B">
        <w:rPr>
          <w:rFonts w:cs="Tahoma"/>
          <w:sz w:val="20"/>
          <w:szCs w:val="20"/>
        </w:rPr>
        <w:t xml:space="preserve"> 4/1 (pooblastilo ponudnika), </w:t>
      </w:r>
      <w:r w:rsidRPr="00B4484B">
        <w:rPr>
          <w:rFonts w:cs="Tahoma"/>
          <w:sz w:val="20"/>
          <w:szCs w:val="20"/>
        </w:rPr>
        <w:t>Obrazec 2 k Prilogi 4/1 (soglasje podizvajalcev)</w:t>
      </w:r>
      <w:r w:rsidR="0023408B" w:rsidRPr="00B4484B">
        <w:rPr>
          <w:rFonts w:cs="Tahoma"/>
          <w:sz w:val="20"/>
          <w:szCs w:val="20"/>
        </w:rPr>
        <w:t xml:space="preserve"> in Obrazec 3 k Prilogi 4/1 (sporazum o medsebojnem sodelovanju)</w:t>
      </w:r>
      <w:r w:rsidRPr="00B4484B">
        <w:rPr>
          <w:rFonts w:cs="Tahoma"/>
          <w:sz w:val="20"/>
          <w:szCs w:val="20"/>
        </w:rPr>
        <w:t>.</w:t>
      </w:r>
    </w:p>
    <w:p w14:paraId="4279E7E5" w14:textId="77777777" w:rsidR="00212577" w:rsidRPr="00B4484B" w:rsidRDefault="00212577" w:rsidP="002A2D45">
      <w:pPr>
        <w:keepNext/>
        <w:keepLines/>
        <w:jc w:val="both"/>
        <w:rPr>
          <w:rFonts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212577" w:rsidRPr="00B4484B" w14:paraId="29A8B32A" w14:textId="77777777" w:rsidTr="00F41D64">
        <w:tc>
          <w:tcPr>
            <w:tcW w:w="643" w:type="dxa"/>
            <w:tcBorders>
              <w:right w:val="nil"/>
            </w:tcBorders>
          </w:tcPr>
          <w:p w14:paraId="2FC834FF" w14:textId="77777777" w:rsidR="00212577" w:rsidRPr="00B4484B" w:rsidRDefault="00212577" w:rsidP="002A2D45">
            <w:pPr>
              <w:keepNext/>
              <w:keepLines/>
              <w:jc w:val="both"/>
              <w:rPr>
                <w:rFonts w:cs="Tahoma"/>
                <w:sz w:val="20"/>
                <w:szCs w:val="20"/>
              </w:rPr>
            </w:pPr>
            <w:bookmarkStart w:id="13" w:name="_Hlk209389281"/>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295" w:type="dxa"/>
            <w:tcBorders>
              <w:left w:val="nil"/>
              <w:right w:val="single" w:sz="4" w:space="0" w:color="auto"/>
            </w:tcBorders>
            <w:vAlign w:val="bottom"/>
          </w:tcPr>
          <w:p w14:paraId="2EA5E917" w14:textId="37BAF0AF" w:rsidR="00212577" w:rsidRPr="00B4484B" w:rsidRDefault="00212577" w:rsidP="002A2D45">
            <w:pPr>
              <w:keepNext/>
              <w:keepLines/>
              <w:rPr>
                <w:rFonts w:cs="Tahoma"/>
                <w:sz w:val="20"/>
                <w:szCs w:val="20"/>
              </w:rPr>
            </w:pPr>
            <w:r w:rsidRPr="00B4484B">
              <w:rPr>
                <w:rFonts w:cs="Tahoma"/>
                <w:sz w:val="20"/>
                <w:szCs w:val="20"/>
              </w:rPr>
              <w:t xml:space="preserve">SEZNAM DRUGIH SUBJEKTOV, KATERIH ZMOGLJIVOST UPORABLJA PONUDNIK  </w:t>
            </w:r>
          </w:p>
        </w:tc>
        <w:tc>
          <w:tcPr>
            <w:tcW w:w="851" w:type="dxa"/>
            <w:tcBorders>
              <w:top w:val="single" w:sz="4" w:space="0" w:color="auto"/>
              <w:left w:val="single" w:sz="4" w:space="0" w:color="auto"/>
              <w:bottom w:val="single" w:sz="4" w:space="0" w:color="auto"/>
              <w:right w:val="nil"/>
            </w:tcBorders>
          </w:tcPr>
          <w:p w14:paraId="2DEBD1A7" w14:textId="77777777" w:rsidR="00212577" w:rsidRPr="00B4484B" w:rsidRDefault="00212577" w:rsidP="002A2D45">
            <w:pPr>
              <w:keepNext/>
              <w:keepLines/>
              <w:ind w:left="-74" w:right="-207"/>
              <w:jc w:val="both"/>
              <w:rPr>
                <w:rFonts w:cs="Tahoma"/>
                <w:b/>
                <w:iCs/>
                <w:sz w:val="20"/>
                <w:szCs w:val="20"/>
              </w:rPr>
            </w:pPr>
            <w:r w:rsidRPr="00B4484B">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4AD6B348" w14:textId="1DB785F2" w:rsidR="00212577" w:rsidRPr="00B4484B" w:rsidRDefault="00212577" w:rsidP="002A2D45">
            <w:pPr>
              <w:keepNext/>
              <w:keepLines/>
              <w:ind w:right="-62"/>
              <w:jc w:val="both"/>
              <w:rPr>
                <w:rFonts w:cs="Tahoma"/>
                <w:b/>
                <w:iCs/>
                <w:sz w:val="20"/>
                <w:szCs w:val="20"/>
              </w:rPr>
            </w:pPr>
            <w:r w:rsidRPr="00B4484B">
              <w:rPr>
                <w:rFonts w:cs="Tahoma"/>
                <w:b/>
                <w:iCs/>
                <w:sz w:val="20"/>
                <w:szCs w:val="20"/>
              </w:rPr>
              <w:t xml:space="preserve"> 4/2  </w:t>
            </w:r>
          </w:p>
        </w:tc>
      </w:tr>
    </w:tbl>
    <w:bookmarkEnd w:id="13"/>
    <w:p w14:paraId="6FD532AA" w14:textId="77777777" w:rsidR="0018575F" w:rsidRPr="00B4484B" w:rsidRDefault="0018575F" w:rsidP="002A2D45">
      <w:pPr>
        <w:keepNext/>
        <w:keepLines/>
        <w:spacing w:before="120"/>
        <w:jc w:val="both"/>
        <w:rPr>
          <w:rFonts w:cs="Tahoma"/>
          <w:sz w:val="20"/>
          <w:szCs w:val="20"/>
        </w:rPr>
      </w:pPr>
      <w:r w:rsidRPr="00B4484B">
        <w:rPr>
          <w:rFonts w:cs="Tahoma"/>
          <w:sz w:val="20"/>
          <w:szCs w:val="20"/>
        </w:rPr>
        <w:t xml:space="preserve">Ponudnik mora prilogo izpolniti, v kolikor uporabi zmogljivost drugih subjektov, </w:t>
      </w:r>
      <w:r w:rsidRPr="00B4484B">
        <w:rPr>
          <w:rFonts w:cs="Tahoma"/>
          <w:sz w:val="20"/>
          <w:szCs w:val="20"/>
          <w:u w:val="single"/>
        </w:rPr>
        <w:t>ki niso partner/ji v primeru skupne ponudbe in v ponudbi niso navedeni kot podizvajalec/ci</w:t>
      </w:r>
      <w:r w:rsidRPr="00B4484B">
        <w:rPr>
          <w:rFonts w:cs="Tahoma"/>
          <w:sz w:val="20"/>
          <w:szCs w:val="20"/>
        </w:rPr>
        <w:t>.</w:t>
      </w:r>
    </w:p>
    <w:p w14:paraId="610598A5" w14:textId="77777777" w:rsidR="0023408B" w:rsidRPr="00B4484B" w:rsidRDefault="0023408B" w:rsidP="002A2D45">
      <w:pPr>
        <w:keepNext/>
        <w:keepLines/>
        <w:jc w:val="both"/>
        <w:rPr>
          <w:rFonts w:cs="Tahoma"/>
          <w:sz w:val="20"/>
          <w:szCs w:val="20"/>
        </w:rPr>
      </w:pPr>
    </w:p>
    <w:p w14:paraId="2EBDD992" w14:textId="77777777" w:rsidR="0018575F" w:rsidRPr="00B4484B" w:rsidRDefault="0018575F" w:rsidP="002A2D45">
      <w:pPr>
        <w:keepNext/>
        <w:keepLines/>
        <w:jc w:val="both"/>
        <w:rPr>
          <w:rFonts w:cs="Tahoma"/>
          <w:sz w:val="20"/>
          <w:szCs w:val="20"/>
          <w:u w:val="single"/>
        </w:rPr>
      </w:pPr>
      <w:r w:rsidRPr="00B4484B">
        <w:rPr>
          <w:rFonts w:cs="Tahoma"/>
          <w:sz w:val="20"/>
          <w:szCs w:val="20"/>
        </w:rPr>
        <w:t xml:space="preserve">Ponudnik razmnoži potrebno število izvodov vseh obrazcev. </w:t>
      </w:r>
      <w:r w:rsidRPr="00B4484B">
        <w:rPr>
          <w:rFonts w:cs="Tahoma"/>
          <w:sz w:val="20"/>
          <w:szCs w:val="20"/>
          <w:u w:val="single"/>
        </w:rPr>
        <w:t>V kolikor ponudnik ne bo uporabil zmogljivosti drugih subjektov, priloge ni potrebno izpolni.</w:t>
      </w:r>
    </w:p>
    <w:p w14:paraId="15138AE2" w14:textId="35AF79A6" w:rsidR="00212577" w:rsidRDefault="00212577" w:rsidP="002A2D45">
      <w:pPr>
        <w:keepNext/>
        <w:keepLines/>
        <w:jc w:val="both"/>
        <w:rPr>
          <w:rFonts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6870"/>
        <w:gridCol w:w="851"/>
        <w:gridCol w:w="992"/>
      </w:tblGrid>
      <w:tr w:rsidR="00B4484B" w:rsidRPr="00B4484B" w14:paraId="39C374B8" w14:textId="77777777" w:rsidTr="00B4484B">
        <w:tc>
          <w:tcPr>
            <w:tcW w:w="643" w:type="dxa"/>
            <w:tcBorders>
              <w:right w:val="nil"/>
            </w:tcBorders>
          </w:tcPr>
          <w:p w14:paraId="1E604441" w14:textId="77777777" w:rsidR="00B4484B" w:rsidRPr="00B4484B" w:rsidRDefault="00B4484B" w:rsidP="00FB5043">
            <w:pPr>
              <w:keepNext/>
              <w:keepLines/>
              <w:jc w:val="both"/>
              <w:rPr>
                <w:rFonts w:cs="Tahoma"/>
                <w:sz w:val="20"/>
                <w:szCs w:val="20"/>
              </w:rPr>
            </w:pPr>
            <w:r w:rsidRPr="00B4484B">
              <w:rPr>
                <w:rFonts w:ascii="Times New Roman" w:hAnsi="Times New Roman"/>
                <w:sz w:val="20"/>
                <w:szCs w:val="20"/>
              </w:rPr>
              <w:lastRenderedPageBreak/>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6870" w:type="dxa"/>
            <w:tcBorders>
              <w:left w:val="nil"/>
              <w:right w:val="single" w:sz="4" w:space="0" w:color="auto"/>
            </w:tcBorders>
            <w:vAlign w:val="bottom"/>
          </w:tcPr>
          <w:p w14:paraId="6E272DDA" w14:textId="26EA575B" w:rsidR="00B4484B" w:rsidRPr="00B4484B" w:rsidRDefault="00B4484B" w:rsidP="00FB5043">
            <w:pPr>
              <w:keepNext/>
              <w:keepLines/>
              <w:rPr>
                <w:rFonts w:cs="Tahoma"/>
                <w:sz w:val="20"/>
                <w:szCs w:val="20"/>
              </w:rPr>
            </w:pPr>
            <w:r>
              <w:rPr>
                <w:rFonts w:cs="Tahoma"/>
                <w:sz w:val="20"/>
                <w:szCs w:val="20"/>
              </w:rPr>
              <w:t>TEHNIČNA SPECIFIKACIJA</w:t>
            </w:r>
            <w:r w:rsidRPr="00B4484B">
              <w:rPr>
                <w:rFonts w:cs="Tahoma"/>
                <w:sz w:val="20"/>
                <w:szCs w:val="20"/>
              </w:rPr>
              <w:t xml:space="preserve">  </w:t>
            </w:r>
          </w:p>
        </w:tc>
        <w:tc>
          <w:tcPr>
            <w:tcW w:w="851" w:type="dxa"/>
            <w:tcBorders>
              <w:top w:val="single" w:sz="4" w:space="0" w:color="auto"/>
              <w:left w:val="single" w:sz="4" w:space="0" w:color="auto"/>
              <w:bottom w:val="single" w:sz="4" w:space="0" w:color="auto"/>
              <w:right w:val="nil"/>
            </w:tcBorders>
          </w:tcPr>
          <w:p w14:paraId="701705E5" w14:textId="34084B8E" w:rsidR="00B4484B" w:rsidRPr="00B4484B" w:rsidRDefault="00B4484B" w:rsidP="00FB5043">
            <w:pPr>
              <w:keepNext/>
              <w:keepLines/>
              <w:ind w:left="-74" w:right="-207"/>
              <w:jc w:val="both"/>
              <w:rPr>
                <w:rFonts w:cs="Tahoma"/>
                <w:b/>
                <w:iCs/>
                <w:sz w:val="20"/>
                <w:szCs w:val="20"/>
              </w:rPr>
            </w:pPr>
            <w:r w:rsidRPr="00B4484B">
              <w:rPr>
                <w:rFonts w:cs="Tahoma"/>
                <w:b/>
                <w:iCs/>
                <w:sz w:val="20"/>
                <w:szCs w:val="20"/>
              </w:rPr>
              <w:t xml:space="preserve">  Prilog</w:t>
            </w:r>
            <w:r>
              <w:rPr>
                <w:rFonts w:cs="Tahoma"/>
                <w:b/>
                <w:iCs/>
                <w:sz w:val="20"/>
                <w:szCs w:val="20"/>
              </w:rPr>
              <w:t>e</w:t>
            </w:r>
            <w:r w:rsidRPr="00B4484B">
              <w:rPr>
                <w:rFonts w:cs="Tahoma"/>
                <w:b/>
                <w:iCs/>
                <w:sz w:val="20"/>
                <w:szCs w:val="20"/>
              </w:rPr>
              <w:t xml:space="preserve"> </w:t>
            </w:r>
          </w:p>
        </w:tc>
        <w:tc>
          <w:tcPr>
            <w:tcW w:w="992" w:type="dxa"/>
            <w:tcBorders>
              <w:top w:val="single" w:sz="4" w:space="0" w:color="auto"/>
              <w:left w:val="nil"/>
              <w:bottom w:val="single" w:sz="4" w:space="0" w:color="auto"/>
              <w:right w:val="single" w:sz="4" w:space="0" w:color="auto"/>
            </w:tcBorders>
          </w:tcPr>
          <w:p w14:paraId="3E4A0C37" w14:textId="6508948D" w:rsidR="00B4484B" w:rsidRPr="00B4484B" w:rsidRDefault="00B4484B" w:rsidP="00FB5043">
            <w:pPr>
              <w:keepNext/>
              <w:keepLines/>
              <w:ind w:right="-62"/>
              <w:jc w:val="both"/>
              <w:rPr>
                <w:rFonts w:cs="Tahoma"/>
                <w:b/>
                <w:iCs/>
                <w:sz w:val="20"/>
                <w:szCs w:val="20"/>
              </w:rPr>
            </w:pPr>
            <w:r w:rsidRPr="00B4484B">
              <w:rPr>
                <w:rFonts w:cs="Tahoma"/>
                <w:b/>
                <w:iCs/>
                <w:sz w:val="20"/>
                <w:szCs w:val="20"/>
              </w:rPr>
              <w:t xml:space="preserve"> </w:t>
            </w:r>
            <w:r>
              <w:rPr>
                <w:rFonts w:cs="Tahoma"/>
                <w:b/>
                <w:iCs/>
                <w:sz w:val="20"/>
                <w:szCs w:val="20"/>
              </w:rPr>
              <w:t>5</w:t>
            </w:r>
            <w:r w:rsidRPr="00B4484B">
              <w:rPr>
                <w:rFonts w:cs="Tahoma"/>
                <w:b/>
                <w:iCs/>
                <w:sz w:val="20"/>
                <w:szCs w:val="20"/>
              </w:rPr>
              <w:t>/</w:t>
            </w:r>
            <w:r>
              <w:rPr>
                <w:rFonts w:cs="Tahoma"/>
                <w:b/>
                <w:iCs/>
                <w:sz w:val="20"/>
                <w:szCs w:val="20"/>
              </w:rPr>
              <w:t>1-5/3</w:t>
            </w:r>
            <w:r w:rsidRPr="00B4484B">
              <w:rPr>
                <w:rFonts w:cs="Tahoma"/>
                <w:b/>
                <w:iCs/>
                <w:sz w:val="20"/>
                <w:szCs w:val="20"/>
              </w:rPr>
              <w:t xml:space="preserve">  </w:t>
            </w:r>
          </w:p>
        </w:tc>
      </w:tr>
    </w:tbl>
    <w:p w14:paraId="2FB38F99" w14:textId="614D74DF" w:rsidR="004F42F1" w:rsidRPr="00B4484B" w:rsidRDefault="004F42F1" w:rsidP="00B4484B">
      <w:pPr>
        <w:keepNext/>
        <w:keepLines/>
        <w:spacing w:before="120"/>
        <w:jc w:val="both"/>
        <w:rPr>
          <w:rFonts w:cs="Tahoma"/>
          <w:sz w:val="20"/>
          <w:szCs w:val="20"/>
        </w:rPr>
      </w:pPr>
      <w:r w:rsidRPr="00B4484B">
        <w:rPr>
          <w:rFonts w:cs="Tahoma"/>
          <w:sz w:val="20"/>
          <w:szCs w:val="20"/>
        </w:rPr>
        <w:t>Ponudnik izpolni prilogo za vsak sklop za katerega oddaja ponudbo, z navedbo oziroma načinom izpolnitve posamezne zahteve (da/ne/navedena vrednost</w:t>
      </w:r>
      <w:r w:rsidR="00843113" w:rsidRPr="00B4484B">
        <w:rPr>
          <w:rFonts w:cs="Tahoma"/>
          <w:sz w:val="20"/>
          <w:szCs w:val="20"/>
        </w:rPr>
        <w:t>/besedilo</w:t>
      </w:r>
      <w:r w:rsidRPr="00B4484B">
        <w:rPr>
          <w:rFonts w:cs="Tahoma"/>
          <w:sz w:val="20"/>
          <w:szCs w:val="20"/>
        </w:rPr>
        <w:t>).</w:t>
      </w:r>
    </w:p>
    <w:p w14:paraId="1698AE96" w14:textId="7E441EBD" w:rsidR="004F42F1" w:rsidRPr="00B4484B" w:rsidRDefault="004F42F1" w:rsidP="00B4484B">
      <w:pPr>
        <w:keepNext/>
        <w:keepLines/>
        <w:spacing w:before="120"/>
        <w:jc w:val="both"/>
        <w:rPr>
          <w:rFonts w:cs="Tahoma"/>
          <w:sz w:val="20"/>
          <w:szCs w:val="20"/>
        </w:rPr>
      </w:pPr>
      <w:r w:rsidRPr="00B4484B">
        <w:rPr>
          <w:rFonts w:cs="Tahoma"/>
          <w:sz w:val="20"/>
          <w:szCs w:val="20"/>
        </w:rPr>
        <w:t xml:space="preserve">Ponudnik mora k Prilogi 5 priložiti tehnične podatke o ponujenem čistilnem stroju: </w:t>
      </w:r>
      <w:r w:rsidR="0075664F" w:rsidRPr="00B4484B">
        <w:rPr>
          <w:rFonts w:cs="Tahoma"/>
          <w:sz w:val="20"/>
          <w:szCs w:val="20"/>
        </w:rPr>
        <w:t xml:space="preserve">opisi, katalogi, </w:t>
      </w:r>
      <w:r w:rsidRPr="00B4484B">
        <w:rPr>
          <w:rFonts w:cs="Tahoma"/>
          <w:sz w:val="20"/>
          <w:szCs w:val="20"/>
        </w:rPr>
        <w:t>prospekt</w:t>
      </w:r>
      <w:r w:rsidR="0075664F" w:rsidRPr="00B4484B">
        <w:rPr>
          <w:rFonts w:cs="Tahoma"/>
          <w:sz w:val="20"/>
          <w:szCs w:val="20"/>
        </w:rPr>
        <w:t>i</w:t>
      </w:r>
      <w:r w:rsidRPr="00B4484B">
        <w:rPr>
          <w:rFonts w:cs="Tahoma"/>
          <w:sz w:val="20"/>
          <w:szCs w:val="20"/>
        </w:rPr>
        <w:t xml:space="preserve">, </w:t>
      </w:r>
      <w:r w:rsidR="0075664F" w:rsidRPr="00B4484B">
        <w:rPr>
          <w:rFonts w:cs="Tahoma"/>
          <w:sz w:val="20"/>
          <w:szCs w:val="20"/>
        </w:rPr>
        <w:t xml:space="preserve">brošure, tehnični podatki, </w:t>
      </w:r>
      <w:r w:rsidRPr="00B4484B">
        <w:rPr>
          <w:rFonts w:cs="Tahoma"/>
          <w:sz w:val="20"/>
          <w:szCs w:val="20"/>
        </w:rPr>
        <w:t>slike oz. tehnično dokumentacijo proizvajalca ponujenega čistilnega stroja.</w:t>
      </w:r>
    </w:p>
    <w:p w14:paraId="79A3629A" w14:textId="77777777" w:rsidR="004F42F1" w:rsidRPr="00B4484B" w:rsidRDefault="004F42F1" w:rsidP="007A7B8D">
      <w:pPr>
        <w:keepNext/>
        <w:keepLines/>
        <w:jc w:val="both"/>
        <w:rPr>
          <w:rFonts w:cs="Tahoma"/>
          <w:sz w:val="20"/>
          <w:szCs w:val="20"/>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1134"/>
      </w:tblGrid>
      <w:tr w:rsidR="00FC1D14" w:rsidRPr="00B4484B" w14:paraId="7981DC6B" w14:textId="77777777" w:rsidTr="00F41D64">
        <w:tc>
          <w:tcPr>
            <w:tcW w:w="608" w:type="dxa"/>
            <w:tcBorders>
              <w:right w:val="nil"/>
            </w:tcBorders>
          </w:tcPr>
          <w:p w14:paraId="69FEF431" w14:textId="77777777" w:rsidR="00FC1D14" w:rsidRPr="00B4484B" w:rsidRDefault="00FC1D14" w:rsidP="002A2D45">
            <w:pPr>
              <w:keepNext/>
              <w:keepLines/>
              <w:jc w:val="both"/>
              <w:rPr>
                <w:rFonts w:cs="Tahoma"/>
                <w:sz w:val="20"/>
                <w:szCs w:val="20"/>
              </w:rPr>
            </w:pP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579" w:type="dxa"/>
            <w:tcBorders>
              <w:left w:val="nil"/>
            </w:tcBorders>
            <w:vAlign w:val="bottom"/>
          </w:tcPr>
          <w:p w14:paraId="74EAE23A" w14:textId="77777777" w:rsidR="00FC1D14" w:rsidRPr="00B4484B" w:rsidRDefault="00FC1D14" w:rsidP="002A2D45">
            <w:pPr>
              <w:keepNext/>
              <w:keepLines/>
              <w:rPr>
                <w:rFonts w:cs="Tahoma"/>
                <w:sz w:val="20"/>
                <w:szCs w:val="20"/>
              </w:rPr>
            </w:pPr>
            <w:r w:rsidRPr="00B4484B">
              <w:rPr>
                <w:rFonts w:cs="Tahoma"/>
                <w:sz w:val="20"/>
                <w:szCs w:val="20"/>
              </w:rPr>
              <w:t>OSNUTEK POGODBE</w:t>
            </w:r>
          </w:p>
        </w:tc>
        <w:tc>
          <w:tcPr>
            <w:tcW w:w="1134" w:type="dxa"/>
          </w:tcPr>
          <w:p w14:paraId="71F5B085" w14:textId="5041B8C3" w:rsidR="00FC1D14" w:rsidRPr="00B4484B" w:rsidRDefault="00FC1D14" w:rsidP="002A2D45">
            <w:pPr>
              <w:keepNext/>
              <w:keepLines/>
              <w:jc w:val="both"/>
              <w:rPr>
                <w:rFonts w:cs="Tahoma"/>
                <w:b/>
                <w:iCs/>
                <w:sz w:val="20"/>
                <w:szCs w:val="20"/>
              </w:rPr>
            </w:pPr>
            <w:r w:rsidRPr="00B4484B">
              <w:rPr>
                <w:rFonts w:cs="Tahoma"/>
                <w:b/>
                <w:iCs/>
                <w:sz w:val="20"/>
                <w:szCs w:val="20"/>
              </w:rPr>
              <w:t xml:space="preserve">Priloga   </w:t>
            </w:r>
            <w:r w:rsidR="007A7B8D" w:rsidRPr="00B4484B">
              <w:rPr>
                <w:rFonts w:cs="Tahoma"/>
                <w:b/>
                <w:iCs/>
                <w:sz w:val="20"/>
                <w:szCs w:val="20"/>
              </w:rPr>
              <w:t>6</w:t>
            </w:r>
          </w:p>
        </w:tc>
      </w:tr>
    </w:tbl>
    <w:p w14:paraId="749B28EE" w14:textId="231E5720" w:rsidR="00C81907" w:rsidRPr="00B4484B" w:rsidRDefault="00C81907" w:rsidP="002A2D45">
      <w:pPr>
        <w:keepNext/>
        <w:keepLines/>
        <w:spacing w:before="120"/>
        <w:jc w:val="both"/>
        <w:rPr>
          <w:rFonts w:cs="Tahoma"/>
          <w:sz w:val="20"/>
          <w:szCs w:val="20"/>
        </w:rPr>
      </w:pPr>
      <w:r w:rsidRPr="00B4484B">
        <w:rPr>
          <w:rFonts w:cs="Tahoma"/>
          <w:sz w:val="20"/>
          <w:szCs w:val="20"/>
        </w:rPr>
        <w:t xml:space="preserve">Ponudnik s podpisom Priloge 3/1 potrdi, da se strinja z vsebino </w:t>
      </w:r>
      <w:r w:rsidR="00FC1D14" w:rsidRPr="00B4484B">
        <w:rPr>
          <w:rFonts w:cs="Tahoma"/>
          <w:sz w:val="20"/>
          <w:szCs w:val="20"/>
        </w:rPr>
        <w:t>pogodbe</w:t>
      </w:r>
      <w:r w:rsidRPr="00B4484B">
        <w:rPr>
          <w:rFonts w:cs="Tahoma"/>
          <w:sz w:val="20"/>
          <w:szCs w:val="20"/>
        </w:rPr>
        <w:t>. Zaželeno je, da je osnute</w:t>
      </w:r>
      <w:r w:rsidR="00FC1D14" w:rsidRPr="00B4484B">
        <w:rPr>
          <w:rFonts w:cs="Tahoma"/>
          <w:sz w:val="20"/>
          <w:szCs w:val="20"/>
        </w:rPr>
        <w:t>k pogodbe</w:t>
      </w:r>
      <w:r w:rsidRPr="00B4484B">
        <w:rPr>
          <w:rFonts w:cs="Tahoma"/>
          <w:sz w:val="20"/>
          <w:szCs w:val="20"/>
        </w:rPr>
        <w:t xml:space="preserve"> izpolnjen in naložen v informacijski sistem e-JN.</w:t>
      </w:r>
    </w:p>
    <w:p w14:paraId="72587886" w14:textId="2F49D57E" w:rsidR="004616AC" w:rsidRPr="00B4484B" w:rsidRDefault="004616AC" w:rsidP="002A2D45">
      <w:pPr>
        <w:keepNext/>
        <w:keepLines/>
        <w:rPr>
          <w:rFonts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212577" w:rsidRPr="00B4484B" w14:paraId="6F1CA5CB" w14:textId="77777777" w:rsidTr="00212577">
        <w:tc>
          <w:tcPr>
            <w:tcW w:w="643" w:type="dxa"/>
            <w:tcBorders>
              <w:right w:val="nil"/>
            </w:tcBorders>
          </w:tcPr>
          <w:p w14:paraId="258D9BB6" w14:textId="77777777" w:rsidR="00212577" w:rsidRPr="00B4484B" w:rsidRDefault="00212577" w:rsidP="002A2D45">
            <w:pPr>
              <w:keepNext/>
              <w:keepLines/>
              <w:jc w:val="both"/>
              <w:rPr>
                <w:rFonts w:cs="Tahoma"/>
                <w:sz w:val="20"/>
                <w:szCs w:val="20"/>
              </w:rPr>
            </w:pP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295" w:type="dxa"/>
            <w:tcBorders>
              <w:left w:val="nil"/>
              <w:right w:val="single" w:sz="4" w:space="0" w:color="auto"/>
            </w:tcBorders>
            <w:vAlign w:val="bottom"/>
          </w:tcPr>
          <w:p w14:paraId="449B5422" w14:textId="77777777" w:rsidR="00212577" w:rsidRPr="00B4484B" w:rsidRDefault="00212577" w:rsidP="002A2D45">
            <w:pPr>
              <w:keepNext/>
              <w:keepLines/>
              <w:rPr>
                <w:rFonts w:cs="Tahoma"/>
                <w:sz w:val="20"/>
                <w:szCs w:val="20"/>
              </w:rPr>
            </w:pPr>
            <w:r w:rsidRPr="00B4484B">
              <w:rPr>
                <w:rFonts w:cs="Tahoma"/>
                <w:bCs/>
                <w:noProof/>
                <w:sz w:val="22"/>
              </w:rPr>
              <w:t xml:space="preserve">VZOREC FINANČNEGA ZAVAROVANJA ZA ZAVAROVANJE  DOBRE IZVEDBE POGODBENIH OBVEZNOSTI </w:t>
            </w:r>
            <w:r w:rsidRPr="00B4484B">
              <w:rPr>
                <w:rFonts w:cs="Tahoma"/>
                <w:sz w:val="22"/>
              </w:rPr>
              <w:t>– ni potrebno prilagati v ponudbi</w:t>
            </w:r>
          </w:p>
        </w:tc>
        <w:tc>
          <w:tcPr>
            <w:tcW w:w="851" w:type="dxa"/>
            <w:tcBorders>
              <w:top w:val="single" w:sz="4" w:space="0" w:color="auto"/>
              <w:left w:val="single" w:sz="4" w:space="0" w:color="auto"/>
              <w:bottom w:val="single" w:sz="4" w:space="0" w:color="auto"/>
              <w:right w:val="nil"/>
            </w:tcBorders>
          </w:tcPr>
          <w:p w14:paraId="15F76CFA" w14:textId="77777777" w:rsidR="00212577" w:rsidRPr="00B4484B" w:rsidRDefault="00212577" w:rsidP="002A2D45">
            <w:pPr>
              <w:keepNext/>
              <w:keepLines/>
              <w:ind w:left="-74" w:right="-207"/>
              <w:jc w:val="both"/>
              <w:rPr>
                <w:rFonts w:cs="Tahoma"/>
                <w:b/>
                <w:iCs/>
                <w:sz w:val="20"/>
                <w:szCs w:val="20"/>
              </w:rPr>
            </w:pPr>
            <w:r w:rsidRPr="00B4484B">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501C7761" w14:textId="44721072" w:rsidR="00212577" w:rsidRPr="00B4484B" w:rsidRDefault="00212577" w:rsidP="002A2D45">
            <w:pPr>
              <w:keepNext/>
              <w:keepLines/>
              <w:ind w:right="-62"/>
              <w:jc w:val="both"/>
              <w:rPr>
                <w:rFonts w:cs="Tahoma"/>
                <w:b/>
                <w:iCs/>
                <w:sz w:val="20"/>
                <w:szCs w:val="20"/>
              </w:rPr>
            </w:pPr>
            <w:r w:rsidRPr="00B4484B">
              <w:rPr>
                <w:rFonts w:cs="Tahoma"/>
                <w:b/>
                <w:iCs/>
                <w:sz w:val="20"/>
                <w:szCs w:val="20"/>
              </w:rPr>
              <w:t xml:space="preserve"> </w:t>
            </w:r>
            <w:r w:rsidR="007A7B8D" w:rsidRPr="00B4484B">
              <w:rPr>
                <w:rFonts w:cs="Tahoma"/>
                <w:b/>
                <w:iCs/>
                <w:sz w:val="20"/>
                <w:szCs w:val="20"/>
              </w:rPr>
              <w:t>7</w:t>
            </w:r>
            <w:r w:rsidRPr="00B4484B">
              <w:rPr>
                <w:rFonts w:cs="Tahoma"/>
                <w:b/>
                <w:iCs/>
                <w:sz w:val="20"/>
                <w:szCs w:val="20"/>
              </w:rPr>
              <w:t xml:space="preserve">/1  </w:t>
            </w:r>
          </w:p>
        </w:tc>
      </w:tr>
    </w:tbl>
    <w:p w14:paraId="67420963" w14:textId="77777777" w:rsidR="00212577" w:rsidRPr="00B4484B" w:rsidRDefault="00212577" w:rsidP="002A2D45">
      <w:pPr>
        <w:keepNext/>
        <w:keepLines/>
        <w:spacing w:before="120"/>
        <w:jc w:val="both"/>
        <w:rPr>
          <w:rFonts w:cs="Tahoma"/>
          <w:sz w:val="20"/>
          <w:szCs w:val="20"/>
        </w:rPr>
      </w:pPr>
      <w:r w:rsidRPr="00B4484B">
        <w:rPr>
          <w:rFonts w:cs="Tahoma"/>
          <w:sz w:val="20"/>
          <w:szCs w:val="20"/>
        </w:rPr>
        <w:t xml:space="preserve">Ponudnik s podpisom Prilogo 3/1 potrdi, da se strinja z vzorcem finančnega zavarovanja, zato ga k ponudbeni dokumentaciji ponudniku ni potrebno priložiti. </w:t>
      </w:r>
    </w:p>
    <w:p w14:paraId="47149B93" w14:textId="77777777" w:rsidR="004616AC" w:rsidRPr="00B4484B" w:rsidRDefault="004616AC" w:rsidP="002A2D45">
      <w:pPr>
        <w:keepNext/>
        <w:keepLines/>
        <w:rPr>
          <w:rFonts w:cs="Tahoma"/>
          <w:sz w:val="20"/>
          <w:szCs w:val="20"/>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212577" w:rsidRPr="00B4484B" w14:paraId="002C423C" w14:textId="77777777" w:rsidTr="00F41D64">
        <w:tc>
          <w:tcPr>
            <w:tcW w:w="608" w:type="dxa"/>
            <w:tcBorders>
              <w:right w:val="nil"/>
            </w:tcBorders>
          </w:tcPr>
          <w:p w14:paraId="6A1C32CC" w14:textId="77777777" w:rsidR="00212577" w:rsidRPr="00B4484B" w:rsidRDefault="00212577" w:rsidP="002A2D45">
            <w:pPr>
              <w:keepNext/>
              <w:keepLines/>
              <w:jc w:val="both"/>
              <w:rPr>
                <w:rFonts w:cs="Tahoma"/>
                <w:sz w:val="20"/>
                <w:szCs w:val="20"/>
              </w:rPr>
            </w:pP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295" w:type="dxa"/>
            <w:tcBorders>
              <w:left w:val="nil"/>
              <w:right w:val="single" w:sz="4" w:space="0" w:color="auto"/>
            </w:tcBorders>
            <w:vAlign w:val="bottom"/>
          </w:tcPr>
          <w:p w14:paraId="56D5ADED" w14:textId="77777777" w:rsidR="00212577" w:rsidRPr="00B4484B" w:rsidRDefault="00212577" w:rsidP="002A2D45">
            <w:pPr>
              <w:keepNext/>
              <w:keepLines/>
              <w:rPr>
                <w:rFonts w:cs="Tahoma"/>
                <w:sz w:val="20"/>
                <w:szCs w:val="20"/>
              </w:rPr>
            </w:pPr>
            <w:r w:rsidRPr="00B4484B">
              <w:rPr>
                <w:rFonts w:cs="Tahoma"/>
                <w:sz w:val="20"/>
                <w:szCs w:val="20"/>
              </w:rPr>
              <w:t xml:space="preserve">VZOREC </w:t>
            </w:r>
            <w:r w:rsidRPr="00B4484B">
              <w:rPr>
                <w:rFonts w:cs="Tahoma"/>
                <w:bCs/>
                <w:noProof/>
                <w:sz w:val="22"/>
              </w:rPr>
              <w:t xml:space="preserve">FINANČNEGA ZAVAROVANJA ZA ZAVAROVANJE  ODPRAVE NAPAK V ČASU GARANCJSKE DOBE </w:t>
            </w:r>
            <w:r w:rsidRPr="00B4484B">
              <w:rPr>
                <w:rFonts w:cs="Tahoma"/>
                <w:sz w:val="22"/>
              </w:rPr>
              <w:t>– ni potrebno prilagati v ponudbi</w:t>
            </w:r>
          </w:p>
        </w:tc>
        <w:tc>
          <w:tcPr>
            <w:tcW w:w="851" w:type="dxa"/>
            <w:tcBorders>
              <w:top w:val="single" w:sz="4" w:space="0" w:color="auto"/>
              <w:left w:val="single" w:sz="4" w:space="0" w:color="auto"/>
              <w:bottom w:val="single" w:sz="4" w:space="0" w:color="auto"/>
              <w:right w:val="nil"/>
            </w:tcBorders>
          </w:tcPr>
          <w:p w14:paraId="5E7E3390" w14:textId="77777777" w:rsidR="00212577" w:rsidRPr="00B4484B" w:rsidRDefault="00212577" w:rsidP="002A2D45">
            <w:pPr>
              <w:keepNext/>
              <w:keepLines/>
              <w:ind w:left="-74" w:right="-207"/>
              <w:jc w:val="both"/>
              <w:rPr>
                <w:rFonts w:cs="Tahoma"/>
                <w:b/>
                <w:iCs/>
                <w:sz w:val="20"/>
                <w:szCs w:val="20"/>
              </w:rPr>
            </w:pPr>
            <w:r w:rsidRPr="00B4484B">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2A8D0CAE" w14:textId="4AB4E7F0" w:rsidR="00212577" w:rsidRPr="00B4484B" w:rsidRDefault="00212577" w:rsidP="002A2D45">
            <w:pPr>
              <w:keepNext/>
              <w:keepLines/>
              <w:ind w:right="-62"/>
              <w:jc w:val="both"/>
              <w:rPr>
                <w:rFonts w:cs="Tahoma"/>
                <w:b/>
                <w:iCs/>
                <w:sz w:val="20"/>
                <w:szCs w:val="20"/>
              </w:rPr>
            </w:pPr>
            <w:r w:rsidRPr="00B4484B">
              <w:rPr>
                <w:rFonts w:cs="Tahoma"/>
                <w:b/>
                <w:iCs/>
                <w:sz w:val="20"/>
                <w:szCs w:val="20"/>
              </w:rPr>
              <w:t xml:space="preserve"> </w:t>
            </w:r>
            <w:r w:rsidR="007A7B8D" w:rsidRPr="00B4484B">
              <w:rPr>
                <w:rFonts w:cs="Tahoma"/>
                <w:b/>
                <w:iCs/>
                <w:sz w:val="20"/>
                <w:szCs w:val="20"/>
              </w:rPr>
              <w:t>7</w:t>
            </w:r>
            <w:r w:rsidRPr="00B4484B">
              <w:rPr>
                <w:rFonts w:cs="Tahoma"/>
                <w:b/>
                <w:iCs/>
                <w:sz w:val="20"/>
                <w:szCs w:val="20"/>
              </w:rPr>
              <w:t xml:space="preserve">/2  </w:t>
            </w:r>
          </w:p>
        </w:tc>
      </w:tr>
    </w:tbl>
    <w:p w14:paraId="68FA3929" w14:textId="1474D592" w:rsidR="00212577" w:rsidRPr="00B4484B" w:rsidRDefault="00212577" w:rsidP="002A2D45">
      <w:pPr>
        <w:keepNext/>
        <w:keepLines/>
        <w:spacing w:before="120"/>
        <w:jc w:val="both"/>
        <w:rPr>
          <w:rFonts w:cs="Tahoma"/>
          <w:sz w:val="20"/>
          <w:szCs w:val="20"/>
        </w:rPr>
      </w:pPr>
      <w:r w:rsidRPr="00B4484B">
        <w:rPr>
          <w:rFonts w:cs="Tahoma"/>
          <w:sz w:val="20"/>
          <w:szCs w:val="20"/>
        </w:rPr>
        <w:t xml:space="preserve">Ponudnik s podpisom Prilogo 3/1 potrdi, da se strinja z vzorcem finančnega zavarovanja, zato ga k ponudbeni dokumentaciji ponudniku ni potrebno priložiti. </w:t>
      </w:r>
    </w:p>
    <w:p w14:paraId="3BE7CAB6" w14:textId="577B9FDA" w:rsidR="007D7570" w:rsidRPr="00B4484B" w:rsidRDefault="007D7570" w:rsidP="002A2D45">
      <w:pPr>
        <w:keepNext/>
        <w:keepLines/>
        <w:spacing w:after="200" w:line="276" w:lineRule="auto"/>
        <w:rPr>
          <w:rFonts w:cs="Tahoma"/>
          <w:sz w:val="20"/>
          <w:szCs w:val="20"/>
        </w:rPr>
      </w:pPr>
      <w:r w:rsidRPr="00B4484B">
        <w:rPr>
          <w:rFonts w:cs="Tahoma"/>
          <w:sz w:val="20"/>
          <w:szCs w:val="20"/>
        </w:rPr>
        <w:br w:type="page"/>
      </w:r>
    </w:p>
    <w:tbl>
      <w:tblPr>
        <w:tblW w:w="9307"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4"/>
        <w:gridCol w:w="7623"/>
        <w:gridCol w:w="850"/>
        <w:gridCol w:w="160"/>
      </w:tblGrid>
      <w:tr w:rsidR="00863C41" w:rsidRPr="00B4484B" w14:paraId="4ECE8DE9" w14:textId="77777777" w:rsidTr="00863C41">
        <w:tc>
          <w:tcPr>
            <w:tcW w:w="674" w:type="dxa"/>
            <w:tcBorders>
              <w:right w:val="nil"/>
            </w:tcBorders>
          </w:tcPr>
          <w:p w14:paraId="2C83E7A6" w14:textId="77777777" w:rsidR="00863C41" w:rsidRPr="00B4484B" w:rsidRDefault="00863C41" w:rsidP="00863C41">
            <w:pPr>
              <w:keepNext/>
              <w:keepLines/>
              <w:jc w:val="both"/>
              <w:rPr>
                <w:rFonts w:cs="Tahoma"/>
                <w:sz w:val="20"/>
                <w:szCs w:val="20"/>
              </w:rPr>
            </w:pPr>
            <w:r w:rsidRPr="00B4484B">
              <w:rPr>
                <w:rFonts w:cs="Tahoma"/>
                <w:sz w:val="20"/>
                <w:szCs w:val="20"/>
              </w:rPr>
              <w:lastRenderedPageBreak/>
              <w:br w:type="page"/>
            </w:r>
          </w:p>
        </w:tc>
        <w:tc>
          <w:tcPr>
            <w:tcW w:w="7623" w:type="dxa"/>
            <w:tcBorders>
              <w:left w:val="nil"/>
            </w:tcBorders>
            <w:vAlign w:val="bottom"/>
          </w:tcPr>
          <w:p w14:paraId="5B5A9F73" w14:textId="77777777" w:rsidR="00863C41" w:rsidRPr="00B4484B" w:rsidRDefault="00863C41" w:rsidP="00863C41">
            <w:pPr>
              <w:keepNext/>
              <w:keepLines/>
              <w:jc w:val="both"/>
              <w:rPr>
                <w:rFonts w:cs="Tahoma"/>
                <w:b/>
                <w:sz w:val="20"/>
                <w:szCs w:val="20"/>
              </w:rPr>
            </w:pPr>
            <w:r w:rsidRPr="00B4484B">
              <w:rPr>
                <w:rFonts w:cs="Tahoma"/>
                <w:b/>
                <w:sz w:val="20"/>
                <w:szCs w:val="20"/>
              </w:rPr>
              <w:t>POVZETEK  PREDRAČUNA</w:t>
            </w:r>
          </w:p>
        </w:tc>
        <w:tc>
          <w:tcPr>
            <w:tcW w:w="850" w:type="dxa"/>
            <w:tcBorders>
              <w:right w:val="nil"/>
            </w:tcBorders>
          </w:tcPr>
          <w:p w14:paraId="3EA3D7F1" w14:textId="77777777" w:rsidR="00863C41" w:rsidRPr="00B4484B" w:rsidRDefault="00863C41" w:rsidP="00863C41">
            <w:pPr>
              <w:keepNext/>
              <w:keepLines/>
              <w:jc w:val="both"/>
              <w:rPr>
                <w:rFonts w:cs="Tahoma"/>
                <w:b/>
                <w:sz w:val="20"/>
                <w:szCs w:val="20"/>
              </w:rPr>
            </w:pPr>
            <w:r w:rsidRPr="00B4484B">
              <w:rPr>
                <w:rFonts w:cs="Tahoma"/>
                <w:b/>
                <w:i/>
                <w:sz w:val="20"/>
                <w:szCs w:val="20"/>
              </w:rPr>
              <w:t xml:space="preserve"> </w:t>
            </w:r>
          </w:p>
        </w:tc>
        <w:tc>
          <w:tcPr>
            <w:tcW w:w="160" w:type="dxa"/>
            <w:tcBorders>
              <w:left w:val="nil"/>
            </w:tcBorders>
          </w:tcPr>
          <w:p w14:paraId="2EA0183C" w14:textId="77777777" w:rsidR="00863C41" w:rsidRPr="00B4484B" w:rsidRDefault="00863C41" w:rsidP="00863C41">
            <w:pPr>
              <w:keepNext/>
              <w:keepLines/>
              <w:jc w:val="both"/>
              <w:rPr>
                <w:rFonts w:cs="Tahoma"/>
                <w:b/>
                <w:i/>
                <w:sz w:val="20"/>
                <w:szCs w:val="20"/>
              </w:rPr>
            </w:pPr>
          </w:p>
        </w:tc>
      </w:tr>
    </w:tbl>
    <w:p w14:paraId="3F7913FA" w14:textId="77777777" w:rsidR="00863C41" w:rsidRPr="00B4484B" w:rsidRDefault="00863C41" w:rsidP="00863C41">
      <w:pPr>
        <w:keepNext/>
        <w:keepLines/>
        <w:spacing w:line="312" w:lineRule="auto"/>
        <w:jc w:val="both"/>
        <w:rPr>
          <w:rFonts w:cs="Tahoma"/>
          <w:sz w:val="20"/>
          <w:szCs w:val="20"/>
        </w:rPr>
      </w:pPr>
    </w:p>
    <w:p w14:paraId="6A47433A" w14:textId="47FFE821" w:rsidR="00863C41" w:rsidRPr="00B4484B" w:rsidRDefault="00863C41" w:rsidP="00863C41">
      <w:pPr>
        <w:keepNext/>
        <w:keepLines/>
        <w:spacing w:line="312" w:lineRule="auto"/>
        <w:jc w:val="both"/>
        <w:rPr>
          <w:rFonts w:cs="Tahoma"/>
          <w:sz w:val="20"/>
          <w:szCs w:val="20"/>
        </w:rPr>
      </w:pPr>
      <w:r w:rsidRPr="00B4484B">
        <w:rPr>
          <w:rFonts w:cs="Tahoma"/>
          <w:sz w:val="20"/>
          <w:szCs w:val="20"/>
        </w:rPr>
        <w:t xml:space="preserve">Ponudnik: _______________________________________________________________, </w:t>
      </w:r>
    </w:p>
    <w:p w14:paraId="4AEB0294" w14:textId="242C0671" w:rsidR="00863C41" w:rsidRPr="00B4484B" w:rsidRDefault="00863C41" w:rsidP="00863C41">
      <w:pPr>
        <w:keepNext/>
        <w:keepLines/>
        <w:spacing w:line="312" w:lineRule="auto"/>
        <w:jc w:val="both"/>
        <w:rPr>
          <w:rFonts w:cs="Tahoma"/>
          <w:sz w:val="20"/>
          <w:szCs w:val="20"/>
        </w:rPr>
      </w:pPr>
      <w:r w:rsidRPr="00B4484B">
        <w:rPr>
          <w:rFonts w:cs="Tahoma"/>
          <w:sz w:val="20"/>
          <w:szCs w:val="20"/>
        </w:rPr>
        <w:t>ki oddajamo ponudbo za javno naročilo št.:</w:t>
      </w:r>
      <w:r w:rsidRPr="00B4484B">
        <w:rPr>
          <w:rFonts w:ascii="Times New Roman" w:hAnsi="Times New Roman"/>
          <w:sz w:val="20"/>
          <w:szCs w:val="20"/>
        </w:rPr>
        <w:t xml:space="preserve"> </w:t>
      </w:r>
      <w:r w:rsidRPr="00B4484B">
        <w:rPr>
          <w:rFonts w:cs="Tahoma"/>
          <w:b/>
          <w:sz w:val="20"/>
          <w:szCs w:val="20"/>
        </w:rPr>
        <w:t>JHL-128/25 Nakup treh čistilnih strojev</w:t>
      </w:r>
      <w:r w:rsidRPr="00B4484B">
        <w:rPr>
          <w:rFonts w:cs="Tahoma"/>
          <w:sz w:val="20"/>
          <w:szCs w:val="20"/>
        </w:rPr>
        <w:t>, prilagamo predračun z naslednjo ponudbeno vrednostjo za posamezni sklop predmeta javnega naročila za katerega oddajamo ponudbo:</w:t>
      </w:r>
    </w:p>
    <w:p w14:paraId="34CEC0EE" w14:textId="77777777" w:rsidR="00863C41" w:rsidRPr="00B4484B" w:rsidRDefault="00863C41" w:rsidP="00863C41">
      <w:pPr>
        <w:keepNext/>
        <w:keepLines/>
        <w:ind w:left="1080" w:hanging="1080"/>
        <w:jc w:val="both"/>
        <w:rPr>
          <w:rFonts w:cs="Tahoma"/>
          <w:sz w:val="20"/>
          <w:szCs w:val="20"/>
        </w:rPr>
      </w:pPr>
    </w:p>
    <w:p w14:paraId="7ACC4A24" w14:textId="77777777" w:rsidR="00863C41" w:rsidRPr="00B4484B" w:rsidRDefault="00863C41" w:rsidP="00863C41">
      <w:pPr>
        <w:keepNext/>
        <w:keepLines/>
        <w:ind w:left="1080" w:hanging="1080"/>
        <w:jc w:val="both"/>
        <w:rPr>
          <w:rFonts w:cs="Tahoma"/>
          <w:b/>
          <w:sz w:val="20"/>
          <w:szCs w:val="20"/>
        </w:rPr>
      </w:pPr>
      <w:r w:rsidRPr="00B4484B">
        <w:rPr>
          <w:rFonts w:cs="Tahoma"/>
          <w:sz w:val="20"/>
          <w:szCs w:val="20"/>
        </w:rPr>
        <w:t>Ponudbo oddajamo (označi)</w:t>
      </w:r>
    </w:p>
    <w:p w14:paraId="0A454590" w14:textId="77777777" w:rsidR="00863C41" w:rsidRPr="00B4484B" w:rsidRDefault="00863C41" w:rsidP="00863C41">
      <w:pPr>
        <w:keepNext/>
        <w:keepLines/>
        <w:ind w:left="1080" w:hanging="1080"/>
        <w:jc w:val="both"/>
        <w:rPr>
          <w:rFonts w:cs="Tahoma"/>
          <w:b/>
          <w:sz w:val="18"/>
          <w:szCs w:val="18"/>
        </w:rPr>
      </w:pPr>
    </w:p>
    <w:p w14:paraId="1E8A49CE" w14:textId="77777777" w:rsidR="00863C41" w:rsidRPr="00B4484B" w:rsidRDefault="00863C41" w:rsidP="00863C41">
      <w:pPr>
        <w:keepNext/>
        <w:keepLines/>
        <w:ind w:left="1080" w:hanging="1080"/>
        <w:jc w:val="both"/>
        <w:rPr>
          <w:rFonts w:cs="Tahoma"/>
          <w:bCs/>
          <w:sz w:val="18"/>
          <w:szCs w:val="18"/>
        </w:rPr>
      </w:pPr>
      <w:r w:rsidRPr="00B4484B">
        <w:rPr>
          <w:rFonts w:cs="Tahoma"/>
          <w:b/>
          <w:noProof/>
          <w:sz w:val="18"/>
          <w:szCs w:val="18"/>
        </w:rPr>
        <mc:AlternateContent>
          <mc:Choice Requires="wps">
            <w:drawing>
              <wp:anchor distT="0" distB="0" distL="114300" distR="114300" simplePos="0" relativeHeight="251685888" behindDoc="0" locked="0" layoutInCell="1" allowOverlap="1" wp14:anchorId="4C286004" wp14:editId="43F8608E">
                <wp:simplePos x="0" y="0"/>
                <wp:positionH relativeFrom="margin">
                  <wp:posOffset>1539551</wp:posOffset>
                </wp:positionH>
                <wp:positionV relativeFrom="paragraph">
                  <wp:posOffset>3797</wp:posOffset>
                </wp:positionV>
                <wp:extent cx="260985" cy="233045"/>
                <wp:effectExtent l="0" t="0" r="24765" b="14605"/>
                <wp:wrapNone/>
                <wp:docPr id="21" name="Pravokotnik 21"/>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305243BF" w14:textId="77777777" w:rsidR="00863C41" w:rsidRPr="006707FE" w:rsidRDefault="00863C41" w:rsidP="00863C41">
                            <w:pPr>
                              <w:rPr>
                                <w:rFonts w:cs="Tahoma"/>
                                <w:sz w:val="22"/>
                                <w:szCs w:val="22"/>
                                <w14:shadow w14:blurRad="50800" w14:dist="50800" w14:dir="5400000" w14:sx="0" w14:sy="0" w14:kx="0" w14:ky="0" w14:algn="ctr">
                                  <w14:schemeClr w14:val="tx1"/>
                                </w14:shadow>
                              </w:rPr>
                            </w:pPr>
                            <w:r>
                              <w:rPr>
                                <w:rFonts w:cs="Tahoma"/>
                                <w:sz w:val="22"/>
                                <w:szCs w:val="22"/>
                                <w14:shadow w14:blurRad="50800" w14:dist="50800" w14:dir="5400000" w14:sx="0" w14:sy="0" w14:kx="0" w14:ky="0" w14:algn="ctr">
                                  <w14:schemeClr w14:val="tx1"/>
                                </w14:shadow>
                              </w:rPr>
                              <w:t xml:space="preserve"> </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286004" id="Pravokotnik 21" o:spid="_x0000_s1026" style="position:absolute;left:0;text-align:left;margin-left:121.2pt;margin-top:.3pt;width:20.55pt;height:18.3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" filled="f" strokecolor="windowText" strokeweight="1pt">
                <v:textbox inset="1mm,0,0,0">
                  <w:txbxContent>
                    <w:p w14:paraId="305243BF" w14:textId="77777777" w:rsidR="00863C41" w:rsidRPr="006707FE" w:rsidRDefault="00863C41" w:rsidP="00863C41">
                      <w:pPr>
                        <w:rPr>
                          <w:rFonts w:cs="Tahoma"/>
                          <w:sz w:val="22"/>
                          <w:szCs w:val="22"/>
                          <w14:shadow w14:blurRad="50800" w14:dist="50800" w14:dir="5400000" w14:sx="0" w14:sy="0" w14:kx="0" w14:ky="0" w14:algn="ctr">
                            <w14:schemeClr w14:val="tx1"/>
                          </w14:shadow>
                        </w:rPr>
                      </w:pPr>
                      <w:r>
                        <w:rPr>
                          <w:rFonts w:cs="Tahoma"/>
                          <w:sz w:val="22"/>
                          <w:szCs w:val="22"/>
                          <w14:shadow w14:blurRad="50800" w14:dist="50800" w14:dir="5400000" w14:sx="0" w14:sy="0" w14:kx="0" w14:ky="0" w14:algn="ctr">
                            <w14:schemeClr w14:val="tx1"/>
                          </w14:shadow>
                        </w:rPr>
                        <w:t xml:space="preserve"> </w:t>
                      </w:r>
                    </w:p>
                  </w:txbxContent>
                </v:textbox>
                <w10:wrap anchorx="margin"/>
              </v:rect>
            </w:pict>
          </mc:Fallback>
        </mc:AlternateContent>
      </w:r>
      <w:r w:rsidRPr="00B4484B">
        <w:rPr>
          <w:rFonts w:cs="Tahoma"/>
          <w:b/>
          <w:noProof/>
          <w:sz w:val="18"/>
          <w:szCs w:val="18"/>
        </w:rPr>
        <mc:AlternateContent>
          <mc:Choice Requires="wps">
            <w:drawing>
              <wp:anchor distT="0" distB="0" distL="114300" distR="114300" simplePos="0" relativeHeight="251682816" behindDoc="0" locked="0" layoutInCell="1" allowOverlap="1" wp14:anchorId="2A9CFF07" wp14:editId="63F08868">
                <wp:simplePos x="0" y="0"/>
                <wp:positionH relativeFrom="margin">
                  <wp:posOffset>150495</wp:posOffset>
                </wp:positionH>
                <wp:positionV relativeFrom="paragraph">
                  <wp:posOffset>5080</wp:posOffset>
                </wp:positionV>
                <wp:extent cx="260985" cy="233045"/>
                <wp:effectExtent l="0" t="0" r="24765" b="14605"/>
                <wp:wrapNone/>
                <wp:docPr id="10" name="Pravokotnik 10"/>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45A0C6FD" w14:textId="77777777" w:rsidR="00863C41" w:rsidRPr="006707FE" w:rsidRDefault="00863C41" w:rsidP="00863C41">
                            <w:pPr>
                              <w:rPr>
                                <w:rFonts w:cs="Tahoma"/>
                                <w:b/>
                                <w:bCs/>
                                <w:sz w:val="22"/>
                                <w:szCs w:val="22"/>
                                <w14:shadow w14:blurRad="50800" w14:dist="50800" w14:dir="5400000" w14:sx="0" w14:sy="0" w14:kx="0" w14:ky="0" w14:algn="ctr">
                                  <w14:schemeClr w14:val="tx1"/>
                                </w14:shadow>
                              </w:rPr>
                            </w:pPr>
                            <w:r>
                              <w:rPr>
                                <w:rFonts w:cs="Tahoma"/>
                                <w:b/>
                                <w:bCs/>
                                <w:sz w:val="22"/>
                                <w:szCs w:val="22"/>
                                <w14:shadow w14:blurRad="50800" w14:dist="50800" w14:dir="5400000" w14:sx="0" w14:sy="0" w14:kx="0" w14:ky="0" w14:algn="ctr">
                                  <w14:schemeClr w14:val="tx1"/>
                                </w14:shadow>
                              </w:rPr>
                              <w:t xml:space="preserve"> </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9CFF07" id="Pravokotnik 10" o:spid="_x0000_s1027" style="position:absolute;left:0;text-align:left;margin-left:11.85pt;margin-top:.4pt;width:20.55pt;height:18.3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" filled="f" strokecolor="windowText" strokeweight="1pt">
                <v:textbox inset="1mm,0,0,0">
                  <w:txbxContent>
                    <w:p w14:paraId="45A0C6FD" w14:textId="77777777" w:rsidR="00863C41" w:rsidRPr="006707FE" w:rsidRDefault="00863C41" w:rsidP="00863C41">
                      <w:pPr>
                        <w:rPr>
                          <w:rFonts w:cs="Tahoma"/>
                          <w:b/>
                          <w:bCs/>
                          <w:sz w:val="22"/>
                          <w:szCs w:val="22"/>
                          <w14:shadow w14:blurRad="50800" w14:dist="50800" w14:dir="5400000" w14:sx="0" w14:sy="0" w14:kx="0" w14:ky="0" w14:algn="ctr">
                            <w14:schemeClr w14:val="tx1"/>
                          </w14:shadow>
                        </w:rPr>
                      </w:pPr>
                      <w:r>
                        <w:rPr>
                          <w:rFonts w:cs="Tahoma"/>
                          <w:b/>
                          <w:bCs/>
                          <w:sz w:val="22"/>
                          <w:szCs w:val="22"/>
                          <w14:shadow w14:blurRad="50800" w14:dist="50800" w14:dir="5400000" w14:sx="0" w14:sy="0" w14:kx="0" w14:ky="0" w14:algn="ctr">
                            <w14:schemeClr w14:val="tx1"/>
                          </w14:shadow>
                        </w:rPr>
                        <w:t xml:space="preserve"> </w:t>
                      </w:r>
                    </w:p>
                  </w:txbxContent>
                </v:textbox>
                <w10:wrap anchorx="margin"/>
              </v:rect>
            </w:pict>
          </mc:Fallback>
        </mc:AlternateContent>
      </w:r>
      <w:r w:rsidRPr="00B4484B">
        <w:rPr>
          <w:rFonts w:cs="Tahoma"/>
          <w:b/>
          <w:noProof/>
          <w:sz w:val="18"/>
          <w:szCs w:val="18"/>
        </w:rPr>
        <mc:AlternateContent>
          <mc:Choice Requires="wps">
            <w:drawing>
              <wp:anchor distT="0" distB="0" distL="114300" distR="114300" simplePos="0" relativeHeight="251683840" behindDoc="0" locked="0" layoutInCell="1" allowOverlap="1" wp14:anchorId="1DADE7F5" wp14:editId="33A8643E">
                <wp:simplePos x="0" y="0"/>
                <wp:positionH relativeFrom="margin">
                  <wp:posOffset>2977515</wp:posOffset>
                </wp:positionH>
                <wp:positionV relativeFrom="paragraph">
                  <wp:posOffset>5080</wp:posOffset>
                </wp:positionV>
                <wp:extent cx="260985" cy="242570"/>
                <wp:effectExtent l="0" t="0" r="24765" b="24130"/>
                <wp:wrapNone/>
                <wp:docPr id="33" name="Pravokotnik 33"/>
                <wp:cNvGraphicFramePr/>
                <a:graphic xmlns:a="http://schemas.openxmlformats.org/drawingml/2006/main">
                  <a:graphicData uri="http://schemas.microsoft.com/office/word/2010/wordprocessingShape">
                    <wps:wsp>
                      <wps:cNvSpPr/>
                      <wps:spPr>
                        <a:xfrm>
                          <a:off x="0" y="0"/>
                          <a:ext cx="260985" cy="242570"/>
                        </a:xfrm>
                        <a:prstGeom prst="rect">
                          <a:avLst/>
                        </a:prstGeom>
                        <a:noFill/>
                        <a:ln w="12700" cap="flat" cmpd="sng" algn="ctr">
                          <a:solidFill>
                            <a:sysClr val="windowText" lastClr="000000"/>
                          </a:solidFill>
                          <a:prstDash val="solid"/>
                        </a:ln>
                        <a:effectLst/>
                      </wps:spPr>
                      <wps:txbx>
                        <w:txbxContent>
                          <w:p w14:paraId="1F2F0AD1" w14:textId="77777777" w:rsidR="00863C41" w:rsidRPr="006707FE" w:rsidRDefault="00863C41" w:rsidP="00863C41">
                            <w:pPr>
                              <w:rPr>
                                <w:rFonts w:cs="Tahoma"/>
                                <w:b/>
                                <w:bCs/>
                                <w:sz w:val="22"/>
                                <w:szCs w:val="22"/>
                                <w14:shadow w14:blurRad="50800" w14:dist="50800" w14:dir="5400000" w14:sx="0" w14:sy="0" w14:kx="0" w14:ky="0" w14:algn="ctr">
                                  <w14:schemeClr w14:val="tx1"/>
                                </w14:shadow>
                              </w:rPr>
                            </w:pPr>
                            <w:r>
                              <w:rPr>
                                <w:rFonts w:cs="Tahoma"/>
                                <w:b/>
                                <w:bCs/>
                                <w:sz w:val="22"/>
                                <w:szCs w:val="22"/>
                                <w14:shadow w14:blurRad="50800" w14:dist="50800" w14:dir="5400000" w14:sx="0" w14:sy="0" w14:kx="0" w14:ky="0" w14:algn="ctr">
                                  <w14:schemeClr w14:val="tx1"/>
                                </w14:shadow>
                              </w:rPr>
                              <w:t xml:space="preserve"> </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ADE7F5" id="Pravokotnik 33" o:spid="_x0000_s1028" style="position:absolute;left:0;text-align:left;margin-left:234.45pt;margin-top:.4pt;width:20.55pt;height:19.1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" filled="f" strokecolor="windowText" strokeweight="1pt">
                <v:textbox inset="1mm,0,0,0">
                  <w:txbxContent>
                    <w:p w14:paraId="1F2F0AD1" w14:textId="77777777" w:rsidR="00863C41" w:rsidRPr="006707FE" w:rsidRDefault="00863C41" w:rsidP="00863C41">
                      <w:pPr>
                        <w:rPr>
                          <w:rFonts w:cs="Tahoma"/>
                          <w:b/>
                          <w:bCs/>
                          <w:sz w:val="22"/>
                          <w:szCs w:val="22"/>
                          <w14:shadow w14:blurRad="50800" w14:dist="50800" w14:dir="5400000" w14:sx="0" w14:sy="0" w14:kx="0" w14:ky="0" w14:algn="ctr">
                            <w14:schemeClr w14:val="tx1"/>
                          </w14:shadow>
                        </w:rPr>
                      </w:pPr>
                      <w:r>
                        <w:rPr>
                          <w:rFonts w:cs="Tahoma"/>
                          <w:b/>
                          <w:bCs/>
                          <w:sz w:val="22"/>
                          <w:szCs w:val="22"/>
                          <w14:shadow w14:blurRad="50800" w14:dist="50800" w14:dir="5400000" w14:sx="0" w14:sy="0" w14:kx="0" w14:ky="0" w14:algn="ctr">
                            <w14:schemeClr w14:val="tx1"/>
                          </w14:shadow>
                        </w:rPr>
                        <w:t xml:space="preserve"> </w:t>
                      </w:r>
                    </w:p>
                  </w:txbxContent>
                </v:textbox>
                <w10:wrap anchorx="margin"/>
              </v:rect>
            </w:pict>
          </mc:Fallback>
        </mc:AlternateContent>
      </w:r>
      <w:r w:rsidRPr="00B4484B">
        <w:rPr>
          <w:rFonts w:cs="Tahoma"/>
          <w:b/>
          <w:noProof/>
          <w:sz w:val="18"/>
          <w:szCs w:val="18"/>
        </w:rPr>
        <mc:AlternateContent>
          <mc:Choice Requires="wps">
            <w:drawing>
              <wp:anchor distT="0" distB="0" distL="114300" distR="114300" simplePos="0" relativeHeight="251684864" behindDoc="0" locked="0" layoutInCell="1" allowOverlap="1" wp14:anchorId="5E1A67E0" wp14:editId="360FF5E9">
                <wp:simplePos x="0" y="0"/>
                <wp:positionH relativeFrom="margin">
                  <wp:posOffset>4395768</wp:posOffset>
                </wp:positionH>
                <wp:positionV relativeFrom="paragraph">
                  <wp:posOffset>5456</wp:posOffset>
                </wp:positionV>
                <wp:extent cx="251927" cy="242596"/>
                <wp:effectExtent l="0" t="0" r="15240" b="24130"/>
                <wp:wrapNone/>
                <wp:docPr id="20" name="Pravokotnik 20"/>
                <wp:cNvGraphicFramePr/>
                <a:graphic xmlns:a="http://schemas.openxmlformats.org/drawingml/2006/main">
                  <a:graphicData uri="http://schemas.microsoft.com/office/word/2010/wordprocessingShape">
                    <wps:wsp>
                      <wps:cNvSpPr/>
                      <wps:spPr>
                        <a:xfrm>
                          <a:off x="0" y="0"/>
                          <a:ext cx="251927" cy="242596"/>
                        </a:xfrm>
                        <a:prstGeom prst="rect">
                          <a:avLst/>
                        </a:prstGeom>
                        <a:noFill/>
                        <a:ln w="12700" cap="flat" cmpd="sng" algn="ctr">
                          <a:solidFill>
                            <a:sysClr val="windowText" lastClr="000000"/>
                          </a:solidFill>
                          <a:prstDash val="solid"/>
                        </a:ln>
                        <a:effectLst/>
                      </wps:spPr>
                      <wps:txbx>
                        <w:txbxContent>
                          <w:p w14:paraId="334ABC80" w14:textId="77777777" w:rsidR="00863C41" w:rsidRPr="006707FE" w:rsidRDefault="00863C41" w:rsidP="00863C41">
                            <w:pPr>
                              <w:rPr>
                                <w:rFonts w:cs="Tahoma"/>
                                <w:b/>
                                <w:bCs/>
                                <w:sz w:val="22"/>
                                <w:szCs w:val="22"/>
                                <w14:shadow w14:blurRad="50800" w14:dist="50800" w14:dir="5400000" w14:sx="0" w14:sy="0" w14:kx="0" w14:ky="0" w14:algn="ctr">
                                  <w14:schemeClr w14:val="tx1"/>
                                </w14:shadow>
                              </w:rPr>
                            </w:pPr>
                            <w:r>
                              <w:rPr>
                                <w:rFonts w:cs="Tahoma"/>
                                <w:b/>
                                <w:bCs/>
                                <w:sz w:val="22"/>
                                <w:szCs w:val="22"/>
                                <w14:shadow w14:blurRad="50800" w14:dist="50800" w14:dir="5400000" w14:sx="0" w14:sy="0" w14:kx="0" w14:ky="0" w14:algn="ctr">
                                  <w14:schemeClr w14:val="tx1"/>
                                </w14:shadow>
                              </w:rPr>
                              <w:t xml:space="preserve"> </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1A67E0" id="Pravokotnik 20" o:spid="_x0000_s1029" style="position:absolute;left:0;text-align:left;margin-left:346.1pt;margin-top:.45pt;width:19.85pt;height:19.1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" filled="f" strokecolor="windowText" strokeweight="1pt">
                <v:textbox inset="1mm,0,0,0">
                  <w:txbxContent>
                    <w:p w14:paraId="334ABC80" w14:textId="77777777" w:rsidR="00863C41" w:rsidRPr="006707FE" w:rsidRDefault="00863C41" w:rsidP="00863C41">
                      <w:pPr>
                        <w:rPr>
                          <w:rFonts w:cs="Tahoma"/>
                          <w:b/>
                          <w:bCs/>
                          <w:sz w:val="22"/>
                          <w:szCs w:val="22"/>
                          <w14:shadow w14:blurRad="50800" w14:dist="50800" w14:dir="5400000" w14:sx="0" w14:sy="0" w14:kx="0" w14:ky="0" w14:algn="ctr">
                            <w14:schemeClr w14:val="tx1"/>
                          </w14:shadow>
                        </w:rPr>
                      </w:pPr>
                      <w:r>
                        <w:rPr>
                          <w:rFonts w:cs="Tahoma"/>
                          <w:b/>
                          <w:bCs/>
                          <w:sz w:val="22"/>
                          <w:szCs w:val="22"/>
                          <w14:shadow w14:blurRad="50800" w14:dist="50800" w14:dir="5400000" w14:sx="0" w14:sy="0" w14:kx="0" w14:ky="0" w14:algn="ctr">
                            <w14:schemeClr w14:val="tx1"/>
                          </w14:shadow>
                        </w:rPr>
                        <w:t xml:space="preserve"> </w:t>
                      </w:r>
                    </w:p>
                  </w:txbxContent>
                </v:textbox>
                <w10:wrap anchorx="margin"/>
              </v:rect>
            </w:pict>
          </mc:Fallback>
        </mc:AlternateContent>
      </w:r>
      <w:r w:rsidRPr="00B4484B">
        <w:rPr>
          <w:rFonts w:cs="Tahoma"/>
          <w:b/>
          <w:sz w:val="18"/>
          <w:szCs w:val="18"/>
        </w:rPr>
        <w:t xml:space="preserve">               </w:t>
      </w:r>
      <w:r w:rsidRPr="00B4484B">
        <w:rPr>
          <w:rFonts w:cs="Tahoma"/>
          <w:bCs/>
          <w:sz w:val="18"/>
          <w:szCs w:val="18"/>
        </w:rPr>
        <w:t xml:space="preserve">samostojno         </w:t>
      </w:r>
      <w:r w:rsidRPr="00B4484B">
        <w:rPr>
          <w:rFonts w:cs="Tahoma"/>
          <w:b/>
          <w:sz w:val="18"/>
          <w:szCs w:val="18"/>
        </w:rPr>
        <w:t xml:space="preserve">                </w:t>
      </w:r>
      <w:r w:rsidRPr="00B4484B">
        <w:rPr>
          <w:rFonts w:cs="Tahoma"/>
          <w:bCs/>
          <w:sz w:val="18"/>
          <w:szCs w:val="18"/>
        </w:rPr>
        <w:t>skupna ponudba</w:t>
      </w:r>
      <w:r w:rsidRPr="00B4484B">
        <w:rPr>
          <w:rFonts w:cs="Tahoma"/>
          <w:b/>
          <w:sz w:val="18"/>
          <w:szCs w:val="18"/>
        </w:rPr>
        <w:t xml:space="preserve">                 </w:t>
      </w:r>
      <w:r w:rsidRPr="00B4484B">
        <w:rPr>
          <w:rFonts w:cs="Tahoma"/>
          <w:bCs/>
          <w:sz w:val="18"/>
          <w:szCs w:val="18"/>
        </w:rPr>
        <w:t xml:space="preserve">s podizvajalci                     uporaba zmogljivosti </w:t>
      </w:r>
    </w:p>
    <w:p w14:paraId="3A3E28EC" w14:textId="77777777" w:rsidR="00863C41" w:rsidRPr="00B4484B" w:rsidRDefault="00863C41" w:rsidP="00863C41">
      <w:pPr>
        <w:keepNext/>
        <w:keepLines/>
        <w:ind w:left="1080" w:hanging="1080"/>
        <w:jc w:val="both"/>
        <w:rPr>
          <w:rFonts w:cs="Tahoma"/>
          <w:b/>
          <w:sz w:val="18"/>
          <w:szCs w:val="18"/>
        </w:rPr>
      </w:pPr>
      <w:r w:rsidRPr="00B4484B">
        <w:rPr>
          <w:rFonts w:cs="Tahoma"/>
          <w:bCs/>
          <w:sz w:val="18"/>
          <w:szCs w:val="18"/>
        </w:rPr>
        <w:t xml:space="preserve">                                                                                                                                      drugih subjektov</w:t>
      </w:r>
    </w:p>
    <w:p w14:paraId="7DB4AB57" w14:textId="77777777" w:rsidR="00863C41" w:rsidRPr="00B4484B" w:rsidRDefault="00863C41" w:rsidP="00863C41">
      <w:pPr>
        <w:keepNext/>
        <w:keepLines/>
        <w:jc w:val="both"/>
        <w:rPr>
          <w:rFonts w:cs="Tahoma"/>
          <w:b/>
          <w:sz w:val="16"/>
          <w:szCs w:val="16"/>
        </w:rPr>
      </w:pPr>
    </w:p>
    <w:p w14:paraId="171E1EFF" w14:textId="77777777" w:rsidR="00863C41" w:rsidRPr="00B4484B" w:rsidRDefault="00863C41" w:rsidP="00863C41">
      <w:pPr>
        <w:keepNext/>
        <w:keepLines/>
        <w:jc w:val="both"/>
        <w:rPr>
          <w:rFonts w:cs="Tahoma"/>
          <w:b/>
          <w:sz w:val="16"/>
          <w:szCs w:val="16"/>
        </w:rPr>
      </w:pPr>
    </w:p>
    <w:p w14:paraId="7997CFCF" w14:textId="6C193B65" w:rsidR="00863C41" w:rsidRPr="00B4484B" w:rsidRDefault="00863C41" w:rsidP="00863C41">
      <w:pPr>
        <w:keepNext/>
        <w:keepLines/>
        <w:jc w:val="both"/>
        <w:rPr>
          <w:rFonts w:cs="Tahoma"/>
          <w:b/>
          <w:sz w:val="20"/>
          <w:szCs w:val="20"/>
        </w:rPr>
      </w:pPr>
      <w:r w:rsidRPr="00B4484B">
        <w:rPr>
          <w:rFonts w:cs="Tahoma"/>
          <w:b/>
          <w:sz w:val="20"/>
          <w:szCs w:val="20"/>
        </w:rPr>
        <w:t>SKUPNA PONUDBENA VREDNOST v EUR brez DDV</w:t>
      </w:r>
    </w:p>
    <w:p w14:paraId="500C3AB9" w14:textId="77777777" w:rsidR="00863C41" w:rsidRPr="00B4484B" w:rsidRDefault="00863C41" w:rsidP="00863C41">
      <w:pPr>
        <w:keepNext/>
        <w:keepLines/>
        <w:jc w:val="both"/>
        <w:rPr>
          <w:rFonts w:cs="Tahoma"/>
          <w:b/>
          <w:sz w:val="20"/>
          <w:szCs w:val="20"/>
        </w:rPr>
      </w:pPr>
    </w:p>
    <w:tbl>
      <w:tblPr>
        <w:tblStyle w:val="Tabela-mrea1"/>
        <w:tblW w:w="9209" w:type="dxa"/>
        <w:tblLayout w:type="fixed"/>
        <w:tblLook w:val="04A0" w:firstRow="1" w:lastRow="0" w:firstColumn="1" w:lastColumn="0" w:noHBand="0" w:noVBand="1"/>
      </w:tblPr>
      <w:tblGrid>
        <w:gridCol w:w="4673"/>
        <w:gridCol w:w="2268"/>
        <w:gridCol w:w="2268"/>
      </w:tblGrid>
      <w:tr w:rsidR="00863C41" w:rsidRPr="00B4484B" w14:paraId="797A6FE9" w14:textId="77777777" w:rsidTr="00863C41">
        <w:trPr>
          <w:trHeight w:val="813"/>
        </w:trPr>
        <w:tc>
          <w:tcPr>
            <w:tcW w:w="4673" w:type="dxa"/>
            <w:tcBorders>
              <w:top w:val="single" w:sz="4" w:space="0" w:color="auto"/>
              <w:left w:val="single" w:sz="4" w:space="0" w:color="auto"/>
              <w:bottom w:val="single" w:sz="4" w:space="0" w:color="auto"/>
              <w:right w:val="single" w:sz="4" w:space="0" w:color="auto"/>
            </w:tcBorders>
            <w:vAlign w:val="center"/>
            <w:hideMark/>
          </w:tcPr>
          <w:p w14:paraId="0035B53C" w14:textId="77777777" w:rsidR="00863C41" w:rsidRPr="00B4484B" w:rsidRDefault="00863C41" w:rsidP="00863C41">
            <w:pPr>
              <w:keepNext/>
              <w:keepLines/>
              <w:spacing w:line="276" w:lineRule="auto"/>
              <w:jc w:val="center"/>
              <w:rPr>
                <w:rFonts w:cs="Tahoma"/>
                <w:b/>
                <w:sz w:val="20"/>
                <w:szCs w:val="20"/>
              </w:rPr>
            </w:pPr>
            <w:r w:rsidRPr="00B4484B">
              <w:rPr>
                <w:rFonts w:cs="Tahoma"/>
                <w:b/>
                <w:sz w:val="20"/>
                <w:szCs w:val="20"/>
              </w:rPr>
              <w:t>Številka in naziv sklopa</w:t>
            </w:r>
          </w:p>
        </w:tc>
        <w:tc>
          <w:tcPr>
            <w:tcW w:w="2268" w:type="dxa"/>
            <w:tcBorders>
              <w:top w:val="single" w:sz="4" w:space="0" w:color="auto"/>
              <w:left w:val="single" w:sz="4" w:space="0" w:color="auto"/>
              <w:bottom w:val="single" w:sz="4" w:space="0" w:color="auto"/>
              <w:right w:val="single" w:sz="4" w:space="0" w:color="auto"/>
            </w:tcBorders>
            <w:hideMark/>
          </w:tcPr>
          <w:p w14:paraId="27767319" w14:textId="77777777" w:rsidR="00863C41" w:rsidRPr="00B4484B" w:rsidRDefault="00863C41" w:rsidP="00863C41">
            <w:pPr>
              <w:keepNext/>
              <w:keepLines/>
              <w:jc w:val="center"/>
              <w:rPr>
                <w:rFonts w:eastAsia="Calibri" w:cs="Tahoma"/>
                <w:sz w:val="20"/>
                <w:szCs w:val="20"/>
                <w:lang w:eastAsia="en-US"/>
              </w:rPr>
            </w:pPr>
            <w:r w:rsidRPr="00B4484B">
              <w:rPr>
                <w:rFonts w:eastAsia="Calibri" w:cs="Tahoma"/>
                <w:sz w:val="20"/>
                <w:szCs w:val="20"/>
                <w:lang w:eastAsia="en-US"/>
              </w:rPr>
              <w:t>PONUDBO ODDAJAMO ZA SKLOP</w:t>
            </w:r>
          </w:p>
          <w:p w14:paraId="062A57AF" w14:textId="77777777" w:rsidR="00863C41" w:rsidRPr="00B4484B" w:rsidRDefault="00863C41" w:rsidP="00863C41">
            <w:pPr>
              <w:keepNext/>
              <w:keepLines/>
              <w:jc w:val="center"/>
              <w:rPr>
                <w:rFonts w:cs="Tahoma"/>
                <w:b/>
                <w:sz w:val="20"/>
                <w:szCs w:val="20"/>
              </w:rPr>
            </w:pPr>
            <w:r w:rsidRPr="00B4484B">
              <w:rPr>
                <w:rFonts w:eastAsia="Calibri" w:cs="Tahoma"/>
                <w:b/>
                <w:sz w:val="20"/>
                <w:szCs w:val="20"/>
                <w:lang w:eastAsia="en-US"/>
              </w:rPr>
              <w:t>(ustrezno obkrožite)</w:t>
            </w:r>
          </w:p>
        </w:tc>
        <w:tc>
          <w:tcPr>
            <w:tcW w:w="2268" w:type="dxa"/>
            <w:tcBorders>
              <w:top w:val="single" w:sz="4" w:space="0" w:color="auto"/>
              <w:left w:val="single" w:sz="4" w:space="0" w:color="auto"/>
              <w:bottom w:val="single" w:sz="4" w:space="0" w:color="auto"/>
              <w:right w:val="single" w:sz="4" w:space="0" w:color="auto"/>
            </w:tcBorders>
            <w:hideMark/>
          </w:tcPr>
          <w:p w14:paraId="21728F05" w14:textId="77777777" w:rsidR="00863C41" w:rsidRPr="00B4484B" w:rsidRDefault="00863C41" w:rsidP="00863C41">
            <w:pPr>
              <w:keepNext/>
              <w:keepLines/>
              <w:jc w:val="center"/>
              <w:rPr>
                <w:rFonts w:eastAsia="Calibri" w:cs="Tahoma"/>
                <w:sz w:val="20"/>
                <w:szCs w:val="20"/>
                <w:lang w:eastAsia="en-US"/>
              </w:rPr>
            </w:pPr>
            <w:r w:rsidRPr="00B4484B">
              <w:rPr>
                <w:rFonts w:eastAsia="Calibri" w:cs="Tahoma"/>
                <w:sz w:val="20"/>
                <w:szCs w:val="20"/>
                <w:lang w:eastAsia="en-US"/>
              </w:rPr>
              <w:t>SKUPNA PONUDBENA VREDNOST V EUR BREZ DDV</w:t>
            </w:r>
          </w:p>
          <w:p w14:paraId="42E5805E" w14:textId="1F0889E1" w:rsidR="00863C41" w:rsidRPr="00B4484B" w:rsidRDefault="00863C41" w:rsidP="00863C41">
            <w:pPr>
              <w:keepNext/>
              <w:keepLines/>
              <w:jc w:val="center"/>
              <w:rPr>
                <w:rFonts w:cs="Tahoma"/>
                <w:sz w:val="20"/>
                <w:szCs w:val="20"/>
              </w:rPr>
            </w:pPr>
          </w:p>
        </w:tc>
      </w:tr>
      <w:tr w:rsidR="00863C41" w:rsidRPr="00B4484B" w14:paraId="2E1E19C6" w14:textId="77777777" w:rsidTr="00863C41">
        <w:trPr>
          <w:trHeight w:val="697"/>
        </w:trPr>
        <w:tc>
          <w:tcPr>
            <w:tcW w:w="4673" w:type="dxa"/>
            <w:tcBorders>
              <w:top w:val="single" w:sz="4" w:space="0" w:color="auto"/>
              <w:left w:val="single" w:sz="4" w:space="0" w:color="auto"/>
              <w:bottom w:val="single" w:sz="4" w:space="0" w:color="auto"/>
              <w:right w:val="single" w:sz="4" w:space="0" w:color="auto"/>
            </w:tcBorders>
            <w:vAlign w:val="center"/>
            <w:hideMark/>
          </w:tcPr>
          <w:p w14:paraId="69242EB6" w14:textId="3E2C7761" w:rsidR="00863C41" w:rsidRPr="00B4484B" w:rsidRDefault="00863C41" w:rsidP="00863C41">
            <w:pPr>
              <w:keepNext/>
              <w:keepLines/>
              <w:rPr>
                <w:rFonts w:cs="Tahoma"/>
                <w:b/>
                <w:sz w:val="20"/>
                <w:szCs w:val="20"/>
              </w:rPr>
            </w:pPr>
            <w:r w:rsidRPr="00B4484B">
              <w:rPr>
                <w:rFonts w:cs="Tahoma"/>
                <w:sz w:val="20"/>
                <w:szCs w:val="20"/>
              </w:rPr>
              <w:t xml:space="preserve">Sklop št. 1: Čistilni stroj za GH Ilirija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C20D9B4" w14:textId="77777777" w:rsidR="00863C41" w:rsidRPr="00B4484B" w:rsidRDefault="00863C41" w:rsidP="00863C41">
            <w:pPr>
              <w:keepNext/>
              <w:keepLines/>
              <w:jc w:val="center"/>
              <w:rPr>
                <w:rFonts w:cs="Tahoma"/>
                <w:b/>
                <w:sz w:val="20"/>
                <w:szCs w:val="20"/>
              </w:rPr>
            </w:pPr>
            <w:r w:rsidRPr="00B4484B">
              <w:rPr>
                <w:rFonts w:eastAsia="Calibri" w:cs="Tahoma"/>
                <w:sz w:val="20"/>
                <w:szCs w:val="20"/>
                <w:lang w:eastAsia="en-US"/>
              </w:rPr>
              <w:t>SKLOP: DA  /  NE</w:t>
            </w:r>
          </w:p>
        </w:tc>
        <w:tc>
          <w:tcPr>
            <w:tcW w:w="2268" w:type="dxa"/>
            <w:tcBorders>
              <w:top w:val="single" w:sz="4" w:space="0" w:color="auto"/>
              <w:left w:val="single" w:sz="4" w:space="0" w:color="auto"/>
              <w:bottom w:val="single" w:sz="4" w:space="0" w:color="auto"/>
              <w:right w:val="single" w:sz="4" w:space="0" w:color="auto"/>
            </w:tcBorders>
            <w:vAlign w:val="center"/>
          </w:tcPr>
          <w:p w14:paraId="034CA337" w14:textId="77777777" w:rsidR="00863C41" w:rsidRPr="00B4484B" w:rsidRDefault="00863C41" w:rsidP="00863C41">
            <w:pPr>
              <w:keepNext/>
              <w:keepLines/>
              <w:jc w:val="center"/>
              <w:rPr>
                <w:rFonts w:cs="Tahoma"/>
                <w:b/>
                <w:sz w:val="20"/>
                <w:szCs w:val="20"/>
              </w:rPr>
            </w:pPr>
          </w:p>
        </w:tc>
      </w:tr>
      <w:tr w:rsidR="00863C41" w:rsidRPr="00B4484B" w14:paraId="55A68154" w14:textId="77777777" w:rsidTr="00863C41">
        <w:trPr>
          <w:trHeight w:val="697"/>
        </w:trPr>
        <w:tc>
          <w:tcPr>
            <w:tcW w:w="4673" w:type="dxa"/>
            <w:tcBorders>
              <w:top w:val="single" w:sz="4" w:space="0" w:color="auto"/>
              <w:left w:val="single" w:sz="4" w:space="0" w:color="auto"/>
              <w:bottom w:val="single" w:sz="4" w:space="0" w:color="auto"/>
              <w:right w:val="single" w:sz="4" w:space="0" w:color="auto"/>
            </w:tcBorders>
            <w:vAlign w:val="center"/>
          </w:tcPr>
          <w:p w14:paraId="53CF7B86" w14:textId="4A9C8992" w:rsidR="00863C41" w:rsidRPr="00B4484B" w:rsidRDefault="00863C41" w:rsidP="00863C41">
            <w:pPr>
              <w:keepNext/>
              <w:keepLines/>
              <w:rPr>
                <w:rFonts w:cs="Tahoma"/>
                <w:sz w:val="20"/>
                <w:szCs w:val="20"/>
              </w:rPr>
            </w:pPr>
            <w:r w:rsidRPr="00B4484B">
              <w:rPr>
                <w:rFonts w:cs="Tahoma"/>
                <w:sz w:val="20"/>
                <w:szCs w:val="20"/>
              </w:rPr>
              <w:t>Sklop št. 2: Čistilni stroj za GH Rog</w:t>
            </w:r>
          </w:p>
        </w:tc>
        <w:tc>
          <w:tcPr>
            <w:tcW w:w="2268" w:type="dxa"/>
            <w:tcBorders>
              <w:top w:val="single" w:sz="4" w:space="0" w:color="auto"/>
              <w:left w:val="single" w:sz="4" w:space="0" w:color="auto"/>
              <w:bottom w:val="single" w:sz="4" w:space="0" w:color="auto"/>
              <w:right w:val="single" w:sz="4" w:space="0" w:color="auto"/>
            </w:tcBorders>
            <w:vAlign w:val="center"/>
          </w:tcPr>
          <w:p w14:paraId="59C2B62B" w14:textId="77777777" w:rsidR="00863C41" w:rsidRPr="00B4484B" w:rsidRDefault="00863C41" w:rsidP="00863C41">
            <w:pPr>
              <w:keepNext/>
              <w:keepLines/>
              <w:jc w:val="center"/>
              <w:rPr>
                <w:rFonts w:eastAsia="Calibri" w:cs="Tahoma"/>
                <w:sz w:val="20"/>
                <w:szCs w:val="20"/>
                <w:lang w:eastAsia="en-US"/>
              </w:rPr>
            </w:pPr>
            <w:r w:rsidRPr="00B4484B">
              <w:rPr>
                <w:rFonts w:eastAsia="Calibri" w:cs="Tahoma"/>
                <w:sz w:val="20"/>
                <w:szCs w:val="20"/>
                <w:lang w:eastAsia="en-US"/>
              </w:rPr>
              <w:t>SKLOP: DA  /  NE</w:t>
            </w:r>
          </w:p>
        </w:tc>
        <w:tc>
          <w:tcPr>
            <w:tcW w:w="2268" w:type="dxa"/>
            <w:tcBorders>
              <w:top w:val="single" w:sz="4" w:space="0" w:color="auto"/>
              <w:left w:val="single" w:sz="4" w:space="0" w:color="auto"/>
              <w:bottom w:val="single" w:sz="4" w:space="0" w:color="auto"/>
              <w:right w:val="single" w:sz="4" w:space="0" w:color="auto"/>
            </w:tcBorders>
            <w:vAlign w:val="center"/>
          </w:tcPr>
          <w:p w14:paraId="1DD37E71" w14:textId="77777777" w:rsidR="00863C41" w:rsidRPr="00B4484B" w:rsidRDefault="00863C41" w:rsidP="00863C41">
            <w:pPr>
              <w:keepNext/>
              <w:keepLines/>
              <w:jc w:val="center"/>
              <w:rPr>
                <w:rFonts w:cs="Tahoma"/>
                <w:b/>
                <w:sz w:val="20"/>
                <w:szCs w:val="20"/>
              </w:rPr>
            </w:pPr>
          </w:p>
        </w:tc>
      </w:tr>
      <w:tr w:rsidR="00863C41" w:rsidRPr="00B4484B" w14:paraId="0F946D0E" w14:textId="77777777" w:rsidTr="00863C41">
        <w:trPr>
          <w:trHeight w:val="697"/>
        </w:trPr>
        <w:tc>
          <w:tcPr>
            <w:tcW w:w="4673" w:type="dxa"/>
            <w:tcBorders>
              <w:top w:val="single" w:sz="4" w:space="0" w:color="auto"/>
              <w:left w:val="single" w:sz="4" w:space="0" w:color="auto"/>
              <w:bottom w:val="single" w:sz="4" w:space="0" w:color="auto"/>
              <w:right w:val="single" w:sz="4" w:space="0" w:color="auto"/>
            </w:tcBorders>
            <w:vAlign w:val="center"/>
          </w:tcPr>
          <w:p w14:paraId="6FBC49E8" w14:textId="69689353" w:rsidR="00863C41" w:rsidRPr="00B4484B" w:rsidRDefault="00863C41" w:rsidP="00863C41">
            <w:pPr>
              <w:keepNext/>
              <w:keepLines/>
              <w:rPr>
                <w:rFonts w:cs="Tahoma"/>
                <w:sz w:val="20"/>
                <w:szCs w:val="20"/>
              </w:rPr>
            </w:pPr>
            <w:r w:rsidRPr="00B4484B">
              <w:rPr>
                <w:rFonts w:cs="Tahoma"/>
                <w:sz w:val="20"/>
                <w:szCs w:val="20"/>
              </w:rPr>
              <w:t>Sklop št. 3: Čistilni stroj za Plečnikove arkade</w:t>
            </w:r>
          </w:p>
        </w:tc>
        <w:tc>
          <w:tcPr>
            <w:tcW w:w="2268" w:type="dxa"/>
            <w:tcBorders>
              <w:top w:val="single" w:sz="4" w:space="0" w:color="auto"/>
              <w:left w:val="single" w:sz="4" w:space="0" w:color="auto"/>
              <w:bottom w:val="single" w:sz="4" w:space="0" w:color="auto"/>
              <w:right w:val="single" w:sz="4" w:space="0" w:color="auto"/>
            </w:tcBorders>
            <w:vAlign w:val="center"/>
          </w:tcPr>
          <w:p w14:paraId="256C33AE" w14:textId="77777777" w:rsidR="00863C41" w:rsidRPr="00B4484B" w:rsidRDefault="00863C41" w:rsidP="00863C41">
            <w:pPr>
              <w:keepNext/>
              <w:keepLines/>
              <w:jc w:val="center"/>
              <w:rPr>
                <w:rFonts w:eastAsia="Calibri" w:cs="Tahoma"/>
                <w:sz w:val="20"/>
                <w:szCs w:val="20"/>
                <w:lang w:eastAsia="en-US"/>
              </w:rPr>
            </w:pPr>
            <w:r w:rsidRPr="00B4484B">
              <w:rPr>
                <w:rFonts w:eastAsia="Calibri" w:cs="Tahoma"/>
                <w:sz w:val="20"/>
                <w:szCs w:val="20"/>
                <w:lang w:eastAsia="en-US"/>
              </w:rPr>
              <w:t>SKLOP: DA  /  NE</w:t>
            </w:r>
          </w:p>
        </w:tc>
        <w:tc>
          <w:tcPr>
            <w:tcW w:w="2268" w:type="dxa"/>
            <w:tcBorders>
              <w:top w:val="single" w:sz="4" w:space="0" w:color="auto"/>
              <w:left w:val="single" w:sz="4" w:space="0" w:color="auto"/>
              <w:bottom w:val="single" w:sz="4" w:space="0" w:color="auto"/>
              <w:right w:val="single" w:sz="4" w:space="0" w:color="auto"/>
            </w:tcBorders>
            <w:vAlign w:val="center"/>
          </w:tcPr>
          <w:p w14:paraId="4307715A" w14:textId="77777777" w:rsidR="00863C41" w:rsidRPr="00B4484B" w:rsidRDefault="00863C41" w:rsidP="00863C41">
            <w:pPr>
              <w:keepNext/>
              <w:keepLines/>
              <w:jc w:val="center"/>
              <w:rPr>
                <w:rFonts w:cs="Tahoma"/>
                <w:b/>
                <w:sz w:val="20"/>
                <w:szCs w:val="20"/>
              </w:rPr>
            </w:pPr>
          </w:p>
        </w:tc>
      </w:tr>
    </w:tbl>
    <w:p w14:paraId="54604137" w14:textId="23003D6E" w:rsidR="00863C41" w:rsidRPr="00B4484B" w:rsidRDefault="00863C41" w:rsidP="00863C41">
      <w:pPr>
        <w:keepNext/>
        <w:keepLines/>
        <w:jc w:val="both"/>
        <w:rPr>
          <w:rFonts w:cs="Tahoma"/>
          <w:sz w:val="20"/>
          <w:szCs w:val="20"/>
        </w:rPr>
      </w:pPr>
    </w:p>
    <w:p w14:paraId="5B41761B" w14:textId="77777777" w:rsidR="00863C41" w:rsidRPr="00B4484B" w:rsidRDefault="00863C41" w:rsidP="00863C41">
      <w:pPr>
        <w:keepNext/>
        <w:keepLines/>
        <w:jc w:val="both"/>
        <w:rPr>
          <w:rFonts w:cs="Tahoma"/>
          <w:sz w:val="20"/>
          <w:szCs w:val="20"/>
        </w:rPr>
      </w:pPr>
    </w:p>
    <w:p w14:paraId="4DE442B4" w14:textId="77777777" w:rsidR="00863C41" w:rsidRPr="00B4484B" w:rsidRDefault="00863C41" w:rsidP="00863C41">
      <w:pPr>
        <w:keepNext/>
        <w:keepLines/>
        <w:jc w:val="both"/>
        <w:rPr>
          <w:rFonts w:cs="Tahoma"/>
          <w:sz w:val="16"/>
          <w:szCs w:val="16"/>
        </w:rPr>
      </w:pPr>
    </w:p>
    <w:p w14:paraId="0BB2C169" w14:textId="77777777" w:rsidR="00863C41" w:rsidRPr="00B4484B" w:rsidRDefault="00863C41" w:rsidP="00863C41">
      <w:pPr>
        <w:keepNext/>
        <w:keepLines/>
        <w:ind w:left="284"/>
        <w:jc w:val="both"/>
        <w:rPr>
          <w:rFonts w:cs="Tahoma"/>
          <w:sz w:val="16"/>
          <w:szCs w:val="16"/>
        </w:rPr>
      </w:pPr>
    </w:p>
    <w:tbl>
      <w:tblPr>
        <w:tblW w:w="0" w:type="auto"/>
        <w:tblLayout w:type="fixed"/>
        <w:tblCellMar>
          <w:left w:w="70" w:type="dxa"/>
          <w:right w:w="70" w:type="dxa"/>
        </w:tblCellMar>
        <w:tblLook w:val="04A0" w:firstRow="1" w:lastRow="0" w:firstColumn="1" w:lastColumn="0" w:noHBand="0" w:noVBand="1"/>
      </w:tblPr>
      <w:tblGrid>
        <w:gridCol w:w="3189"/>
        <w:gridCol w:w="2268"/>
        <w:gridCol w:w="3757"/>
      </w:tblGrid>
      <w:tr w:rsidR="00863C41" w:rsidRPr="00B4484B" w14:paraId="20C7C223" w14:textId="77777777" w:rsidTr="00863C41">
        <w:trPr>
          <w:trHeight w:val="85"/>
        </w:trPr>
        <w:tc>
          <w:tcPr>
            <w:tcW w:w="3189" w:type="dxa"/>
            <w:tcBorders>
              <w:top w:val="single" w:sz="4" w:space="0" w:color="auto"/>
              <w:left w:val="nil"/>
              <w:bottom w:val="nil"/>
              <w:right w:val="nil"/>
            </w:tcBorders>
            <w:vAlign w:val="bottom"/>
            <w:hideMark/>
          </w:tcPr>
          <w:p w14:paraId="63B2983B" w14:textId="77777777" w:rsidR="00863C41" w:rsidRPr="00B4484B" w:rsidRDefault="00863C41" w:rsidP="00863C41">
            <w:pPr>
              <w:keepNext/>
              <w:keepLines/>
              <w:tabs>
                <w:tab w:val="left" w:pos="567"/>
                <w:tab w:val="num" w:pos="851"/>
                <w:tab w:val="left" w:pos="993"/>
              </w:tabs>
              <w:jc w:val="center"/>
              <w:rPr>
                <w:rFonts w:cs="Tahoma"/>
                <w:sz w:val="20"/>
                <w:szCs w:val="20"/>
              </w:rPr>
            </w:pPr>
            <w:r w:rsidRPr="00B4484B">
              <w:rPr>
                <w:rFonts w:cs="Tahoma"/>
                <w:sz w:val="20"/>
                <w:szCs w:val="20"/>
              </w:rPr>
              <w:t>Kraj, datum</w:t>
            </w:r>
          </w:p>
        </w:tc>
        <w:tc>
          <w:tcPr>
            <w:tcW w:w="2268" w:type="dxa"/>
            <w:hideMark/>
          </w:tcPr>
          <w:p w14:paraId="55870D63" w14:textId="77777777" w:rsidR="00863C41" w:rsidRPr="00B4484B" w:rsidRDefault="00863C41" w:rsidP="00863C41">
            <w:pPr>
              <w:keepNext/>
              <w:keepLines/>
              <w:tabs>
                <w:tab w:val="left" w:pos="567"/>
                <w:tab w:val="num" w:pos="851"/>
                <w:tab w:val="left" w:pos="993"/>
              </w:tabs>
              <w:jc w:val="center"/>
              <w:rPr>
                <w:rFonts w:cs="Tahoma"/>
                <w:sz w:val="20"/>
                <w:szCs w:val="20"/>
              </w:rPr>
            </w:pPr>
            <w:r w:rsidRPr="00B4484B">
              <w:rPr>
                <w:rFonts w:cs="Tahoma"/>
                <w:sz w:val="20"/>
                <w:szCs w:val="20"/>
              </w:rPr>
              <w:t>žig</w:t>
            </w:r>
          </w:p>
        </w:tc>
        <w:tc>
          <w:tcPr>
            <w:tcW w:w="3757" w:type="dxa"/>
            <w:tcBorders>
              <w:top w:val="single" w:sz="4" w:space="0" w:color="auto"/>
              <w:left w:val="nil"/>
              <w:bottom w:val="nil"/>
              <w:right w:val="nil"/>
            </w:tcBorders>
            <w:hideMark/>
          </w:tcPr>
          <w:p w14:paraId="391975C4" w14:textId="77777777" w:rsidR="00863C41" w:rsidRPr="00B4484B" w:rsidRDefault="00863C41" w:rsidP="00863C41">
            <w:pPr>
              <w:keepNext/>
              <w:keepLines/>
              <w:tabs>
                <w:tab w:val="left" w:pos="567"/>
                <w:tab w:val="num" w:pos="851"/>
                <w:tab w:val="left" w:pos="993"/>
              </w:tabs>
              <w:jc w:val="center"/>
              <w:rPr>
                <w:rFonts w:cs="Tahoma"/>
                <w:sz w:val="20"/>
                <w:szCs w:val="20"/>
              </w:rPr>
            </w:pPr>
            <w:r w:rsidRPr="00B4484B">
              <w:rPr>
                <w:rFonts w:cs="Tahoma"/>
                <w:sz w:val="20"/>
                <w:szCs w:val="20"/>
              </w:rPr>
              <w:t>(Podpis odgovorne osebe)</w:t>
            </w:r>
          </w:p>
        </w:tc>
      </w:tr>
    </w:tbl>
    <w:p w14:paraId="2A6F7BB4" w14:textId="77777777" w:rsidR="00863C41" w:rsidRPr="00B4484B" w:rsidRDefault="00863C41" w:rsidP="00863C41">
      <w:pPr>
        <w:keepNext/>
        <w:keepLines/>
        <w:spacing w:line="276" w:lineRule="auto"/>
        <w:jc w:val="both"/>
        <w:rPr>
          <w:rFonts w:cs="Tahoma"/>
          <w:b/>
          <w:i/>
          <w:sz w:val="18"/>
          <w:szCs w:val="20"/>
        </w:rPr>
      </w:pPr>
    </w:p>
    <w:p w14:paraId="4DD3D677" w14:textId="52D7795B" w:rsidR="00863C41" w:rsidRPr="00B4484B" w:rsidRDefault="00863C41" w:rsidP="00863C41">
      <w:pPr>
        <w:keepNext/>
        <w:keepLines/>
        <w:spacing w:line="276" w:lineRule="auto"/>
        <w:jc w:val="both"/>
        <w:rPr>
          <w:rFonts w:cs="Tahoma"/>
          <w:b/>
          <w:i/>
          <w:sz w:val="18"/>
          <w:szCs w:val="20"/>
        </w:rPr>
      </w:pPr>
    </w:p>
    <w:p w14:paraId="2F578801" w14:textId="77777777" w:rsidR="00863C41" w:rsidRPr="00B4484B" w:rsidRDefault="00863C41" w:rsidP="00863C41">
      <w:pPr>
        <w:keepNext/>
        <w:keepLines/>
        <w:spacing w:line="276" w:lineRule="auto"/>
        <w:jc w:val="both"/>
        <w:rPr>
          <w:rFonts w:cs="Tahoma"/>
          <w:b/>
          <w:i/>
          <w:sz w:val="18"/>
          <w:szCs w:val="20"/>
        </w:rPr>
      </w:pPr>
    </w:p>
    <w:p w14:paraId="11E96AB5" w14:textId="48DFD3F9" w:rsidR="00863C41" w:rsidRPr="00B4484B" w:rsidRDefault="00863C41" w:rsidP="00863C41">
      <w:pPr>
        <w:keepNext/>
        <w:keepLines/>
        <w:spacing w:line="276" w:lineRule="auto"/>
        <w:jc w:val="both"/>
        <w:rPr>
          <w:rFonts w:cs="Tahoma"/>
          <w:b/>
          <w:i/>
          <w:sz w:val="18"/>
          <w:szCs w:val="20"/>
        </w:rPr>
      </w:pPr>
      <w:r w:rsidRPr="00B4484B">
        <w:rPr>
          <w:rFonts w:cs="Tahoma"/>
          <w:b/>
          <w:i/>
          <w:sz w:val="18"/>
          <w:szCs w:val="20"/>
        </w:rPr>
        <w:t xml:space="preserve">Navodilo: </w:t>
      </w:r>
    </w:p>
    <w:p w14:paraId="42AF4BB7" w14:textId="77777777" w:rsidR="00863C41" w:rsidRPr="00B4484B" w:rsidRDefault="00863C41" w:rsidP="00863C41">
      <w:pPr>
        <w:keepNext/>
        <w:keepLines/>
        <w:spacing w:line="276" w:lineRule="auto"/>
        <w:jc w:val="both"/>
        <w:rPr>
          <w:rFonts w:cs="Tahoma"/>
          <w:b/>
          <w:i/>
          <w:sz w:val="18"/>
          <w:szCs w:val="20"/>
          <w:u w:val="single"/>
        </w:rPr>
      </w:pPr>
      <w:r w:rsidRPr="00B4484B">
        <w:rPr>
          <w:rFonts w:cs="Tahoma"/>
          <w:i/>
          <w:sz w:val="18"/>
          <w:szCs w:val="20"/>
        </w:rPr>
        <w:t xml:space="preserve">Ponudnik </w:t>
      </w:r>
      <w:r w:rsidRPr="00B4484B">
        <w:rPr>
          <w:rFonts w:cs="Tahoma"/>
          <w:b/>
          <w:i/>
          <w:sz w:val="18"/>
          <w:szCs w:val="20"/>
          <w:u w:val="single"/>
        </w:rPr>
        <w:t>mora</w:t>
      </w:r>
      <w:r w:rsidRPr="00B4484B">
        <w:rPr>
          <w:rFonts w:cs="Tahoma"/>
          <w:i/>
          <w:sz w:val="18"/>
          <w:szCs w:val="20"/>
          <w:u w:val="single"/>
        </w:rPr>
        <w:t xml:space="preserve"> Prilogo </w:t>
      </w:r>
      <w:r w:rsidRPr="00B4484B">
        <w:rPr>
          <w:rFonts w:cs="Tahoma"/>
          <w:i/>
          <w:sz w:val="18"/>
          <w:szCs w:val="20"/>
        </w:rPr>
        <w:t>v okviru sistema e-JN</w:t>
      </w:r>
      <w:r w:rsidRPr="00B4484B">
        <w:rPr>
          <w:rFonts w:cs="Tahoma"/>
          <w:b/>
          <w:i/>
          <w:sz w:val="18"/>
          <w:szCs w:val="20"/>
        </w:rPr>
        <w:t xml:space="preserve"> </w:t>
      </w:r>
      <w:r w:rsidRPr="00B4484B">
        <w:rPr>
          <w:rFonts w:cs="Tahoma"/>
          <w:b/>
          <w:i/>
          <w:sz w:val="18"/>
          <w:szCs w:val="20"/>
          <w:u w:val="single"/>
        </w:rPr>
        <w:t>naložiti ločeno v Razdelek »Skupna ponudbena vrednost«, del »Predračun««!!</w:t>
      </w:r>
    </w:p>
    <w:p w14:paraId="21448DAC" w14:textId="5DFBC637" w:rsidR="00863C41" w:rsidRPr="00B4484B" w:rsidRDefault="00863C41" w:rsidP="002A2D45">
      <w:pPr>
        <w:keepNext/>
        <w:keepLines/>
        <w:spacing w:after="200" w:line="276" w:lineRule="auto"/>
        <w:rPr>
          <w:rFonts w:cs="Tahoma"/>
          <w:sz w:val="20"/>
          <w:szCs w:val="20"/>
        </w:rPr>
      </w:pPr>
    </w:p>
    <w:p w14:paraId="1EF017CE" w14:textId="7BCDFBEB" w:rsidR="00863C41" w:rsidRPr="00B4484B" w:rsidRDefault="00863C41" w:rsidP="002A2D45">
      <w:pPr>
        <w:keepNext/>
        <w:keepLines/>
        <w:spacing w:after="200" w:line="276" w:lineRule="auto"/>
        <w:rPr>
          <w:rFonts w:cs="Tahoma"/>
          <w:sz w:val="20"/>
          <w:szCs w:val="20"/>
        </w:rPr>
      </w:pPr>
    </w:p>
    <w:p w14:paraId="28466E84" w14:textId="310A9971" w:rsidR="00863C41" w:rsidRPr="00B4484B" w:rsidRDefault="00863C41" w:rsidP="002A2D45">
      <w:pPr>
        <w:keepNext/>
        <w:keepLines/>
        <w:spacing w:after="200" w:line="276" w:lineRule="auto"/>
        <w:rPr>
          <w:rFonts w:cs="Tahoma"/>
          <w:sz w:val="20"/>
          <w:szCs w:val="20"/>
        </w:rPr>
      </w:pPr>
    </w:p>
    <w:p w14:paraId="7EAD5592" w14:textId="5AB8B3DB" w:rsidR="00863C41" w:rsidRPr="00B4484B" w:rsidRDefault="00863C41" w:rsidP="002A2D45">
      <w:pPr>
        <w:keepNext/>
        <w:keepLines/>
        <w:spacing w:after="200" w:line="276" w:lineRule="auto"/>
        <w:rPr>
          <w:rFonts w:cs="Tahoma"/>
          <w:sz w:val="20"/>
          <w:szCs w:val="20"/>
        </w:rPr>
      </w:pPr>
    </w:p>
    <w:p w14:paraId="7AD8AF19" w14:textId="65C24A6A" w:rsidR="00863C41" w:rsidRPr="00B4484B" w:rsidRDefault="00863C41" w:rsidP="002A2D45">
      <w:pPr>
        <w:keepNext/>
        <w:keepLines/>
        <w:spacing w:after="200" w:line="276" w:lineRule="auto"/>
        <w:rPr>
          <w:rFonts w:cs="Tahoma"/>
          <w:sz w:val="20"/>
          <w:szCs w:val="20"/>
        </w:rPr>
      </w:pPr>
    </w:p>
    <w:p w14:paraId="69ADB9EB" w14:textId="06799245" w:rsidR="00863C41" w:rsidRPr="00B4484B" w:rsidRDefault="00863C41">
      <w:pPr>
        <w:spacing w:after="200" w:line="276" w:lineRule="auto"/>
        <w:rPr>
          <w:rFonts w:cs="Tahoma"/>
          <w:sz w:val="20"/>
          <w:szCs w:val="20"/>
        </w:rPr>
      </w:pPr>
      <w:r w:rsidRPr="00B4484B">
        <w:rPr>
          <w:rFonts w:cs="Tahoma"/>
          <w:sz w:val="20"/>
          <w:szCs w:val="20"/>
        </w:rPr>
        <w:br w:type="page"/>
      </w: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1134"/>
      </w:tblGrid>
      <w:tr w:rsidR="00685787" w:rsidRPr="00B4484B" w14:paraId="36507D63" w14:textId="77777777" w:rsidTr="00F41D64">
        <w:tc>
          <w:tcPr>
            <w:tcW w:w="608" w:type="dxa"/>
            <w:tcBorders>
              <w:right w:val="nil"/>
            </w:tcBorders>
          </w:tcPr>
          <w:p w14:paraId="40276009" w14:textId="77777777" w:rsidR="00685787" w:rsidRPr="00B4484B" w:rsidRDefault="00685787" w:rsidP="002A2D45">
            <w:pPr>
              <w:keepNext/>
              <w:keepLines/>
              <w:jc w:val="both"/>
              <w:rPr>
                <w:rFonts w:cs="Tahoma"/>
                <w:sz w:val="20"/>
                <w:szCs w:val="20"/>
              </w:rPr>
            </w:pPr>
            <w:r w:rsidRPr="00B4484B">
              <w:rPr>
                <w:rFonts w:ascii="Times New Roman" w:hAnsi="Times New Roman"/>
                <w:sz w:val="20"/>
                <w:szCs w:val="20"/>
              </w:rPr>
              <w:lastRenderedPageBreak/>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579" w:type="dxa"/>
            <w:tcBorders>
              <w:left w:val="nil"/>
            </w:tcBorders>
            <w:vAlign w:val="bottom"/>
          </w:tcPr>
          <w:p w14:paraId="419C0878" w14:textId="77777777" w:rsidR="00685787" w:rsidRPr="00B4484B" w:rsidRDefault="00685787" w:rsidP="002A2D45">
            <w:pPr>
              <w:keepNext/>
              <w:keepLines/>
              <w:rPr>
                <w:rFonts w:cs="Tahoma"/>
                <w:sz w:val="20"/>
                <w:szCs w:val="20"/>
              </w:rPr>
            </w:pPr>
            <w:r w:rsidRPr="00B4484B">
              <w:rPr>
                <w:rFonts w:cs="Tahoma"/>
                <w:sz w:val="20"/>
                <w:szCs w:val="20"/>
              </w:rPr>
              <w:t>PODATKI O PONUDNIKU</w:t>
            </w:r>
          </w:p>
        </w:tc>
        <w:tc>
          <w:tcPr>
            <w:tcW w:w="1134" w:type="dxa"/>
          </w:tcPr>
          <w:p w14:paraId="19FDBD36" w14:textId="77777777" w:rsidR="00685787" w:rsidRPr="00B4484B" w:rsidRDefault="00685787" w:rsidP="002A2D45">
            <w:pPr>
              <w:keepNext/>
              <w:keepLines/>
              <w:jc w:val="both"/>
              <w:rPr>
                <w:rFonts w:cs="Tahoma"/>
                <w:b/>
                <w:iCs/>
                <w:sz w:val="20"/>
                <w:szCs w:val="20"/>
              </w:rPr>
            </w:pPr>
            <w:r w:rsidRPr="00B4484B">
              <w:rPr>
                <w:rFonts w:cs="Tahoma"/>
                <w:b/>
                <w:iCs/>
                <w:sz w:val="20"/>
                <w:szCs w:val="20"/>
              </w:rPr>
              <w:t>Priloga   1</w:t>
            </w:r>
          </w:p>
        </w:tc>
      </w:tr>
    </w:tbl>
    <w:p w14:paraId="06E9225A" w14:textId="38D78E4B" w:rsidR="00685787" w:rsidRPr="00B4484B" w:rsidRDefault="00685787" w:rsidP="002A2D45">
      <w:pPr>
        <w:keepNext/>
        <w:keepLines/>
        <w:ind w:left="1701" w:hanging="1701"/>
        <w:jc w:val="both"/>
        <w:rPr>
          <w:rFonts w:cs="Tahoma"/>
          <w:b/>
          <w:sz w:val="20"/>
          <w:szCs w:val="20"/>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7"/>
        <w:gridCol w:w="2977"/>
        <w:gridCol w:w="30"/>
        <w:gridCol w:w="2907"/>
      </w:tblGrid>
      <w:tr w:rsidR="00B4224F" w:rsidRPr="00B4484B" w14:paraId="098B5B37" w14:textId="77777777" w:rsidTr="00B4224F">
        <w:trPr>
          <w:trHeight w:val="429"/>
          <w:jc w:val="center"/>
        </w:trPr>
        <w:tc>
          <w:tcPr>
            <w:tcW w:w="9351" w:type="dxa"/>
            <w:gridSpan w:val="4"/>
            <w:tcBorders>
              <w:top w:val="single" w:sz="4" w:space="0" w:color="auto"/>
              <w:left w:val="single" w:sz="4" w:space="0" w:color="auto"/>
              <w:bottom w:val="single" w:sz="4" w:space="0" w:color="auto"/>
              <w:right w:val="single" w:sz="4" w:space="0" w:color="auto"/>
            </w:tcBorders>
            <w:vAlign w:val="center"/>
          </w:tcPr>
          <w:p w14:paraId="3F786A1B" w14:textId="0930812B" w:rsidR="00B4224F" w:rsidRPr="00B4484B" w:rsidRDefault="001225D8" w:rsidP="002A2D45">
            <w:pPr>
              <w:keepNext/>
              <w:keepLines/>
              <w:ind w:left="-115"/>
              <w:jc w:val="center"/>
              <w:rPr>
                <w:rFonts w:cs="Tahoma"/>
                <w:sz w:val="20"/>
                <w:szCs w:val="20"/>
              </w:rPr>
            </w:pPr>
            <w:r w:rsidRPr="00B4484B">
              <w:rPr>
                <w:rFonts w:cs="Tahoma"/>
                <w:b/>
                <w:sz w:val="20"/>
                <w:szCs w:val="20"/>
              </w:rPr>
              <w:t>LPT-128/25</w:t>
            </w:r>
            <w:r w:rsidR="00B4224F" w:rsidRPr="00B4484B">
              <w:rPr>
                <w:rFonts w:cs="Tahoma"/>
                <w:b/>
                <w:sz w:val="20"/>
                <w:szCs w:val="20"/>
              </w:rPr>
              <w:t xml:space="preserve"> </w:t>
            </w:r>
            <w:r w:rsidRPr="00B4484B">
              <w:rPr>
                <w:rFonts w:cs="Tahoma"/>
                <w:b/>
                <w:sz w:val="20"/>
                <w:szCs w:val="20"/>
              </w:rPr>
              <w:t>Nakup treh čistilnih strojev</w:t>
            </w:r>
          </w:p>
        </w:tc>
      </w:tr>
      <w:tr w:rsidR="00B4224F" w:rsidRPr="00B4484B" w14:paraId="50FFD25C" w14:textId="77777777" w:rsidTr="00B4224F">
        <w:trPr>
          <w:trHeight w:val="251"/>
          <w:jc w:val="center"/>
        </w:trPr>
        <w:tc>
          <w:tcPr>
            <w:tcW w:w="9351" w:type="dxa"/>
            <w:gridSpan w:val="4"/>
            <w:tcBorders>
              <w:top w:val="single" w:sz="4" w:space="0" w:color="auto"/>
              <w:left w:val="single" w:sz="4" w:space="0" w:color="auto"/>
              <w:bottom w:val="single" w:sz="4" w:space="0" w:color="auto"/>
              <w:right w:val="single" w:sz="4" w:space="0" w:color="auto"/>
            </w:tcBorders>
            <w:vAlign w:val="center"/>
          </w:tcPr>
          <w:p w14:paraId="4236F272" w14:textId="77777777" w:rsidR="00B4224F" w:rsidRPr="00B4484B" w:rsidRDefault="00B4224F" w:rsidP="002A2D45">
            <w:pPr>
              <w:keepNext/>
              <w:keepLines/>
              <w:rPr>
                <w:rFonts w:cs="Tahoma"/>
                <w:sz w:val="18"/>
                <w:szCs w:val="18"/>
              </w:rPr>
            </w:pPr>
            <w:r w:rsidRPr="00B4484B">
              <w:rPr>
                <w:rFonts w:cs="Tahoma"/>
                <w:b/>
                <w:sz w:val="18"/>
                <w:szCs w:val="18"/>
              </w:rPr>
              <w:t>PODATKI O PONUDNIKU/PARTNERJU</w:t>
            </w:r>
          </w:p>
        </w:tc>
      </w:tr>
      <w:tr w:rsidR="00B4224F" w:rsidRPr="00B4484B" w14:paraId="3A0D6F38" w14:textId="77777777" w:rsidTr="00B4224F">
        <w:trPr>
          <w:trHeight w:val="412"/>
          <w:jc w:val="center"/>
        </w:trPr>
        <w:tc>
          <w:tcPr>
            <w:tcW w:w="3437" w:type="dxa"/>
            <w:tcBorders>
              <w:top w:val="single" w:sz="4" w:space="0" w:color="auto"/>
              <w:left w:val="single" w:sz="4" w:space="0" w:color="auto"/>
              <w:bottom w:val="single" w:sz="4" w:space="0" w:color="auto"/>
              <w:right w:val="single" w:sz="4" w:space="0" w:color="auto"/>
            </w:tcBorders>
            <w:vAlign w:val="center"/>
          </w:tcPr>
          <w:p w14:paraId="0135F030" w14:textId="77777777" w:rsidR="00B4224F" w:rsidRPr="00B4484B" w:rsidRDefault="00B4224F" w:rsidP="002A2D45">
            <w:pPr>
              <w:keepNext/>
              <w:keepLines/>
              <w:rPr>
                <w:rFonts w:cs="Tahoma"/>
                <w:sz w:val="18"/>
                <w:szCs w:val="18"/>
              </w:rPr>
            </w:pPr>
            <w:r w:rsidRPr="00B4484B">
              <w:rPr>
                <w:rFonts w:cs="Tahoma"/>
                <w:sz w:val="18"/>
                <w:szCs w:val="18"/>
              </w:rPr>
              <w:t>Naziv ponudnika/partnerja</w:t>
            </w:r>
          </w:p>
        </w:tc>
        <w:tc>
          <w:tcPr>
            <w:tcW w:w="5914" w:type="dxa"/>
            <w:gridSpan w:val="3"/>
            <w:tcBorders>
              <w:top w:val="single" w:sz="4" w:space="0" w:color="auto"/>
              <w:left w:val="single" w:sz="4" w:space="0" w:color="auto"/>
              <w:bottom w:val="single" w:sz="4" w:space="0" w:color="auto"/>
              <w:right w:val="single" w:sz="4" w:space="0" w:color="auto"/>
            </w:tcBorders>
            <w:vAlign w:val="center"/>
          </w:tcPr>
          <w:p w14:paraId="0D4C0FF9" w14:textId="77777777" w:rsidR="00B4224F" w:rsidRPr="00B4484B" w:rsidRDefault="00B4224F" w:rsidP="002A2D45">
            <w:pPr>
              <w:keepNext/>
              <w:keepLines/>
              <w:rPr>
                <w:rFonts w:cs="Tahoma"/>
                <w:sz w:val="18"/>
                <w:szCs w:val="18"/>
              </w:rPr>
            </w:pPr>
          </w:p>
        </w:tc>
      </w:tr>
      <w:tr w:rsidR="00B4224F" w:rsidRPr="00B4484B" w14:paraId="03DDEF8A" w14:textId="77777777" w:rsidTr="00B4224F">
        <w:trPr>
          <w:trHeight w:val="417"/>
          <w:jc w:val="center"/>
        </w:trPr>
        <w:tc>
          <w:tcPr>
            <w:tcW w:w="3437" w:type="dxa"/>
            <w:tcBorders>
              <w:top w:val="single" w:sz="4" w:space="0" w:color="auto"/>
              <w:left w:val="single" w:sz="4" w:space="0" w:color="auto"/>
              <w:bottom w:val="single" w:sz="4" w:space="0" w:color="auto"/>
              <w:right w:val="single" w:sz="4" w:space="0" w:color="auto"/>
            </w:tcBorders>
            <w:vAlign w:val="center"/>
          </w:tcPr>
          <w:p w14:paraId="30707952" w14:textId="77777777" w:rsidR="00B4224F" w:rsidRPr="00B4484B" w:rsidRDefault="00B4224F" w:rsidP="002A2D45">
            <w:pPr>
              <w:keepNext/>
              <w:keepLines/>
              <w:rPr>
                <w:rFonts w:cs="Tahoma"/>
                <w:sz w:val="18"/>
                <w:szCs w:val="18"/>
              </w:rPr>
            </w:pPr>
            <w:r w:rsidRPr="00B4484B">
              <w:rPr>
                <w:rFonts w:cs="Tahoma"/>
                <w:sz w:val="18"/>
                <w:szCs w:val="18"/>
              </w:rPr>
              <w:t>Polni naslov</w:t>
            </w:r>
          </w:p>
        </w:tc>
        <w:tc>
          <w:tcPr>
            <w:tcW w:w="5914" w:type="dxa"/>
            <w:gridSpan w:val="3"/>
            <w:tcBorders>
              <w:top w:val="single" w:sz="4" w:space="0" w:color="auto"/>
              <w:left w:val="single" w:sz="4" w:space="0" w:color="auto"/>
              <w:bottom w:val="single" w:sz="4" w:space="0" w:color="auto"/>
              <w:right w:val="single" w:sz="4" w:space="0" w:color="auto"/>
            </w:tcBorders>
            <w:vAlign w:val="center"/>
          </w:tcPr>
          <w:p w14:paraId="65EB02F9" w14:textId="77777777" w:rsidR="00B4224F" w:rsidRPr="00B4484B" w:rsidRDefault="00B4224F" w:rsidP="002A2D45">
            <w:pPr>
              <w:keepNext/>
              <w:keepLines/>
              <w:rPr>
                <w:rFonts w:cs="Tahoma"/>
                <w:sz w:val="18"/>
                <w:szCs w:val="18"/>
              </w:rPr>
            </w:pPr>
          </w:p>
        </w:tc>
      </w:tr>
      <w:tr w:rsidR="00B4224F" w:rsidRPr="00B4484B" w14:paraId="411755F7" w14:textId="77777777" w:rsidTr="00B4224F">
        <w:trPr>
          <w:trHeight w:val="321"/>
          <w:jc w:val="center"/>
        </w:trPr>
        <w:tc>
          <w:tcPr>
            <w:tcW w:w="3437" w:type="dxa"/>
            <w:tcBorders>
              <w:top w:val="single" w:sz="4" w:space="0" w:color="auto"/>
              <w:left w:val="single" w:sz="4" w:space="0" w:color="auto"/>
              <w:bottom w:val="single" w:sz="4" w:space="0" w:color="auto"/>
              <w:right w:val="single" w:sz="4" w:space="0" w:color="auto"/>
            </w:tcBorders>
            <w:vAlign w:val="center"/>
          </w:tcPr>
          <w:p w14:paraId="743B35E1" w14:textId="77777777" w:rsidR="00B4224F" w:rsidRPr="00B4484B" w:rsidRDefault="00B4224F" w:rsidP="002A2D45">
            <w:pPr>
              <w:keepNext/>
              <w:keepLines/>
              <w:spacing w:line="276" w:lineRule="auto"/>
              <w:rPr>
                <w:rFonts w:cs="Tahoma"/>
                <w:sz w:val="18"/>
                <w:szCs w:val="18"/>
              </w:rPr>
            </w:pPr>
            <w:r w:rsidRPr="00B4484B">
              <w:rPr>
                <w:rFonts w:cs="Tahoma"/>
                <w:sz w:val="18"/>
                <w:szCs w:val="18"/>
              </w:rPr>
              <w:t xml:space="preserve">Matična </w:t>
            </w:r>
            <w:r w:rsidRPr="00B4484B">
              <w:rPr>
                <w:rFonts w:cs="Tahoma"/>
                <w:sz w:val="18"/>
                <w:szCs w:val="18"/>
                <w:u w:val="single"/>
              </w:rPr>
              <w:t>in</w:t>
            </w:r>
            <w:r w:rsidRPr="00B4484B">
              <w:rPr>
                <w:rFonts w:cs="Tahoma"/>
                <w:sz w:val="18"/>
                <w:szCs w:val="18"/>
              </w:rPr>
              <w:t xml:space="preserve"> davčna številka ponudnika</w:t>
            </w:r>
          </w:p>
        </w:tc>
        <w:tc>
          <w:tcPr>
            <w:tcW w:w="2977" w:type="dxa"/>
            <w:tcBorders>
              <w:top w:val="single" w:sz="4" w:space="0" w:color="auto"/>
              <w:left w:val="single" w:sz="4" w:space="0" w:color="auto"/>
              <w:bottom w:val="single" w:sz="4" w:space="0" w:color="auto"/>
              <w:right w:val="single" w:sz="4" w:space="0" w:color="auto"/>
            </w:tcBorders>
            <w:vAlign w:val="center"/>
          </w:tcPr>
          <w:p w14:paraId="1E8EF426" w14:textId="77777777" w:rsidR="00B4224F" w:rsidRPr="00B4484B" w:rsidRDefault="00B4224F" w:rsidP="002A2D45">
            <w:pPr>
              <w:keepNext/>
              <w:keepLines/>
              <w:spacing w:line="276" w:lineRule="auto"/>
              <w:rPr>
                <w:rFonts w:cs="Tahoma"/>
                <w:sz w:val="18"/>
                <w:szCs w:val="18"/>
              </w:rPr>
            </w:pPr>
          </w:p>
        </w:tc>
        <w:tc>
          <w:tcPr>
            <w:tcW w:w="2937" w:type="dxa"/>
            <w:gridSpan w:val="2"/>
            <w:tcBorders>
              <w:top w:val="single" w:sz="4" w:space="0" w:color="auto"/>
              <w:left w:val="single" w:sz="4" w:space="0" w:color="auto"/>
              <w:bottom w:val="single" w:sz="4" w:space="0" w:color="auto"/>
              <w:right w:val="single" w:sz="4" w:space="0" w:color="auto"/>
            </w:tcBorders>
            <w:vAlign w:val="center"/>
          </w:tcPr>
          <w:p w14:paraId="6D390F92" w14:textId="77777777" w:rsidR="00B4224F" w:rsidRPr="00B4484B" w:rsidRDefault="00B4224F" w:rsidP="002A2D45">
            <w:pPr>
              <w:keepNext/>
              <w:keepLines/>
              <w:spacing w:line="276" w:lineRule="auto"/>
              <w:rPr>
                <w:rFonts w:cs="Tahoma"/>
                <w:sz w:val="18"/>
                <w:szCs w:val="18"/>
              </w:rPr>
            </w:pPr>
          </w:p>
        </w:tc>
      </w:tr>
      <w:tr w:rsidR="00B4224F" w:rsidRPr="00B4484B" w14:paraId="54F45941" w14:textId="77777777" w:rsidTr="00B4224F">
        <w:trPr>
          <w:trHeight w:val="282"/>
          <w:jc w:val="center"/>
        </w:trPr>
        <w:tc>
          <w:tcPr>
            <w:tcW w:w="3437" w:type="dxa"/>
            <w:tcBorders>
              <w:top w:val="single" w:sz="4" w:space="0" w:color="auto"/>
              <w:left w:val="single" w:sz="4" w:space="0" w:color="auto"/>
              <w:bottom w:val="single" w:sz="4" w:space="0" w:color="auto"/>
              <w:right w:val="single" w:sz="4" w:space="0" w:color="auto"/>
            </w:tcBorders>
            <w:vAlign w:val="center"/>
          </w:tcPr>
          <w:p w14:paraId="3749BD5F" w14:textId="77777777" w:rsidR="00B4224F" w:rsidRPr="00B4484B" w:rsidRDefault="00B4224F" w:rsidP="002A2D45">
            <w:pPr>
              <w:keepNext/>
              <w:keepLines/>
              <w:spacing w:line="276" w:lineRule="auto"/>
              <w:rPr>
                <w:rFonts w:cs="Tahoma"/>
                <w:sz w:val="18"/>
                <w:szCs w:val="18"/>
              </w:rPr>
            </w:pPr>
            <w:r w:rsidRPr="00B4484B">
              <w:rPr>
                <w:rFonts w:cs="Tahoma"/>
                <w:sz w:val="18"/>
                <w:szCs w:val="18"/>
              </w:rPr>
              <w:t>Transakcijski račun ponudnika</w:t>
            </w:r>
          </w:p>
        </w:tc>
        <w:tc>
          <w:tcPr>
            <w:tcW w:w="5914" w:type="dxa"/>
            <w:gridSpan w:val="3"/>
            <w:tcBorders>
              <w:top w:val="single" w:sz="4" w:space="0" w:color="auto"/>
              <w:left w:val="single" w:sz="4" w:space="0" w:color="auto"/>
              <w:bottom w:val="single" w:sz="4" w:space="0" w:color="auto"/>
              <w:right w:val="single" w:sz="4" w:space="0" w:color="auto"/>
            </w:tcBorders>
            <w:vAlign w:val="center"/>
          </w:tcPr>
          <w:p w14:paraId="22F2BAC8" w14:textId="77777777" w:rsidR="00B4224F" w:rsidRPr="00B4484B" w:rsidRDefault="00B4224F" w:rsidP="002A2D45">
            <w:pPr>
              <w:keepNext/>
              <w:keepLines/>
              <w:spacing w:line="276" w:lineRule="auto"/>
              <w:rPr>
                <w:rFonts w:cs="Tahoma"/>
                <w:sz w:val="18"/>
                <w:szCs w:val="18"/>
              </w:rPr>
            </w:pPr>
          </w:p>
        </w:tc>
      </w:tr>
      <w:tr w:rsidR="00B4224F" w:rsidRPr="00B4484B" w14:paraId="50682BFD" w14:textId="77777777" w:rsidTr="00B4224F">
        <w:trPr>
          <w:trHeight w:val="291"/>
          <w:jc w:val="center"/>
        </w:trPr>
        <w:tc>
          <w:tcPr>
            <w:tcW w:w="9351" w:type="dxa"/>
            <w:gridSpan w:val="4"/>
            <w:tcBorders>
              <w:top w:val="single" w:sz="4" w:space="0" w:color="auto"/>
              <w:left w:val="single" w:sz="4" w:space="0" w:color="auto"/>
              <w:bottom w:val="single" w:sz="4" w:space="0" w:color="auto"/>
              <w:right w:val="single" w:sz="4" w:space="0" w:color="auto"/>
            </w:tcBorders>
            <w:vAlign w:val="center"/>
          </w:tcPr>
          <w:p w14:paraId="3D110135" w14:textId="77777777" w:rsidR="00B4224F" w:rsidRPr="00B4484B" w:rsidRDefault="00B4224F" w:rsidP="002A2D45">
            <w:pPr>
              <w:keepNext/>
              <w:keepLines/>
              <w:rPr>
                <w:rFonts w:ascii="Times New Roman" w:hAnsi="Times New Roman"/>
                <w:sz w:val="18"/>
                <w:szCs w:val="18"/>
              </w:rPr>
            </w:pPr>
            <w:r w:rsidRPr="00B4484B">
              <w:rPr>
                <w:rFonts w:cs="Tahoma"/>
                <w:b/>
                <w:sz w:val="18"/>
                <w:szCs w:val="18"/>
              </w:rPr>
              <w:t>ODGOVORNA OSEBA PONUDNIKA</w:t>
            </w:r>
          </w:p>
        </w:tc>
      </w:tr>
      <w:tr w:rsidR="00B4224F" w:rsidRPr="00B4484B" w14:paraId="552A717A" w14:textId="77777777" w:rsidTr="00B4224F">
        <w:trPr>
          <w:trHeight w:val="588"/>
          <w:jc w:val="center"/>
        </w:trPr>
        <w:tc>
          <w:tcPr>
            <w:tcW w:w="3437" w:type="dxa"/>
            <w:tcBorders>
              <w:top w:val="single" w:sz="4" w:space="0" w:color="auto"/>
              <w:left w:val="single" w:sz="4" w:space="0" w:color="auto"/>
              <w:bottom w:val="single" w:sz="4" w:space="0" w:color="auto"/>
              <w:right w:val="single" w:sz="4" w:space="0" w:color="auto"/>
            </w:tcBorders>
            <w:vAlign w:val="center"/>
          </w:tcPr>
          <w:p w14:paraId="476C6BAA" w14:textId="77777777" w:rsidR="00B4224F" w:rsidRPr="00B4484B" w:rsidRDefault="00B4224F" w:rsidP="002A2D45">
            <w:pPr>
              <w:keepNext/>
              <w:keepLines/>
              <w:rPr>
                <w:rFonts w:cs="Tahoma"/>
                <w:sz w:val="18"/>
                <w:szCs w:val="18"/>
              </w:rPr>
            </w:pPr>
            <w:r w:rsidRPr="00B4484B">
              <w:rPr>
                <w:rFonts w:cs="Tahoma"/>
                <w:sz w:val="18"/>
                <w:szCs w:val="18"/>
              </w:rPr>
              <w:t>Naziv odgovorne osebe (podpisnik pogodbe/okvirnega sporazuma)</w:t>
            </w:r>
          </w:p>
        </w:tc>
        <w:tc>
          <w:tcPr>
            <w:tcW w:w="5914" w:type="dxa"/>
            <w:gridSpan w:val="3"/>
            <w:tcBorders>
              <w:top w:val="single" w:sz="4" w:space="0" w:color="auto"/>
              <w:left w:val="single" w:sz="4" w:space="0" w:color="auto"/>
              <w:bottom w:val="single" w:sz="4" w:space="0" w:color="auto"/>
              <w:right w:val="single" w:sz="4" w:space="0" w:color="auto"/>
            </w:tcBorders>
            <w:vAlign w:val="center"/>
          </w:tcPr>
          <w:p w14:paraId="256B4209" w14:textId="77777777" w:rsidR="00B4224F" w:rsidRPr="00B4484B" w:rsidRDefault="00B4224F" w:rsidP="002A2D45">
            <w:pPr>
              <w:keepNext/>
              <w:keepLines/>
              <w:rPr>
                <w:rFonts w:ascii="Times New Roman" w:hAnsi="Times New Roman"/>
                <w:sz w:val="18"/>
                <w:szCs w:val="18"/>
              </w:rPr>
            </w:pPr>
          </w:p>
          <w:p w14:paraId="1ED10E9D" w14:textId="77777777" w:rsidR="00B4224F" w:rsidRPr="00B4484B" w:rsidRDefault="00B4224F" w:rsidP="002A2D45">
            <w:pPr>
              <w:keepNext/>
              <w:keepLines/>
              <w:rPr>
                <w:rFonts w:ascii="Times New Roman" w:hAnsi="Times New Roman"/>
                <w:sz w:val="18"/>
                <w:szCs w:val="18"/>
              </w:rPr>
            </w:pPr>
          </w:p>
        </w:tc>
      </w:tr>
      <w:tr w:rsidR="00B4224F" w:rsidRPr="00B4484B" w14:paraId="3A09FF60" w14:textId="77777777" w:rsidTr="00B4224F">
        <w:trPr>
          <w:trHeight w:val="371"/>
          <w:jc w:val="center"/>
        </w:trPr>
        <w:tc>
          <w:tcPr>
            <w:tcW w:w="3437" w:type="dxa"/>
            <w:tcBorders>
              <w:top w:val="single" w:sz="4" w:space="0" w:color="auto"/>
              <w:left w:val="single" w:sz="4" w:space="0" w:color="auto"/>
              <w:bottom w:val="single" w:sz="4" w:space="0" w:color="auto"/>
              <w:right w:val="single" w:sz="4" w:space="0" w:color="auto"/>
            </w:tcBorders>
            <w:vAlign w:val="center"/>
          </w:tcPr>
          <w:p w14:paraId="58504A5B" w14:textId="77777777" w:rsidR="00B4224F" w:rsidRPr="00B4484B" w:rsidRDefault="00B4224F" w:rsidP="002A2D45">
            <w:pPr>
              <w:keepNext/>
              <w:keepLines/>
              <w:rPr>
                <w:rFonts w:cs="Tahoma"/>
                <w:sz w:val="18"/>
                <w:szCs w:val="18"/>
              </w:rPr>
            </w:pPr>
            <w:r w:rsidRPr="00B4484B">
              <w:rPr>
                <w:rFonts w:cs="Tahoma"/>
                <w:sz w:val="18"/>
                <w:szCs w:val="18"/>
              </w:rPr>
              <w:t>Funkcija</w:t>
            </w:r>
          </w:p>
        </w:tc>
        <w:tc>
          <w:tcPr>
            <w:tcW w:w="5914" w:type="dxa"/>
            <w:gridSpan w:val="3"/>
            <w:tcBorders>
              <w:top w:val="single" w:sz="4" w:space="0" w:color="auto"/>
              <w:left w:val="single" w:sz="4" w:space="0" w:color="auto"/>
              <w:bottom w:val="single" w:sz="4" w:space="0" w:color="auto"/>
              <w:right w:val="single" w:sz="4" w:space="0" w:color="auto"/>
            </w:tcBorders>
            <w:vAlign w:val="center"/>
          </w:tcPr>
          <w:p w14:paraId="1B417AA0" w14:textId="77777777" w:rsidR="00B4224F" w:rsidRPr="00B4484B" w:rsidRDefault="00B4224F" w:rsidP="002A2D45">
            <w:pPr>
              <w:keepNext/>
              <w:keepLines/>
              <w:rPr>
                <w:rFonts w:ascii="Times New Roman" w:hAnsi="Times New Roman"/>
                <w:sz w:val="18"/>
                <w:szCs w:val="18"/>
              </w:rPr>
            </w:pPr>
          </w:p>
        </w:tc>
      </w:tr>
      <w:tr w:rsidR="00B4224F" w:rsidRPr="00B4484B" w14:paraId="24B26B52" w14:textId="77777777" w:rsidTr="00B4224F">
        <w:trPr>
          <w:trHeight w:val="414"/>
          <w:jc w:val="center"/>
        </w:trPr>
        <w:tc>
          <w:tcPr>
            <w:tcW w:w="3437" w:type="dxa"/>
            <w:tcBorders>
              <w:top w:val="single" w:sz="4" w:space="0" w:color="auto"/>
              <w:left w:val="single" w:sz="4" w:space="0" w:color="auto"/>
              <w:bottom w:val="single" w:sz="4" w:space="0" w:color="auto"/>
              <w:right w:val="single" w:sz="4" w:space="0" w:color="auto"/>
            </w:tcBorders>
            <w:vAlign w:val="center"/>
          </w:tcPr>
          <w:p w14:paraId="2C96E902" w14:textId="77777777" w:rsidR="00B4224F" w:rsidRPr="00B4484B" w:rsidRDefault="00B4224F" w:rsidP="002A2D45">
            <w:pPr>
              <w:keepNext/>
              <w:keepLines/>
              <w:rPr>
                <w:rFonts w:cs="Tahoma"/>
                <w:sz w:val="18"/>
                <w:szCs w:val="18"/>
              </w:rPr>
            </w:pPr>
            <w:r w:rsidRPr="00B4484B">
              <w:rPr>
                <w:rFonts w:cs="Tahoma"/>
                <w:sz w:val="18"/>
                <w:szCs w:val="18"/>
              </w:rPr>
              <w:t xml:space="preserve">Elektronska pošta </w:t>
            </w:r>
            <w:r w:rsidRPr="00B4484B">
              <w:rPr>
                <w:rFonts w:cs="Tahoma"/>
                <w:sz w:val="18"/>
                <w:szCs w:val="18"/>
                <w:u w:val="single"/>
              </w:rPr>
              <w:t>in</w:t>
            </w:r>
            <w:r w:rsidRPr="00B4484B">
              <w:rPr>
                <w:rFonts w:cs="Tahoma"/>
                <w:sz w:val="18"/>
                <w:szCs w:val="18"/>
              </w:rPr>
              <w:t xml:space="preserve"> telefon  </w:t>
            </w:r>
          </w:p>
        </w:tc>
        <w:tc>
          <w:tcPr>
            <w:tcW w:w="2977" w:type="dxa"/>
            <w:tcBorders>
              <w:top w:val="single" w:sz="4" w:space="0" w:color="auto"/>
              <w:left w:val="single" w:sz="4" w:space="0" w:color="auto"/>
              <w:bottom w:val="single" w:sz="4" w:space="0" w:color="auto"/>
              <w:right w:val="single" w:sz="4" w:space="0" w:color="auto"/>
            </w:tcBorders>
            <w:vAlign w:val="center"/>
          </w:tcPr>
          <w:p w14:paraId="3475B11E" w14:textId="77777777" w:rsidR="00B4224F" w:rsidRPr="00B4484B" w:rsidRDefault="00B4224F" w:rsidP="002A2D45">
            <w:pPr>
              <w:keepNext/>
              <w:keepLines/>
              <w:rPr>
                <w:rFonts w:ascii="Times New Roman" w:hAnsi="Times New Roman"/>
                <w:sz w:val="18"/>
                <w:szCs w:val="18"/>
              </w:rPr>
            </w:pPr>
          </w:p>
        </w:tc>
        <w:tc>
          <w:tcPr>
            <w:tcW w:w="2937" w:type="dxa"/>
            <w:gridSpan w:val="2"/>
            <w:tcBorders>
              <w:top w:val="single" w:sz="4" w:space="0" w:color="auto"/>
              <w:left w:val="single" w:sz="4" w:space="0" w:color="auto"/>
              <w:bottom w:val="single" w:sz="4" w:space="0" w:color="auto"/>
              <w:right w:val="single" w:sz="4" w:space="0" w:color="auto"/>
            </w:tcBorders>
            <w:vAlign w:val="center"/>
          </w:tcPr>
          <w:p w14:paraId="22189900" w14:textId="77777777" w:rsidR="00B4224F" w:rsidRPr="00B4484B" w:rsidRDefault="00B4224F" w:rsidP="002A2D45">
            <w:pPr>
              <w:keepNext/>
              <w:keepLines/>
              <w:rPr>
                <w:rFonts w:ascii="Times New Roman" w:hAnsi="Times New Roman"/>
                <w:sz w:val="18"/>
                <w:szCs w:val="18"/>
              </w:rPr>
            </w:pPr>
          </w:p>
        </w:tc>
      </w:tr>
      <w:tr w:rsidR="00B4224F" w:rsidRPr="00B4484B" w14:paraId="083DDDD3" w14:textId="77777777" w:rsidTr="00B4224F">
        <w:trPr>
          <w:trHeight w:val="245"/>
          <w:jc w:val="center"/>
        </w:trPr>
        <w:tc>
          <w:tcPr>
            <w:tcW w:w="9351" w:type="dxa"/>
            <w:gridSpan w:val="4"/>
            <w:tcBorders>
              <w:top w:val="single" w:sz="4" w:space="0" w:color="auto"/>
              <w:left w:val="single" w:sz="4" w:space="0" w:color="auto"/>
              <w:bottom w:val="single" w:sz="4" w:space="0" w:color="auto"/>
              <w:right w:val="single" w:sz="4" w:space="0" w:color="auto"/>
            </w:tcBorders>
            <w:vAlign w:val="center"/>
          </w:tcPr>
          <w:p w14:paraId="6BCBE5DA" w14:textId="77777777" w:rsidR="00B4224F" w:rsidRPr="00B4484B" w:rsidRDefault="00B4224F" w:rsidP="002A2D45">
            <w:pPr>
              <w:keepNext/>
              <w:keepLines/>
              <w:rPr>
                <w:rFonts w:ascii="Times New Roman" w:hAnsi="Times New Roman"/>
                <w:sz w:val="18"/>
                <w:szCs w:val="18"/>
              </w:rPr>
            </w:pPr>
            <w:r w:rsidRPr="00B4484B">
              <w:rPr>
                <w:rFonts w:cs="Tahoma"/>
                <w:b/>
                <w:sz w:val="18"/>
                <w:szCs w:val="18"/>
              </w:rPr>
              <w:t>KONTAKTNA OSEBA PONUDNIKA</w:t>
            </w:r>
          </w:p>
        </w:tc>
      </w:tr>
      <w:tr w:rsidR="00B4224F" w:rsidRPr="00B4484B" w14:paraId="5EDB013A" w14:textId="77777777" w:rsidTr="00B4224F">
        <w:trPr>
          <w:trHeight w:val="413"/>
          <w:jc w:val="center"/>
        </w:trPr>
        <w:tc>
          <w:tcPr>
            <w:tcW w:w="3437" w:type="dxa"/>
            <w:tcBorders>
              <w:top w:val="single" w:sz="4" w:space="0" w:color="auto"/>
              <w:left w:val="single" w:sz="4" w:space="0" w:color="auto"/>
              <w:bottom w:val="single" w:sz="4" w:space="0" w:color="auto"/>
              <w:right w:val="single" w:sz="4" w:space="0" w:color="auto"/>
            </w:tcBorders>
            <w:vAlign w:val="center"/>
          </w:tcPr>
          <w:p w14:paraId="4873A46B" w14:textId="77777777" w:rsidR="00B4224F" w:rsidRPr="00B4484B" w:rsidRDefault="00B4224F" w:rsidP="002A2D45">
            <w:pPr>
              <w:keepNext/>
              <w:keepLines/>
              <w:rPr>
                <w:rFonts w:cs="Tahoma"/>
                <w:sz w:val="18"/>
                <w:szCs w:val="18"/>
              </w:rPr>
            </w:pPr>
            <w:r w:rsidRPr="00B4484B">
              <w:rPr>
                <w:rFonts w:cs="Tahoma"/>
                <w:sz w:val="18"/>
                <w:szCs w:val="18"/>
              </w:rPr>
              <w:t>Naziv kontaktne osebe (v zvezi s ponudbo)</w:t>
            </w:r>
          </w:p>
        </w:tc>
        <w:tc>
          <w:tcPr>
            <w:tcW w:w="5914" w:type="dxa"/>
            <w:gridSpan w:val="3"/>
            <w:tcBorders>
              <w:top w:val="single" w:sz="4" w:space="0" w:color="auto"/>
              <w:left w:val="single" w:sz="4" w:space="0" w:color="auto"/>
              <w:bottom w:val="single" w:sz="4" w:space="0" w:color="auto"/>
              <w:right w:val="single" w:sz="4" w:space="0" w:color="auto"/>
            </w:tcBorders>
            <w:vAlign w:val="center"/>
          </w:tcPr>
          <w:p w14:paraId="177782A0" w14:textId="77777777" w:rsidR="00B4224F" w:rsidRPr="00B4484B" w:rsidRDefault="00B4224F" w:rsidP="002A2D45">
            <w:pPr>
              <w:keepNext/>
              <w:keepLines/>
              <w:rPr>
                <w:rFonts w:ascii="Times New Roman" w:hAnsi="Times New Roman"/>
                <w:sz w:val="18"/>
                <w:szCs w:val="18"/>
              </w:rPr>
            </w:pPr>
          </w:p>
        </w:tc>
      </w:tr>
      <w:tr w:rsidR="00B4224F" w:rsidRPr="00B4484B" w14:paraId="2F5A119F" w14:textId="77777777" w:rsidTr="00B4224F">
        <w:trPr>
          <w:trHeight w:val="414"/>
          <w:jc w:val="center"/>
        </w:trPr>
        <w:tc>
          <w:tcPr>
            <w:tcW w:w="3437" w:type="dxa"/>
            <w:tcBorders>
              <w:top w:val="single" w:sz="4" w:space="0" w:color="auto"/>
              <w:left w:val="single" w:sz="4" w:space="0" w:color="auto"/>
              <w:bottom w:val="single" w:sz="4" w:space="0" w:color="auto"/>
              <w:right w:val="single" w:sz="4" w:space="0" w:color="auto"/>
            </w:tcBorders>
            <w:vAlign w:val="center"/>
          </w:tcPr>
          <w:p w14:paraId="12CAE464" w14:textId="77777777" w:rsidR="00B4224F" w:rsidRPr="00B4484B" w:rsidRDefault="00B4224F" w:rsidP="002A2D45">
            <w:pPr>
              <w:keepNext/>
              <w:keepLines/>
              <w:rPr>
                <w:rFonts w:cs="Tahoma"/>
                <w:sz w:val="18"/>
                <w:szCs w:val="18"/>
              </w:rPr>
            </w:pPr>
            <w:r w:rsidRPr="00B4484B">
              <w:rPr>
                <w:rFonts w:cs="Tahoma"/>
                <w:sz w:val="18"/>
                <w:szCs w:val="18"/>
              </w:rPr>
              <w:t xml:space="preserve">Elektronska pošta </w:t>
            </w:r>
            <w:r w:rsidRPr="00B4484B">
              <w:rPr>
                <w:rFonts w:cs="Tahoma"/>
                <w:sz w:val="18"/>
                <w:szCs w:val="18"/>
                <w:u w:val="single"/>
              </w:rPr>
              <w:t>in</w:t>
            </w:r>
            <w:r w:rsidRPr="00B4484B">
              <w:rPr>
                <w:rFonts w:cs="Tahoma"/>
                <w:sz w:val="18"/>
                <w:szCs w:val="18"/>
              </w:rPr>
              <w:t xml:space="preserve"> telefon</w:t>
            </w:r>
          </w:p>
        </w:tc>
        <w:tc>
          <w:tcPr>
            <w:tcW w:w="2977" w:type="dxa"/>
            <w:tcBorders>
              <w:top w:val="single" w:sz="4" w:space="0" w:color="auto"/>
              <w:left w:val="single" w:sz="4" w:space="0" w:color="auto"/>
              <w:bottom w:val="single" w:sz="4" w:space="0" w:color="auto"/>
              <w:right w:val="single" w:sz="4" w:space="0" w:color="auto"/>
            </w:tcBorders>
            <w:vAlign w:val="center"/>
          </w:tcPr>
          <w:p w14:paraId="0CA88D66" w14:textId="77777777" w:rsidR="00B4224F" w:rsidRPr="00B4484B" w:rsidRDefault="00B4224F" w:rsidP="002A2D45">
            <w:pPr>
              <w:keepNext/>
              <w:keepLines/>
              <w:rPr>
                <w:rFonts w:ascii="Times New Roman" w:hAnsi="Times New Roman"/>
                <w:sz w:val="18"/>
                <w:szCs w:val="18"/>
              </w:rPr>
            </w:pPr>
          </w:p>
        </w:tc>
        <w:tc>
          <w:tcPr>
            <w:tcW w:w="2937" w:type="dxa"/>
            <w:gridSpan w:val="2"/>
            <w:tcBorders>
              <w:top w:val="single" w:sz="4" w:space="0" w:color="auto"/>
              <w:left w:val="single" w:sz="4" w:space="0" w:color="auto"/>
              <w:bottom w:val="single" w:sz="4" w:space="0" w:color="auto"/>
              <w:right w:val="single" w:sz="4" w:space="0" w:color="auto"/>
            </w:tcBorders>
            <w:vAlign w:val="center"/>
          </w:tcPr>
          <w:p w14:paraId="394536F4" w14:textId="77777777" w:rsidR="00B4224F" w:rsidRPr="00B4484B" w:rsidRDefault="00B4224F" w:rsidP="002A2D45">
            <w:pPr>
              <w:keepNext/>
              <w:keepLines/>
              <w:rPr>
                <w:rFonts w:ascii="Times New Roman" w:hAnsi="Times New Roman"/>
                <w:sz w:val="18"/>
                <w:szCs w:val="18"/>
              </w:rPr>
            </w:pPr>
          </w:p>
        </w:tc>
      </w:tr>
      <w:tr w:rsidR="00B4224F" w:rsidRPr="00B4484B" w14:paraId="441B7B1C" w14:textId="77777777" w:rsidTr="00B4224F">
        <w:trPr>
          <w:trHeight w:val="267"/>
          <w:jc w:val="center"/>
        </w:trPr>
        <w:tc>
          <w:tcPr>
            <w:tcW w:w="9351" w:type="dxa"/>
            <w:gridSpan w:val="4"/>
            <w:tcBorders>
              <w:top w:val="single" w:sz="4" w:space="0" w:color="auto"/>
              <w:left w:val="single" w:sz="4" w:space="0" w:color="auto"/>
              <w:bottom w:val="single" w:sz="4" w:space="0" w:color="auto"/>
              <w:right w:val="single" w:sz="4" w:space="0" w:color="auto"/>
            </w:tcBorders>
            <w:vAlign w:val="center"/>
          </w:tcPr>
          <w:p w14:paraId="2D62D894" w14:textId="77777777" w:rsidR="00B4224F" w:rsidRPr="00B4484B" w:rsidRDefault="00B4224F" w:rsidP="002A2D45">
            <w:pPr>
              <w:keepNext/>
              <w:keepLines/>
              <w:rPr>
                <w:rFonts w:ascii="Times New Roman" w:hAnsi="Times New Roman"/>
                <w:sz w:val="18"/>
                <w:szCs w:val="18"/>
              </w:rPr>
            </w:pPr>
            <w:r w:rsidRPr="00B4484B">
              <w:rPr>
                <w:rFonts w:cs="Tahoma"/>
                <w:b/>
                <w:sz w:val="18"/>
                <w:szCs w:val="18"/>
              </w:rPr>
              <w:t xml:space="preserve">OSTALI PODATKI </w:t>
            </w:r>
          </w:p>
        </w:tc>
      </w:tr>
      <w:tr w:rsidR="00B4224F" w:rsidRPr="00B4484B" w14:paraId="293286E1" w14:textId="77777777" w:rsidTr="00B4224F">
        <w:trPr>
          <w:trHeight w:val="166"/>
          <w:jc w:val="center"/>
        </w:trPr>
        <w:tc>
          <w:tcPr>
            <w:tcW w:w="9351" w:type="dxa"/>
            <w:gridSpan w:val="4"/>
            <w:tcBorders>
              <w:top w:val="single" w:sz="4" w:space="0" w:color="auto"/>
              <w:left w:val="single" w:sz="4" w:space="0" w:color="auto"/>
              <w:bottom w:val="single" w:sz="4" w:space="0" w:color="auto"/>
              <w:right w:val="single" w:sz="4" w:space="0" w:color="auto"/>
            </w:tcBorders>
            <w:vAlign w:val="center"/>
          </w:tcPr>
          <w:p w14:paraId="6D4EB6BD" w14:textId="77777777" w:rsidR="00B4224F" w:rsidRPr="00B4484B" w:rsidRDefault="00B4224F" w:rsidP="002A2D45">
            <w:pPr>
              <w:keepNext/>
              <w:keepLines/>
              <w:rPr>
                <w:rFonts w:cs="Tahoma"/>
                <w:sz w:val="14"/>
                <w:szCs w:val="14"/>
              </w:rPr>
            </w:pPr>
          </w:p>
          <w:p w14:paraId="7FC55B21" w14:textId="77777777" w:rsidR="00B4224F" w:rsidRPr="00B4484B" w:rsidRDefault="00B4224F" w:rsidP="002A2D45">
            <w:pPr>
              <w:keepNext/>
              <w:keepLines/>
              <w:rPr>
                <w:rFonts w:cs="Tahoma"/>
                <w:sz w:val="18"/>
                <w:szCs w:val="18"/>
              </w:rPr>
            </w:pPr>
            <w:r w:rsidRPr="00B4484B">
              <w:rPr>
                <w:rFonts w:cs="Tahoma"/>
                <w:sz w:val="18"/>
                <w:szCs w:val="18"/>
              </w:rPr>
              <w:t xml:space="preserve">Ponudnik je MSP* (ustrezno obkrožiti):    </w:t>
            </w:r>
            <w:r w:rsidRPr="00B4484B">
              <w:rPr>
                <w:rFonts w:cs="Tahoma"/>
                <w:sz w:val="18"/>
                <w:szCs w:val="18"/>
                <w:u w:val="single"/>
              </w:rPr>
              <w:t>DA   /  NE</w:t>
            </w:r>
          </w:p>
          <w:p w14:paraId="51460589" w14:textId="77777777" w:rsidR="00B4224F" w:rsidRPr="00B4484B" w:rsidRDefault="00B4224F" w:rsidP="002A2D45">
            <w:pPr>
              <w:keepNext/>
              <w:keepLines/>
              <w:rPr>
                <w:rFonts w:cs="Tahoma"/>
                <w:sz w:val="12"/>
                <w:szCs w:val="12"/>
              </w:rPr>
            </w:pPr>
          </w:p>
          <w:p w14:paraId="064F3F0D" w14:textId="77777777" w:rsidR="00B4224F" w:rsidRPr="00B4484B" w:rsidRDefault="00B4224F" w:rsidP="002A2D45">
            <w:pPr>
              <w:keepNext/>
              <w:keepLines/>
              <w:rPr>
                <w:rFonts w:cs="Tahoma"/>
                <w:b/>
                <w:sz w:val="18"/>
                <w:szCs w:val="18"/>
              </w:rPr>
            </w:pPr>
            <w:r w:rsidRPr="00B4484B">
              <w:rPr>
                <w:rFonts w:cs="Tahoma"/>
                <w:i/>
                <w:sz w:val="16"/>
                <w:szCs w:val="18"/>
              </w:rPr>
              <w:t xml:space="preserve">*MSP: </w:t>
            </w:r>
            <w:proofErr w:type="spellStart"/>
            <w:r w:rsidRPr="00B4484B">
              <w:rPr>
                <w:rFonts w:cs="Tahoma"/>
                <w:i/>
                <w:sz w:val="16"/>
                <w:szCs w:val="18"/>
              </w:rPr>
              <w:t>mikro</w:t>
            </w:r>
            <w:proofErr w:type="spellEnd"/>
            <w:r w:rsidRPr="00B4484B">
              <w:rPr>
                <w:rFonts w:cs="Tahoma"/>
                <w:i/>
                <w:sz w:val="16"/>
                <w:szCs w:val="18"/>
              </w:rPr>
              <w:t>, mala in srednje velika podjetja kot so opredeljena v Priporočilu Komisije 2003/361/ES</w:t>
            </w:r>
          </w:p>
        </w:tc>
      </w:tr>
      <w:tr w:rsidR="00B4224F" w:rsidRPr="00B4484B" w14:paraId="647B1ABF" w14:textId="77777777" w:rsidTr="00B4224F">
        <w:trPr>
          <w:trHeight w:val="1720"/>
          <w:jc w:val="center"/>
        </w:trPr>
        <w:tc>
          <w:tcPr>
            <w:tcW w:w="3437" w:type="dxa"/>
            <w:tcBorders>
              <w:top w:val="single" w:sz="4" w:space="0" w:color="auto"/>
              <w:left w:val="single" w:sz="4" w:space="0" w:color="auto"/>
              <w:bottom w:val="single" w:sz="4" w:space="0" w:color="auto"/>
              <w:right w:val="single" w:sz="4" w:space="0" w:color="auto"/>
            </w:tcBorders>
            <w:vAlign w:val="center"/>
          </w:tcPr>
          <w:p w14:paraId="126D1F36" w14:textId="77777777" w:rsidR="00B4224F" w:rsidRPr="00B4484B" w:rsidRDefault="00B4224F" w:rsidP="002A2D45">
            <w:pPr>
              <w:keepNext/>
              <w:keepLines/>
              <w:rPr>
                <w:rFonts w:cs="Tahoma"/>
                <w:sz w:val="18"/>
                <w:szCs w:val="18"/>
              </w:rPr>
            </w:pPr>
            <w:r w:rsidRPr="00B4484B">
              <w:rPr>
                <w:rFonts w:cs="Tahoma"/>
                <w:sz w:val="18"/>
                <w:szCs w:val="18"/>
              </w:rPr>
              <w:t xml:space="preserve">Predstavnik/i ponudnika, ki bo/do urejali izvajanje predmetne pogodbe/ okvirnega sporazuma </w:t>
            </w:r>
            <w:r w:rsidRPr="00B4484B">
              <w:rPr>
                <w:rFonts w:cs="Tahoma"/>
                <w:i/>
                <w:sz w:val="18"/>
                <w:szCs w:val="18"/>
              </w:rPr>
              <w:t>(lahko je ista oseba)</w:t>
            </w:r>
          </w:p>
        </w:tc>
        <w:tc>
          <w:tcPr>
            <w:tcW w:w="5914" w:type="dxa"/>
            <w:gridSpan w:val="3"/>
            <w:tcBorders>
              <w:top w:val="single" w:sz="4" w:space="0" w:color="auto"/>
              <w:left w:val="single" w:sz="4" w:space="0" w:color="auto"/>
              <w:bottom w:val="single" w:sz="4" w:space="0" w:color="auto"/>
              <w:right w:val="single" w:sz="4" w:space="0" w:color="auto"/>
            </w:tcBorders>
            <w:vAlign w:val="center"/>
          </w:tcPr>
          <w:p w14:paraId="7F531A4D" w14:textId="77777777" w:rsidR="00B4224F" w:rsidRPr="00B4484B" w:rsidRDefault="00B4224F" w:rsidP="002A2D45">
            <w:pPr>
              <w:keepNext/>
              <w:keepLines/>
              <w:spacing w:line="276" w:lineRule="auto"/>
              <w:jc w:val="both"/>
              <w:rPr>
                <w:rFonts w:cs="Tahoma"/>
                <w:sz w:val="18"/>
                <w:szCs w:val="18"/>
              </w:rPr>
            </w:pPr>
            <w:r w:rsidRPr="00B4484B">
              <w:rPr>
                <w:rFonts w:cs="Tahoma"/>
                <w:sz w:val="18"/>
                <w:szCs w:val="18"/>
              </w:rPr>
              <w:t>Skrbnik pogodbe/okvirnega sporazuma:</w:t>
            </w:r>
          </w:p>
          <w:p w14:paraId="32250B50" w14:textId="561EA2BC" w:rsidR="00B4224F" w:rsidRPr="00B4484B" w:rsidRDefault="00B4224F" w:rsidP="002A2D45">
            <w:pPr>
              <w:keepNext/>
              <w:keepLines/>
              <w:spacing w:line="276" w:lineRule="auto"/>
              <w:ind w:right="-47"/>
              <w:jc w:val="both"/>
              <w:rPr>
                <w:rFonts w:cs="Tahoma"/>
                <w:sz w:val="17"/>
                <w:szCs w:val="17"/>
              </w:rPr>
            </w:pPr>
            <w:r w:rsidRPr="00B4484B">
              <w:rPr>
                <w:rFonts w:cs="Tahoma"/>
                <w:sz w:val="17"/>
                <w:szCs w:val="17"/>
              </w:rPr>
              <w:t xml:space="preserve">g./ga.______________________________, tel.: ____________________, </w:t>
            </w:r>
          </w:p>
          <w:p w14:paraId="522FC1F8" w14:textId="77777777" w:rsidR="00B4224F" w:rsidRPr="00B4484B" w:rsidRDefault="00B4224F" w:rsidP="002A2D45">
            <w:pPr>
              <w:keepNext/>
              <w:keepLines/>
              <w:spacing w:line="276" w:lineRule="auto"/>
              <w:jc w:val="both"/>
              <w:rPr>
                <w:rFonts w:cs="Tahoma"/>
                <w:sz w:val="17"/>
                <w:szCs w:val="17"/>
              </w:rPr>
            </w:pPr>
            <w:r w:rsidRPr="00B4484B">
              <w:rPr>
                <w:rFonts w:cs="Tahoma"/>
                <w:sz w:val="17"/>
                <w:szCs w:val="17"/>
              </w:rPr>
              <w:t>e - mail: ___________________________________.</w:t>
            </w:r>
          </w:p>
          <w:p w14:paraId="0D3132FE" w14:textId="77777777" w:rsidR="00B4224F" w:rsidRPr="00B4484B" w:rsidRDefault="00B4224F" w:rsidP="002A2D45">
            <w:pPr>
              <w:keepNext/>
              <w:keepLines/>
              <w:jc w:val="both"/>
              <w:rPr>
                <w:rFonts w:cs="Tahoma"/>
                <w:snapToGrid w:val="0"/>
                <w:sz w:val="10"/>
                <w:szCs w:val="18"/>
              </w:rPr>
            </w:pPr>
          </w:p>
          <w:p w14:paraId="337E0354" w14:textId="77777777" w:rsidR="00B4224F" w:rsidRPr="00B4484B" w:rsidRDefault="00B4224F" w:rsidP="002A2D45">
            <w:pPr>
              <w:keepNext/>
              <w:keepLines/>
              <w:spacing w:line="276" w:lineRule="auto"/>
              <w:jc w:val="both"/>
              <w:rPr>
                <w:rFonts w:cs="Tahoma"/>
                <w:sz w:val="18"/>
                <w:szCs w:val="18"/>
              </w:rPr>
            </w:pPr>
            <w:r w:rsidRPr="00B4484B">
              <w:rPr>
                <w:rFonts w:cs="Tahoma"/>
                <w:sz w:val="18"/>
                <w:szCs w:val="18"/>
              </w:rPr>
              <w:t xml:space="preserve">Kontaktna oseba pogodbe/okvirnega sporazuma: </w:t>
            </w:r>
          </w:p>
          <w:p w14:paraId="04528B2E" w14:textId="2CDD09D9" w:rsidR="00B4224F" w:rsidRPr="00B4484B" w:rsidRDefault="00B4224F" w:rsidP="002A2D45">
            <w:pPr>
              <w:keepNext/>
              <w:keepLines/>
              <w:spacing w:line="276" w:lineRule="auto"/>
              <w:ind w:right="-47"/>
              <w:jc w:val="both"/>
              <w:rPr>
                <w:rFonts w:cs="Tahoma"/>
                <w:sz w:val="17"/>
                <w:szCs w:val="17"/>
              </w:rPr>
            </w:pPr>
            <w:r w:rsidRPr="00B4484B">
              <w:rPr>
                <w:rFonts w:cs="Tahoma"/>
                <w:sz w:val="17"/>
                <w:szCs w:val="17"/>
              </w:rPr>
              <w:t xml:space="preserve">g./ga.______________________________. tel.: ____________________, </w:t>
            </w:r>
          </w:p>
          <w:p w14:paraId="6DB21922" w14:textId="77777777" w:rsidR="00B4224F" w:rsidRPr="00B4484B" w:rsidRDefault="00B4224F" w:rsidP="002A2D45">
            <w:pPr>
              <w:keepNext/>
              <w:keepLines/>
              <w:jc w:val="both"/>
              <w:rPr>
                <w:rFonts w:cs="Tahoma"/>
                <w:sz w:val="18"/>
                <w:szCs w:val="18"/>
              </w:rPr>
            </w:pPr>
            <w:r w:rsidRPr="00B4484B">
              <w:rPr>
                <w:rFonts w:cs="Tahoma"/>
                <w:sz w:val="17"/>
                <w:szCs w:val="17"/>
              </w:rPr>
              <w:t>e - mail: ___________________________________.</w:t>
            </w:r>
          </w:p>
        </w:tc>
      </w:tr>
      <w:tr w:rsidR="00B4224F" w:rsidRPr="00B4484B" w14:paraId="09E2990D" w14:textId="77777777" w:rsidTr="00B4224F">
        <w:trPr>
          <w:trHeight w:val="283"/>
          <w:jc w:val="center"/>
        </w:trPr>
        <w:tc>
          <w:tcPr>
            <w:tcW w:w="3437" w:type="dxa"/>
            <w:vMerge w:val="restart"/>
            <w:tcBorders>
              <w:top w:val="single" w:sz="4" w:space="0" w:color="auto"/>
              <w:left w:val="single" w:sz="4" w:space="0" w:color="auto"/>
              <w:right w:val="single" w:sz="4" w:space="0" w:color="auto"/>
            </w:tcBorders>
            <w:vAlign w:val="center"/>
          </w:tcPr>
          <w:p w14:paraId="61BDF2B8" w14:textId="77777777" w:rsidR="00B4224F" w:rsidRPr="00B4484B" w:rsidRDefault="00B4224F" w:rsidP="002A2D45">
            <w:pPr>
              <w:keepNext/>
              <w:keepLines/>
              <w:rPr>
                <w:rFonts w:cs="Tahoma"/>
                <w:b/>
                <w:sz w:val="16"/>
                <w:szCs w:val="18"/>
              </w:rPr>
            </w:pPr>
            <w:r w:rsidRPr="00B4484B">
              <w:rPr>
                <w:rFonts w:cs="Tahoma"/>
                <w:b/>
                <w:sz w:val="16"/>
                <w:szCs w:val="18"/>
              </w:rPr>
              <w:t>NAVEDITE VSE</w:t>
            </w:r>
            <w:r w:rsidRPr="00B4484B">
              <w:rPr>
                <w:rFonts w:cs="Tahoma"/>
                <w:sz w:val="16"/>
                <w:szCs w:val="18"/>
              </w:rPr>
              <w:t xml:space="preserve"> osebe, ki so člani upravnega, vodstvenega ali nadzornega organa gospodarskega subjekta ali ki imajo pooblastila za njegovo zastopanje ali odločanje ali nadzor v njem, </w:t>
            </w:r>
            <w:r w:rsidRPr="00B4484B">
              <w:rPr>
                <w:rFonts w:cs="Tahoma"/>
                <w:b/>
                <w:sz w:val="16"/>
                <w:szCs w:val="18"/>
              </w:rPr>
              <w:t>ter</w:t>
            </w:r>
            <w:r w:rsidRPr="00B4484B">
              <w:rPr>
                <w:rFonts w:cs="Tahoma"/>
                <w:sz w:val="16"/>
                <w:szCs w:val="18"/>
              </w:rPr>
              <w:t xml:space="preserve"> njihov </w:t>
            </w:r>
            <w:r w:rsidRPr="00B4484B">
              <w:rPr>
                <w:rFonts w:cs="Tahoma"/>
                <w:b/>
                <w:sz w:val="16"/>
                <w:szCs w:val="18"/>
              </w:rPr>
              <w:t>EMŠO</w:t>
            </w:r>
          </w:p>
          <w:p w14:paraId="4F1554CF" w14:textId="77777777" w:rsidR="00B4224F" w:rsidRPr="00B4484B" w:rsidRDefault="00B4224F" w:rsidP="002A2D45">
            <w:pPr>
              <w:keepNext/>
              <w:keepLines/>
              <w:rPr>
                <w:rFonts w:cs="Tahoma"/>
                <w:sz w:val="8"/>
                <w:szCs w:val="18"/>
              </w:rPr>
            </w:pPr>
          </w:p>
          <w:p w14:paraId="00636C7C" w14:textId="77777777" w:rsidR="00B4224F" w:rsidRPr="00B4484B" w:rsidRDefault="00B4224F" w:rsidP="002A2D45">
            <w:pPr>
              <w:keepNext/>
              <w:keepLines/>
              <w:rPr>
                <w:rFonts w:cs="Tahoma"/>
                <w:i/>
                <w:sz w:val="16"/>
                <w:szCs w:val="18"/>
              </w:rPr>
            </w:pPr>
          </w:p>
          <w:p w14:paraId="01457804" w14:textId="77777777" w:rsidR="00B4224F" w:rsidRPr="00B4484B" w:rsidRDefault="00B4224F" w:rsidP="002A2D45">
            <w:pPr>
              <w:keepNext/>
              <w:keepLines/>
              <w:rPr>
                <w:rFonts w:cs="Tahoma"/>
                <w:i/>
                <w:sz w:val="18"/>
                <w:szCs w:val="18"/>
              </w:rPr>
            </w:pPr>
            <w:r w:rsidRPr="00B4484B">
              <w:rPr>
                <w:rFonts w:cs="Tahoma"/>
                <w:i/>
                <w:sz w:val="16"/>
                <w:szCs w:val="18"/>
              </w:rPr>
              <w:t>EMŠO se potrebuje zgolj zaradi potreb pri preverjanju nekaznovanosti v e-Dosje-u</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6119CFF3" w14:textId="77777777" w:rsidR="00B4224F" w:rsidRPr="00B4484B" w:rsidRDefault="00B4224F" w:rsidP="002A2D45">
            <w:pPr>
              <w:keepNext/>
              <w:keepLines/>
              <w:spacing w:line="276" w:lineRule="auto"/>
              <w:jc w:val="center"/>
              <w:rPr>
                <w:rFonts w:cs="Tahoma"/>
                <w:sz w:val="18"/>
                <w:szCs w:val="18"/>
              </w:rPr>
            </w:pPr>
            <w:r w:rsidRPr="00B4484B">
              <w:rPr>
                <w:rFonts w:cs="Tahoma"/>
                <w:sz w:val="18"/>
                <w:szCs w:val="18"/>
              </w:rPr>
              <w:t>Ime in priimek</w:t>
            </w:r>
          </w:p>
        </w:tc>
        <w:tc>
          <w:tcPr>
            <w:tcW w:w="2907" w:type="dxa"/>
            <w:tcBorders>
              <w:top w:val="single" w:sz="4" w:space="0" w:color="auto"/>
              <w:left w:val="single" w:sz="4" w:space="0" w:color="auto"/>
              <w:bottom w:val="single" w:sz="4" w:space="0" w:color="auto"/>
              <w:right w:val="single" w:sz="4" w:space="0" w:color="auto"/>
            </w:tcBorders>
            <w:vAlign w:val="center"/>
          </w:tcPr>
          <w:p w14:paraId="364B82B8" w14:textId="77777777" w:rsidR="00B4224F" w:rsidRPr="00B4484B" w:rsidRDefault="00B4224F" w:rsidP="002A2D45">
            <w:pPr>
              <w:keepNext/>
              <w:keepLines/>
              <w:spacing w:line="276" w:lineRule="auto"/>
              <w:jc w:val="center"/>
              <w:rPr>
                <w:rFonts w:cs="Tahoma"/>
                <w:sz w:val="18"/>
                <w:szCs w:val="18"/>
              </w:rPr>
            </w:pPr>
            <w:r w:rsidRPr="00B4484B">
              <w:rPr>
                <w:rFonts w:cs="Tahoma"/>
                <w:sz w:val="18"/>
                <w:szCs w:val="18"/>
              </w:rPr>
              <w:t>EMŠO</w:t>
            </w:r>
          </w:p>
        </w:tc>
      </w:tr>
      <w:tr w:rsidR="00B4224F" w:rsidRPr="00B4484B" w14:paraId="4275AF69" w14:textId="77777777" w:rsidTr="00B4224F">
        <w:trPr>
          <w:trHeight w:val="1359"/>
          <w:jc w:val="center"/>
        </w:trPr>
        <w:tc>
          <w:tcPr>
            <w:tcW w:w="3437" w:type="dxa"/>
            <w:vMerge/>
            <w:tcBorders>
              <w:left w:val="single" w:sz="4" w:space="0" w:color="auto"/>
              <w:bottom w:val="single" w:sz="4" w:space="0" w:color="auto"/>
              <w:right w:val="single" w:sz="4" w:space="0" w:color="auto"/>
            </w:tcBorders>
            <w:vAlign w:val="center"/>
          </w:tcPr>
          <w:p w14:paraId="551630C8" w14:textId="77777777" w:rsidR="00B4224F" w:rsidRPr="00B4484B" w:rsidRDefault="00B4224F" w:rsidP="002A2D45">
            <w:pPr>
              <w:keepNext/>
              <w:keepLines/>
              <w:rPr>
                <w:rFonts w:cs="Tahoma"/>
                <w:sz w:val="16"/>
                <w:szCs w:val="18"/>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4F5A572D" w14:textId="77777777" w:rsidR="00B4224F" w:rsidRPr="00B4484B" w:rsidRDefault="00B4224F" w:rsidP="002A2D45">
            <w:pPr>
              <w:keepNext/>
              <w:keepLines/>
              <w:spacing w:line="276" w:lineRule="auto"/>
              <w:jc w:val="both"/>
              <w:rPr>
                <w:rFonts w:cs="Tahoma"/>
                <w:sz w:val="18"/>
                <w:szCs w:val="18"/>
              </w:rPr>
            </w:pPr>
          </w:p>
        </w:tc>
        <w:tc>
          <w:tcPr>
            <w:tcW w:w="2907" w:type="dxa"/>
            <w:tcBorders>
              <w:top w:val="single" w:sz="4" w:space="0" w:color="auto"/>
              <w:left w:val="single" w:sz="4" w:space="0" w:color="auto"/>
              <w:bottom w:val="single" w:sz="4" w:space="0" w:color="auto"/>
              <w:right w:val="single" w:sz="4" w:space="0" w:color="auto"/>
            </w:tcBorders>
            <w:vAlign w:val="center"/>
          </w:tcPr>
          <w:p w14:paraId="57CF301D" w14:textId="77777777" w:rsidR="00B4224F" w:rsidRPr="00B4484B" w:rsidRDefault="00B4224F" w:rsidP="002A2D45">
            <w:pPr>
              <w:keepNext/>
              <w:keepLines/>
              <w:spacing w:line="276" w:lineRule="auto"/>
              <w:jc w:val="both"/>
              <w:rPr>
                <w:rFonts w:cs="Tahoma"/>
                <w:sz w:val="18"/>
                <w:szCs w:val="18"/>
              </w:rPr>
            </w:pPr>
          </w:p>
        </w:tc>
      </w:tr>
    </w:tbl>
    <w:p w14:paraId="37D7380C" w14:textId="77777777" w:rsidR="00B4224F" w:rsidRPr="00B4484B" w:rsidRDefault="00B4224F" w:rsidP="002A2D45">
      <w:pPr>
        <w:keepNext/>
        <w:keepLines/>
        <w:tabs>
          <w:tab w:val="left" w:pos="567"/>
          <w:tab w:val="num" w:pos="851"/>
          <w:tab w:val="left" w:pos="993"/>
        </w:tabs>
        <w:jc w:val="both"/>
        <w:rPr>
          <w:rFonts w:cs="Tahoma"/>
          <w:sz w:val="16"/>
          <w:szCs w:val="16"/>
        </w:rPr>
      </w:pPr>
    </w:p>
    <w:p w14:paraId="1C52EAC2" w14:textId="77777777" w:rsidR="00B4224F" w:rsidRPr="00B4484B" w:rsidRDefault="00B4224F" w:rsidP="002A2D45">
      <w:pPr>
        <w:keepNext/>
        <w:keepLines/>
        <w:tabs>
          <w:tab w:val="left" w:pos="567"/>
          <w:tab w:val="num" w:pos="851"/>
          <w:tab w:val="left" w:pos="993"/>
        </w:tabs>
        <w:jc w:val="both"/>
        <w:rPr>
          <w:rFonts w:cs="Tahoma"/>
          <w:b/>
          <w:i/>
          <w:sz w:val="20"/>
          <w:szCs w:val="20"/>
        </w:rPr>
      </w:pPr>
    </w:p>
    <w:tbl>
      <w:tblPr>
        <w:tblW w:w="0" w:type="auto"/>
        <w:tblLayout w:type="fixed"/>
        <w:tblCellMar>
          <w:left w:w="70" w:type="dxa"/>
          <w:right w:w="70" w:type="dxa"/>
        </w:tblCellMar>
        <w:tblLook w:val="0000" w:firstRow="0" w:lastRow="0" w:firstColumn="0" w:lastColumn="0" w:noHBand="0" w:noVBand="0"/>
      </w:tblPr>
      <w:tblGrid>
        <w:gridCol w:w="3189"/>
        <w:gridCol w:w="2476"/>
        <w:gridCol w:w="3686"/>
      </w:tblGrid>
      <w:tr w:rsidR="00B4224F" w:rsidRPr="00B4484B" w14:paraId="2F59A7E7" w14:textId="77777777" w:rsidTr="006F440D">
        <w:trPr>
          <w:trHeight w:val="381"/>
        </w:trPr>
        <w:tc>
          <w:tcPr>
            <w:tcW w:w="3189" w:type="dxa"/>
            <w:tcBorders>
              <w:bottom w:val="single" w:sz="4" w:space="0" w:color="auto"/>
            </w:tcBorders>
            <w:vAlign w:val="center"/>
          </w:tcPr>
          <w:p w14:paraId="3404E147" w14:textId="77777777" w:rsidR="00B4224F" w:rsidRPr="00B4484B" w:rsidRDefault="00B4224F" w:rsidP="002A2D45">
            <w:pPr>
              <w:keepNext/>
              <w:keepLines/>
              <w:tabs>
                <w:tab w:val="left" w:pos="567"/>
                <w:tab w:val="num" w:pos="851"/>
                <w:tab w:val="left" w:pos="993"/>
              </w:tabs>
              <w:rPr>
                <w:rFonts w:cs="Tahoma"/>
                <w:sz w:val="20"/>
                <w:szCs w:val="20"/>
              </w:rPr>
            </w:pPr>
          </w:p>
        </w:tc>
        <w:tc>
          <w:tcPr>
            <w:tcW w:w="2476" w:type="dxa"/>
            <w:vAlign w:val="center"/>
          </w:tcPr>
          <w:p w14:paraId="3A43419A" w14:textId="77777777" w:rsidR="00B4224F" w:rsidRPr="00B4484B" w:rsidRDefault="00B4224F" w:rsidP="002A2D45">
            <w:pPr>
              <w:keepNext/>
              <w:keepLines/>
              <w:tabs>
                <w:tab w:val="left" w:pos="567"/>
                <w:tab w:val="num" w:pos="851"/>
                <w:tab w:val="left" w:pos="993"/>
              </w:tabs>
              <w:jc w:val="center"/>
              <w:rPr>
                <w:rFonts w:cs="Tahoma"/>
                <w:sz w:val="20"/>
                <w:szCs w:val="20"/>
              </w:rPr>
            </w:pPr>
          </w:p>
        </w:tc>
        <w:tc>
          <w:tcPr>
            <w:tcW w:w="3686" w:type="dxa"/>
            <w:tcBorders>
              <w:bottom w:val="single" w:sz="4" w:space="0" w:color="auto"/>
            </w:tcBorders>
            <w:vAlign w:val="center"/>
          </w:tcPr>
          <w:p w14:paraId="41387E7F" w14:textId="77777777" w:rsidR="00B4224F" w:rsidRPr="00B4484B" w:rsidRDefault="00B4224F" w:rsidP="002A2D45">
            <w:pPr>
              <w:keepNext/>
              <w:keepLines/>
              <w:tabs>
                <w:tab w:val="left" w:pos="567"/>
                <w:tab w:val="num" w:pos="851"/>
                <w:tab w:val="left" w:pos="993"/>
              </w:tabs>
              <w:rPr>
                <w:rFonts w:cs="Tahoma"/>
                <w:sz w:val="20"/>
                <w:szCs w:val="20"/>
              </w:rPr>
            </w:pPr>
          </w:p>
        </w:tc>
      </w:tr>
      <w:tr w:rsidR="00B4224F" w:rsidRPr="00B4484B" w14:paraId="6840AC7D" w14:textId="77777777" w:rsidTr="006F440D">
        <w:tc>
          <w:tcPr>
            <w:tcW w:w="3189" w:type="dxa"/>
            <w:tcBorders>
              <w:top w:val="single" w:sz="4" w:space="0" w:color="auto"/>
            </w:tcBorders>
          </w:tcPr>
          <w:p w14:paraId="1D8B13A0" w14:textId="77777777" w:rsidR="00B4224F" w:rsidRPr="00B4484B" w:rsidRDefault="00B4224F" w:rsidP="002A2D45">
            <w:pPr>
              <w:keepNext/>
              <w:keepLines/>
              <w:tabs>
                <w:tab w:val="left" w:pos="567"/>
                <w:tab w:val="num" w:pos="851"/>
                <w:tab w:val="left" w:pos="993"/>
              </w:tabs>
              <w:jc w:val="center"/>
              <w:rPr>
                <w:rFonts w:cs="Tahoma"/>
                <w:sz w:val="20"/>
                <w:szCs w:val="20"/>
              </w:rPr>
            </w:pPr>
            <w:r w:rsidRPr="00B4484B">
              <w:rPr>
                <w:rFonts w:cs="Tahoma"/>
                <w:sz w:val="20"/>
                <w:szCs w:val="20"/>
              </w:rPr>
              <w:t>Kraj, datum</w:t>
            </w:r>
          </w:p>
        </w:tc>
        <w:tc>
          <w:tcPr>
            <w:tcW w:w="2476" w:type="dxa"/>
          </w:tcPr>
          <w:p w14:paraId="7B7C9845" w14:textId="77777777" w:rsidR="00B4224F" w:rsidRPr="00B4484B" w:rsidRDefault="00B4224F" w:rsidP="002A2D45">
            <w:pPr>
              <w:keepNext/>
              <w:keepLines/>
              <w:tabs>
                <w:tab w:val="left" w:pos="567"/>
                <w:tab w:val="num" w:pos="851"/>
                <w:tab w:val="left" w:pos="993"/>
              </w:tabs>
              <w:jc w:val="center"/>
              <w:rPr>
                <w:rFonts w:cs="Tahoma"/>
                <w:sz w:val="20"/>
                <w:szCs w:val="20"/>
              </w:rPr>
            </w:pPr>
            <w:r w:rsidRPr="00B4484B">
              <w:rPr>
                <w:rFonts w:cs="Tahoma"/>
                <w:sz w:val="20"/>
                <w:szCs w:val="20"/>
              </w:rPr>
              <w:t>žig</w:t>
            </w:r>
          </w:p>
        </w:tc>
        <w:tc>
          <w:tcPr>
            <w:tcW w:w="3686" w:type="dxa"/>
            <w:tcBorders>
              <w:top w:val="single" w:sz="4" w:space="0" w:color="auto"/>
            </w:tcBorders>
          </w:tcPr>
          <w:p w14:paraId="75EA8347" w14:textId="77777777" w:rsidR="00B4224F" w:rsidRPr="00B4484B" w:rsidRDefault="00B4224F" w:rsidP="002A2D45">
            <w:pPr>
              <w:keepNext/>
              <w:keepLines/>
              <w:tabs>
                <w:tab w:val="left" w:pos="567"/>
                <w:tab w:val="num" w:pos="851"/>
                <w:tab w:val="left" w:pos="993"/>
              </w:tabs>
              <w:jc w:val="center"/>
              <w:rPr>
                <w:rFonts w:cs="Tahoma"/>
                <w:sz w:val="20"/>
                <w:szCs w:val="20"/>
              </w:rPr>
            </w:pPr>
            <w:r w:rsidRPr="00B4484B">
              <w:rPr>
                <w:rFonts w:cs="Tahoma"/>
                <w:sz w:val="20"/>
                <w:szCs w:val="20"/>
              </w:rPr>
              <w:t xml:space="preserve">(Naziv ponudnika in podpis </w:t>
            </w:r>
          </w:p>
          <w:p w14:paraId="40BB3081" w14:textId="77777777" w:rsidR="00B4224F" w:rsidRPr="00B4484B" w:rsidRDefault="00B4224F" w:rsidP="002A2D45">
            <w:pPr>
              <w:keepNext/>
              <w:keepLines/>
              <w:tabs>
                <w:tab w:val="left" w:pos="567"/>
                <w:tab w:val="num" w:pos="851"/>
                <w:tab w:val="left" w:pos="993"/>
              </w:tabs>
              <w:jc w:val="center"/>
              <w:rPr>
                <w:rFonts w:cs="Tahoma"/>
                <w:sz w:val="20"/>
                <w:szCs w:val="20"/>
              </w:rPr>
            </w:pPr>
            <w:r w:rsidRPr="00B4484B">
              <w:rPr>
                <w:rFonts w:cs="Tahoma"/>
                <w:sz w:val="20"/>
                <w:szCs w:val="20"/>
              </w:rPr>
              <w:t>odgovorne osebe)</w:t>
            </w:r>
          </w:p>
        </w:tc>
      </w:tr>
    </w:tbl>
    <w:p w14:paraId="14261945" w14:textId="77777777" w:rsidR="00B4224F" w:rsidRPr="00B4484B" w:rsidRDefault="00B4224F" w:rsidP="002A2D45">
      <w:pPr>
        <w:keepNext/>
        <w:keepLines/>
        <w:tabs>
          <w:tab w:val="left" w:pos="567"/>
          <w:tab w:val="num" w:pos="851"/>
          <w:tab w:val="left" w:pos="993"/>
        </w:tabs>
        <w:jc w:val="both"/>
        <w:rPr>
          <w:rFonts w:cs="Tahoma"/>
          <w:b/>
          <w:i/>
          <w:sz w:val="16"/>
          <w:szCs w:val="16"/>
        </w:rPr>
      </w:pPr>
    </w:p>
    <w:p w14:paraId="14A42816" w14:textId="77777777" w:rsidR="00B4224F" w:rsidRPr="00B4484B" w:rsidRDefault="00B4224F" w:rsidP="002A2D45">
      <w:pPr>
        <w:keepNext/>
        <w:keepLines/>
        <w:tabs>
          <w:tab w:val="left" w:pos="567"/>
          <w:tab w:val="num" w:pos="851"/>
          <w:tab w:val="left" w:pos="993"/>
        </w:tabs>
        <w:jc w:val="both"/>
        <w:rPr>
          <w:rFonts w:cs="Tahoma"/>
          <w:i/>
          <w:sz w:val="18"/>
          <w:szCs w:val="17"/>
        </w:rPr>
      </w:pPr>
      <w:r w:rsidRPr="00B4484B">
        <w:rPr>
          <w:rFonts w:cs="Tahoma"/>
          <w:b/>
          <w:i/>
          <w:sz w:val="18"/>
          <w:szCs w:val="17"/>
        </w:rPr>
        <w:t xml:space="preserve">Navodilo: </w:t>
      </w:r>
      <w:r w:rsidRPr="00B4484B">
        <w:rPr>
          <w:rFonts w:cs="Tahoma"/>
          <w:i/>
          <w:sz w:val="18"/>
          <w:szCs w:val="17"/>
        </w:rPr>
        <w:t xml:space="preserve">V primeru, da odda več ponudnikov </w:t>
      </w:r>
      <w:r w:rsidRPr="00B4484B">
        <w:rPr>
          <w:rFonts w:cs="Tahoma"/>
          <w:i/>
          <w:sz w:val="18"/>
          <w:szCs w:val="17"/>
          <w:u w:val="single"/>
        </w:rPr>
        <w:t>skupno ponudbo</w:t>
      </w:r>
      <w:r w:rsidRPr="00B4484B">
        <w:rPr>
          <w:rFonts w:cs="Tahoma"/>
          <w:i/>
          <w:sz w:val="18"/>
          <w:szCs w:val="17"/>
        </w:rPr>
        <w:t xml:space="preserve">, morajo razmnožen obrazec priloge 1 izpolniti </w:t>
      </w:r>
      <w:r w:rsidRPr="00B4484B">
        <w:rPr>
          <w:rFonts w:cs="Tahoma"/>
          <w:b/>
          <w:i/>
          <w:sz w:val="18"/>
          <w:szCs w:val="17"/>
        </w:rPr>
        <w:t>VSI</w:t>
      </w:r>
      <w:r w:rsidRPr="00B4484B">
        <w:rPr>
          <w:rFonts w:cs="Tahoma"/>
          <w:i/>
          <w:sz w:val="18"/>
          <w:szCs w:val="17"/>
        </w:rPr>
        <w:t xml:space="preserve"> ponudniki – partnerji. V primeru skupne ponudbe se k prilogi 1 priloži </w:t>
      </w:r>
      <w:r w:rsidRPr="00B4484B">
        <w:rPr>
          <w:rFonts w:cs="Tahoma"/>
          <w:i/>
          <w:sz w:val="18"/>
          <w:szCs w:val="17"/>
          <w:u w:val="single"/>
        </w:rPr>
        <w:t>pravni akt o skupni izvedbi naročila</w:t>
      </w:r>
      <w:r w:rsidRPr="00B4484B">
        <w:rPr>
          <w:rFonts w:cs="Tahoma"/>
          <w:i/>
          <w:sz w:val="18"/>
          <w:szCs w:val="17"/>
        </w:rPr>
        <w:t>.</w:t>
      </w:r>
    </w:p>
    <w:p w14:paraId="78A29A6C" w14:textId="77777777" w:rsidR="00B4224F" w:rsidRPr="00B4484B" w:rsidRDefault="00B4224F" w:rsidP="002A2D45">
      <w:pPr>
        <w:keepNext/>
        <w:keepLines/>
        <w:tabs>
          <w:tab w:val="left" w:pos="567"/>
          <w:tab w:val="num" w:pos="851"/>
          <w:tab w:val="left" w:pos="993"/>
        </w:tabs>
        <w:jc w:val="both"/>
        <w:rPr>
          <w:rFonts w:cs="Tahoma"/>
          <w:b/>
          <w:i/>
          <w:sz w:val="12"/>
          <w:szCs w:val="12"/>
          <w:u w:val="single"/>
        </w:rPr>
      </w:pPr>
    </w:p>
    <w:p w14:paraId="110B178D" w14:textId="77777777" w:rsidR="00B4224F" w:rsidRPr="00B4484B" w:rsidRDefault="00B4224F" w:rsidP="002A2D45">
      <w:pPr>
        <w:keepNext/>
        <w:keepLines/>
        <w:tabs>
          <w:tab w:val="left" w:pos="567"/>
          <w:tab w:val="num" w:pos="851"/>
          <w:tab w:val="left" w:pos="993"/>
        </w:tabs>
        <w:jc w:val="both"/>
        <w:rPr>
          <w:rFonts w:cs="Tahoma"/>
          <w:b/>
          <w:i/>
          <w:iCs/>
          <w:sz w:val="18"/>
          <w:szCs w:val="17"/>
          <w:u w:val="single"/>
        </w:rPr>
      </w:pPr>
      <w:r w:rsidRPr="00B4484B">
        <w:rPr>
          <w:rFonts w:cs="Tahoma"/>
          <w:i/>
          <w:iCs/>
          <w:sz w:val="18"/>
          <w:szCs w:val="17"/>
        </w:rPr>
        <w:t xml:space="preserve">Ponudnik </w:t>
      </w:r>
      <w:r w:rsidRPr="00B4484B">
        <w:rPr>
          <w:rFonts w:cs="Tahoma"/>
          <w:i/>
          <w:iCs/>
          <w:sz w:val="18"/>
          <w:szCs w:val="17"/>
          <w:u w:val="single"/>
        </w:rPr>
        <w:t>obrazec</w:t>
      </w:r>
      <w:r w:rsidRPr="00B4484B">
        <w:rPr>
          <w:rFonts w:cs="Tahoma"/>
          <w:b/>
          <w:i/>
          <w:iCs/>
          <w:sz w:val="18"/>
          <w:szCs w:val="17"/>
        </w:rPr>
        <w:t xml:space="preserve"> </w:t>
      </w:r>
      <w:r w:rsidRPr="00B4484B">
        <w:rPr>
          <w:rFonts w:cs="Tahoma"/>
          <w:i/>
          <w:iCs/>
          <w:sz w:val="18"/>
          <w:szCs w:val="17"/>
        </w:rPr>
        <w:t>v okviru sistema e-JN</w:t>
      </w:r>
      <w:r w:rsidRPr="00B4484B">
        <w:rPr>
          <w:rFonts w:cs="Tahoma"/>
          <w:b/>
          <w:i/>
          <w:iCs/>
          <w:sz w:val="18"/>
          <w:szCs w:val="17"/>
        </w:rPr>
        <w:t xml:space="preserve"> </w:t>
      </w:r>
      <w:r w:rsidRPr="00B4484B">
        <w:rPr>
          <w:rFonts w:cs="Tahoma"/>
          <w:b/>
          <w:i/>
          <w:iCs/>
          <w:sz w:val="18"/>
          <w:szCs w:val="17"/>
          <w:u w:val="single"/>
        </w:rPr>
        <w:t>naloži v Razdelek »DOKUMENTI«, del »Ostale priloge«!!!</w:t>
      </w:r>
    </w:p>
    <w:p w14:paraId="71932881" w14:textId="77777777" w:rsidR="00B4224F" w:rsidRPr="00B4484B" w:rsidRDefault="00B4224F" w:rsidP="002A2D45">
      <w:pPr>
        <w:keepNext/>
        <w:keepLines/>
        <w:tabs>
          <w:tab w:val="left" w:pos="567"/>
          <w:tab w:val="num" w:pos="851"/>
          <w:tab w:val="left" w:pos="993"/>
        </w:tabs>
        <w:jc w:val="both"/>
        <w:rPr>
          <w:rFonts w:cs="Tahoma"/>
          <w:b/>
          <w:i/>
          <w:iCs/>
          <w:sz w:val="12"/>
          <w:szCs w:val="12"/>
          <w:u w:val="single"/>
        </w:rPr>
      </w:pPr>
    </w:p>
    <w:p w14:paraId="3585C41E" w14:textId="77777777" w:rsidR="00B4224F" w:rsidRPr="00B4484B" w:rsidRDefault="00B4224F" w:rsidP="002A2D45">
      <w:pPr>
        <w:keepNext/>
        <w:keepLines/>
        <w:tabs>
          <w:tab w:val="left" w:pos="567"/>
          <w:tab w:val="num" w:pos="851"/>
          <w:tab w:val="left" w:pos="993"/>
        </w:tabs>
        <w:jc w:val="both"/>
        <w:rPr>
          <w:rFonts w:cs="Tahoma"/>
          <w:i/>
          <w:iCs/>
          <w:sz w:val="18"/>
          <w:szCs w:val="17"/>
          <w:u w:val="single"/>
        </w:rPr>
      </w:pPr>
      <w:r w:rsidRPr="00B4484B">
        <w:rPr>
          <w:rFonts w:cs="Tahoma"/>
          <w:b/>
          <w:i/>
          <w:iCs/>
          <w:sz w:val="18"/>
          <w:szCs w:val="17"/>
          <w:u w:val="single"/>
        </w:rPr>
        <w:t xml:space="preserve">Opomba: </w:t>
      </w:r>
      <w:r w:rsidRPr="00B4484B">
        <w:rPr>
          <w:rFonts w:cs="Tahoma"/>
          <w:i/>
          <w:iCs/>
          <w:sz w:val="18"/>
          <w:szCs w:val="17"/>
          <w:u w:val="single"/>
        </w:rPr>
        <w:t>Zgoraj navedeni podatki bodo objavljeni na Portalu javnih naročil kot kontaktni podatki ponudnika.</w:t>
      </w:r>
    </w:p>
    <w:p w14:paraId="407AA48B" w14:textId="77777777" w:rsidR="00685787" w:rsidRPr="00B4484B" w:rsidRDefault="00685787" w:rsidP="002A2D45">
      <w:pPr>
        <w:keepNext/>
        <w:keepLines/>
        <w:ind w:left="1701" w:hanging="1701"/>
        <w:jc w:val="both"/>
        <w:rPr>
          <w:rFonts w:cs="Tahoma"/>
          <w:b/>
          <w:sz w:val="20"/>
          <w:szCs w:val="20"/>
        </w:rPr>
      </w:pPr>
    </w:p>
    <w:p w14:paraId="3A74A226" w14:textId="6CB3B364" w:rsidR="006731E0" w:rsidRPr="00B4484B" w:rsidRDefault="006731E0" w:rsidP="002A2D45">
      <w:pPr>
        <w:keepNext/>
        <w:keepLines/>
        <w:tabs>
          <w:tab w:val="left" w:pos="567"/>
          <w:tab w:val="num" w:pos="851"/>
          <w:tab w:val="left" w:pos="993"/>
        </w:tabs>
        <w:jc w:val="right"/>
        <w:rPr>
          <w:rFonts w:cs="Tahoma"/>
          <w:b/>
          <w:sz w:val="20"/>
          <w:szCs w:val="20"/>
        </w:rPr>
      </w:pPr>
    </w:p>
    <w:p w14:paraId="44F5E496" w14:textId="36CFA2C6" w:rsidR="00C81907" w:rsidRPr="00B4484B" w:rsidRDefault="00C81907" w:rsidP="002A2D45">
      <w:pPr>
        <w:keepNext/>
        <w:keepLines/>
        <w:tabs>
          <w:tab w:val="left" w:pos="567"/>
          <w:tab w:val="num" w:pos="851"/>
          <w:tab w:val="left" w:pos="993"/>
        </w:tabs>
        <w:jc w:val="right"/>
        <w:rPr>
          <w:rFonts w:cs="Tahoma"/>
          <w:b/>
          <w:sz w:val="20"/>
          <w:szCs w:val="20"/>
        </w:rPr>
      </w:pPr>
    </w:p>
    <w:p w14:paraId="56A450B5" w14:textId="77777777" w:rsidR="00B4224F" w:rsidRPr="00B4484B" w:rsidRDefault="00B4224F" w:rsidP="002A2D45">
      <w:pPr>
        <w:keepNext/>
        <w:keepLines/>
        <w:tabs>
          <w:tab w:val="left" w:pos="567"/>
          <w:tab w:val="num" w:pos="851"/>
          <w:tab w:val="left" w:pos="993"/>
        </w:tabs>
        <w:jc w:val="right"/>
        <w:rPr>
          <w:rFonts w:cs="Tahoma"/>
          <w:b/>
          <w:sz w:val="20"/>
          <w:szCs w:val="20"/>
        </w:rPr>
      </w:pPr>
    </w:p>
    <w:p w14:paraId="11066090" w14:textId="77777777" w:rsidR="00201EFB" w:rsidRPr="00B4484B" w:rsidRDefault="00961920" w:rsidP="002A2D45">
      <w:pPr>
        <w:keepNext/>
        <w:keepLines/>
        <w:tabs>
          <w:tab w:val="left" w:pos="567"/>
          <w:tab w:val="num" w:pos="851"/>
          <w:tab w:val="left" w:pos="993"/>
        </w:tabs>
        <w:jc w:val="right"/>
        <w:rPr>
          <w:rFonts w:cs="Tahoma"/>
          <w:b/>
          <w:sz w:val="20"/>
          <w:szCs w:val="20"/>
        </w:rPr>
      </w:pPr>
      <w:r w:rsidRPr="00B4484B">
        <w:rPr>
          <w:rFonts w:cs="Tahoma"/>
          <w:b/>
          <w:sz w:val="20"/>
          <w:szCs w:val="20"/>
        </w:rPr>
        <w:lastRenderedPageBreak/>
        <w:t>Obrazec 1 k P</w:t>
      </w:r>
      <w:r w:rsidR="00201EFB" w:rsidRPr="00B4484B">
        <w:rPr>
          <w:rFonts w:cs="Tahoma"/>
          <w:b/>
          <w:sz w:val="20"/>
          <w:szCs w:val="20"/>
        </w:rPr>
        <w:t xml:space="preserve">rilogi 1 </w:t>
      </w:r>
    </w:p>
    <w:p w14:paraId="3CB33247" w14:textId="77777777" w:rsidR="00201EFB" w:rsidRPr="00B4484B" w:rsidRDefault="00201EFB" w:rsidP="002A2D45">
      <w:pPr>
        <w:keepNext/>
        <w:keepLines/>
        <w:jc w:val="both"/>
        <w:rPr>
          <w:rFonts w:cs="Tahoma"/>
          <w:sz w:val="20"/>
          <w:szCs w:val="20"/>
        </w:rPr>
      </w:pPr>
    </w:p>
    <w:p w14:paraId="419CAFF3" w14:textId="77777777" w:rsidR="00201EFB" w:rsidRPr="00B4484B" w:rsidRDefault="00201EFB" w:rsidP="002A2D45">
      <w:pPr>
        <w:keepNext/>
        <w:keepLines/>
        <w:jc w:val="both"/>
        <w:rPr>
          <w:rFonts w:cs="Tahoma"/>
          <w:sz w:val="20"/>
          <w:szCs w:val="20"/>
        </w:rPr>
      </w:pPr>
    </w:p>
    <w:p w14:paraId="3316D52B" w14:textId="77777777" w:rsidR="00201EFB" w:rsidRPr="00B4484B" w:rsidRDefault="00201EFB" w:rsidP="002A2D45">
      <w:pPr>
        <w:keepNext/>
        <w:keepLines/>
        <w:jc w:val="center"/>
        <w:rPr>
          <w:rFonts w:cs="Tahoma"/>
          <w:b/>
          <w:sz w:val="22"/>
          <w:szCs w:val="22"/>
        </w:rPr>
      </w:pPr>
      <w:r w:rsidRPr="00B4484B">
        <w:rPr>
          <w:rFonts w:cs="Tahoma"/>
          <w:b/>
          <w:sz w:val="22"/>
          <w:szCs w:val="22"/>
        </w:rPr>
        <w:t>PRAVNI AKT O SKUPNI IZVEDBI NAROČILA</w:t>
      </w:r>
    </w:p>
    <w:p w14:paraId="0DFCAEF0" w14:textId="77777777" w:rsidR="00201EFB" w:rsidRPr="00B4484B" w:rsidRDefault="00201EFB" w:rsidP="002A2D45">
      <w:pPr>
        <w:keepNext/>
        <w:keepLines/>
        <w:jc w:val="both"/>
        <w:rPr>
          <w:rFonts w:cs="Tahoma"/>
          <w:sz w:val="20"/>
          <w:szCs w:val="20"/>
        </w:rPr>
      </w:pPr>
    </w:p>
    <w:p w14:paraId="31CFD846" w14:textId="77777777" w:rsidR="00201EFB" w:rsidRPr="00B4484B" w:rsidRDefault="00201EFB" w:rsidP="002A2D45">
      <w:pPr>
        <w:keepNext/>
        <w:keepLines/>
        <w:jc w:val="both"/>
        <w:rPr>
          <w:rFonts w:cs="Tahoma"/>
          <w:sz w:val="20"/>
          <w:szCs w:val="20"/>
        </w:rPr>
      </w:pPr>
      <w:r w:rsidRPr="00B4484B">
        <w:rPr>
          <w:rFonts w:cs="Tahoma"/>
          <w:sz w:val="20"/>
          <w:szCs w:val="20"/>
        </w:rPr>
        <w:t>Za Obrazcem 1 k prilogi 1 se priloži pravni akt o skupni izvedbi naročila, podpisan in žigosan s strani vseh ponudnikov, ki sodelujejo pri izvedbi naročila.</w:t>
      </w:r>
    </w:p>
    <w:p w14:paraId="0DA8B9EB" w14:textId="77777777" w:rsidR="00201EFB" w:rsidRPr="00B4484B" w:rsidRDefault="00201EFB" w:rsidP="002A2D45">
      <w:pPr>
        <w:keepNext/>
        <w:keepLines/>
        <w:rPr>
          <w:rFonts w:ascii="Times New Roman" w:hAnsi="Times New Roman"/>
          <w:sz w:val="20"/>
          <w:szCs w:val="20"/>
        </w:rPr>
      </w:pPr>
      <w:r w:rsidRPr="00B4484B">
        <w:rPr>
          <w:rFonts w:ascii="Times New Roman" w:hAnsi="Times New Roman"/>
          <w:sz w:val="20"/>
          <w:szCs w:val="20"/>
        </w:rPr>
        <w:br w:type="page"/>
      </w: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1134"/>
      </w:tblGrid>
      <w:tr w:rsidR="00685787" w:rsidRPr="00B4484B" w14:paraId="6A2B2756" w14:textId="77777777" w:rsidTr="00F41D64">
        <w:tc>
          <w:tcPr>
            <w:tcW w:w="608" w:type="dxa"/>
            <w:tcBorders>
              <w:right w:val="nil"/>
            </w:tcBorders>
          </w:tcPr>
          <w:p w14:paraId="26605B29" w14:textId="77777777" w:rsidR="00685787" w:rsidRPr="00B4484B" w:rsidRDefault="00685787" w:rsidP="002A2D45">
            <w:pPr>
              <w:keepNext/>
              <w:keepLines/>
              <w:jc w:val="both"/>
              <w:rPr>
                <w:rFonts w:cs="Tahoma"/>
                <w:sz w:val="20"/>
                <w:szCs w:val="20"/>
              </w:rPr>
            </w:pPr>
            <w:r w:rsidRPr="00B4484B">
              <w:rPr>
                <w:rFonts w:ascii="Times New Roman" w:hAnsi="Times New Roman"/>
                <w:sz w:val="20"/>
                <w:szCs w:val="20"/>
              </w:rPr>
              <w:lastRenderedPageBreak/>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579" w:type="dxa"/>
            <w:tcBorders>
              <w:left w:val="nil"/>
            </w:tcBorders>
            <w:vAlign w:val="bottom"/>
          </w:tcPr>
          <w:p w14:paraId="599602DE" w14:textId="77777777" w:rsidR="00685787" w:rsidRPr="00B4484B" w:rsidRDefault="00685787" w:rsidP="002A2D45">
            <w:pPr>
              <w:keepNext/>
              <w:keepLines/>
              <w:rPr>
                <w:rFonts w:cs="Tahoma"/>
                <w:sz w:val="20"/>
                <w:szCs w:val="20"/>
              </w:rPr>
            </w:pPr>
            <w:r w:rsidRPr="00B4484B">
              <w:rPr>
                <w:rFonts w:cs="Tahoma"/>
                <w:sz w:val="20"/>
                <w:szCs w:val="20"/>
                <w:lang w:eastAsia="en-US"/>
              </w:rPr>
              <w:t>PONUDBA</w:t>
            </w:r>
          </w:p>
        </w:tc>
        <w:tc>
          <w:tcPr>
            <w:tcW w:w="1134" w:type="dxa"/>
          </w:tcPr>
          <w:p w14:paraId="6AF8E9B8" w14:textId="77777777" w:rsidR="00685787" w:rsidRPr="00B4484B" w:rsidRDefault="00685787" w:rsidP="002A2D45">
            <w:pPr>
              <w:keepNext/>
              <w:keepLines/>
              <w:jc w:val="both"/>
              <w:rPr>
                <w:rFonts w:cs="Tahoma"/>
                <w:b/>
                <w:iCs/>
                <w:sz w:val="20"/>
                <w:szCs w:val="20"/>
              </w:rPr>
            </w:pPr>
            <w:r w:rsidRPr="00B4484B">
              <w:rPr>
                <w:rFonts w:cs="Tahoma"/>
                <w:b/>
                <w:iCs/>
                <w:sz w:val="20"/>
                <w:szCs w:val="20"/>
              </w:rPr>
              <w:t>Priloga   2</w:t>
            </w:r>
          </w:p>
        </w:tc>
      </w:tr>
    </w:tbl>
    <w:p w14:paraId="3ABAABDF" w14:textId="77777777" w:rsidR="00685787" w:rsidRPr="00B4484B" w:rsidRDefault="00685787" w:rsidP="002A2D45">
      <w:pPr>
        <w:keepNext/>
        <w:keepLines/>
        <w:rPr>
          <w:rFonts w:ascii="Times New Roman" w:hAnsi="Times New Roman"/>
          <w:sz w:val="20"/>
          <w:szCs w:val="20"/>
        </w:rPr>
      </w:pPr>
    </w:p>
    <w:p w14:paraId="25A7BD5F" w14:textId="756A21CE" w:rsidR="00280C0D" w:rsidRPr="00B4484B" w:rsidRDefault="00280C0D" w:rsidP="002A2D45">
      <w:pPr>
        <w:keepNext/>
        <w:keepLines/>
        <w:ind w:left="1701" w:hanging="1701"/>
        <w:jc w:val="both"/>
        <w:rPr>
          <w:rFonts w:cs="Tahoma"/>
          <w:sz w:val="20"/>
          <w:szCs w:val="20"/>
        </w:rPr>
      </w:pPr>
      <w:r w:rsidRPr="00B4484B">
        <w:rPr>
          <w:rFonts w:cs="Tahoma"/>
          <w:sz w:val="20"/>
          <w:szCs w:val="20"/>
        </w:rPr>
        <w:t>Ponudnik: _______________________________________________________________,</w:t>
      </w:r>
    </w:p>
    <w:p w14:paraId="5F895E5F" w14:textId="77777777" w:rsidR="00280C0D" w:rsidRPr="00B4484B" w:rsidRDefault="00280C0D" w:rsidP="002A2D45">
      <w:pPr>
        <w:keepNext/>
        <w:keepLines/>
        <w:ind w:left="1701" w:hanging="1701"/>
        <w:jc w:val="both"/>
        <w:rPr>
          <w:rFonts w:cs="Tahoma"/>
          <w:sz w:val="20"/>
          <w:szCs w:val="20"/>
        </w:rPr>
      </w:pPr>
    </w:p>
    <w:p w14:paraId="0480E0E3" w14:textId="09A90258" w:rsidR="00E0567C" w:rsidRPr="00B4484B" w:rsidRDefault="00961920" w:rsidP="00280C0D">
      <w:pPr>
        <w:keepNext/>
        <w:keepLines/>
        <w:ind w:left="1701" w:hanging="1701"/>
        <w:jc w:val="both"/>
        <w:rPr>
          <w:rFonts w:cs="Tahoma"/>
          <w:b/>
          <w:sz w:val="20"/>
          <w:szCs w:val="20"/>
        </w:rPr>
      </w:pPr>
      <w:r w:rsidRPr="00B4484B">
        <w:rPr>
          <w:rFonts w:cs="Tahoma"/>
          <w:sz w:val="20"/>
          <w:szCs w:val="20"/>
        </w:rPr>
        <w:t>PONUDBA št. _______________ za</w:t>
      </w:r>
      <w:r w:rsidR="00280C0D" w:rsidRPr="00B4484B">
        <w:rPr>
          <w:rFonts w:cs="Tahoma"/>
          <w:sz w:val="20"/>
          <w:szCs w:val="20"/>
        </w:rPr>
        <w:t xml:space="preserve"> </w:t>
      </w:r>
      <w:r w:rsidRPr="00B4484B">
        <w:rPr>
          <w:rFonts w:cs="Tahoma"/>
          <w:b/>
          <w:sz w:val="20"/>
          <w:szCs w:val="20"/>
        </w:rPr>
        <w:t>Javno naročilo:</w:t>
      </w:r>
      <w:r w:rsidRPr="00B4484B">
        <w:rPr>
          <w:rFonts w:ascii="Times New Roman" w:hAnsi="Times New Roman"/>
          <w:sz w:val="20"/>
          <w:szCs w:val="20"/>
        </w:rPr>
        <w:t xml:space="preserve"> </w:t>
      </w:r>
      <w:r w:rsidR="001225D8" w:rsidRPr="00B4484B">
        <w:rPr>
          <w:rFonts w:cs="Tahoma"/>
          <w:b/>
          <w:sz w:val="20"/>
          <w:szCs w:val="20"/>
        </w:rPr>
        <w:t>LPT-128/25</w:t>
      </w:r>
      <w:r w:rsidR="00CE2307" w:rsidRPr="00B4484B">
        <w:rPr>
          <w:rFonts w:cs="Tahoma"/>
          <w:b/>
          <w:sz w:val="20"/>
          <w:szCs w:val="20"/>
        </w:rPr>
        <w:t xml:space="preserve"> </w:t>
      </w:r>
      <w:r w:rsidR="001225D8" w:rsidRPr="00B4484B">
        <w:rPr>
          <w:rFonts w:cs="Tahoma"/>
          <w:b/>
          <w:sz w:val="20"/>
          <w:szCs w:val="20"/>
        </w:rPr>
        <w:t>Nakup treh čistilnih strojev</w:t>
      </w:r>
      <w:r w:rsidR="00CE2307" w:rsidRPr="00B4484B">
        <w:rPr>
          <w:rFonts w:cs="Tahoma"/>
          <w:b/>
          <w:sz w:val="20"/>
          <w:szCs w:val="20"/>
        </w:rPr>
        <w:t xml:space="preserve"> </w:t>
      </w:r>
    </w:p>
    <w:p w14:paraId="33CBA47D" w14:textId="267223EE" w:rsidR="00280C0D" w:rsidRPr="00B4484B" w:rsidRDefault="00280C0D" w:rsidP="00280C0D">
      <w:pPr>
        <w:keepNext/>
        <w:keepLines/>
        <w:ind w:left="1701" w:hanging="1701"/>
        <w:jc w:val="both"/>
        <w:rPr>
          <w:rFonts w:cs="Tahoma"/>
          <w:sz w:val="20"/>
          <w:szCs w:val="20"/>
        </w:rPr>
      </w:pPr>
    </w:p>
    <w:p w14:paraId="638500BF" w14:textId="77777777" w:rsidR="00280C0D" w:rsidRPr="00280C0D" w:rsidRDefault="00280C0D" w:rsidP="00280C0D">
      <w:pPr>
        <w:keepNext/>
        <w:keepLines/>
        <w:jc w:val="both"/>
        <w:rPr>
          <w:rFonts w:cs="Tahoma"/>
          <w:iCs/>
          <w:sz w:val="20"/>
          <w:szCs w:val="20"/>
        </w:rPr>
      </w:pPr>
      <w:r w:rsidRPr="00280C0D">
        <w:rPr>
          <w:rFonts w:cs="Tahoma"/>
          <w:b/>
          <w:sz w:val="20"/>
          <w:szCs w:val="20"/>
        </w:rPr>
        <w:t>za</w:t>
      </w:r>
      <w:r w:rsidRPr="00280C0D">
        <w:rPr>
          <w:rFonts w:cs="Tahoma"/>
          <w:sz w:val="20"/>
          <w:szCs w:val="20"/>
        </w:rPr>
        <w:t xml:space="preserve"> </w:t>
      </w:r>
      <w:r w:rsidRPr="00280C0D">
        <w:rPr>
          <w:rFonts w:cs="Tahoma"/>
          <w:b/>
          <w:sz w:val="20"/>
          <w:szCs w:val="20"/>
        </w:rPr>
        <w:t>Sklop  št. ___ : ___________</w:t>
      </w:r>
      <w:r w:rsidRPr="00280C0D">
        <w:rPr>
          <w:rFonts w:cs="Tahoma"/>
          <w:sz w:val="20"/>
          <w:szCs w:val="20"/>
        </w:rPr>
        <w:t>__________________________________</w:t>
      </w:r>
    </w:p>
    <w:p w14:paraId="736CB662" w14:textId="254288A5" w:rsidR="00961920" w:rsidRPr="00B4484B" w:rsidRDefault="00961920" w:rsidP="002A2D45">
      <w:pPr>
        <w:keepNext/>
        <w:keepLines/>
        <w:rPr>
          <w:rFonts w:cs="Tahoma"/>
          <w:b/>
          <w:sz w:val="20"/>
          <w:szCs w:val="20"/>
        </w:rPr>
      </w:pPr>
    </w:p>
    <w:p w14:paraId="5467E9D2" w14:textId="77777777" w:rsidR="00CE2307" w:rsidRPr="00B4484B" w:rsidRDefault="00CE2307" w:rsidP="002A2D45">
      <w:pPr>
        <w:keepNext/>
        <w:keepLines/>
        <w:ind w:left="1080" w:hanging="1080"/>
        <w:jc w:val="both"/>
        <w:rPr>
          <w:rFonts w:cs="Tahoma"/>
          <w:b/>
          <w:sz w:val="20"/>
          <w:szCs w:val="20"/>
        </w:rPr>
      </w:pPr>
      <w:r w:rsidRPr="00B4484B">
        <w:rPr>
          <w:rFonts w:cs="Tahoma"/>
          <w:sz w:val="20"/>
          <w:szCs w:val="20"/>
        </w:rPr>
        <w:t>Ponudbo oddajamo (označi):</w:t>
      </w:r>
      <w:r w:rsidRPr="00B4484B">
        <w:rPr>
          <w:rFonts w:cs="Tahoma"/>
          <w:b/>
          <w:sz w:val="20"/>
          <w:szCs w:val="20"/>
        </w:rPr>
        <w:t xml:space="preserve"> </w:t>
      </w:r>
    </w:p>
    <w:p w14:paraId="3181F40F" w14:textId="77777777" w:rsidR="00CE2307" w:rsidRPr="00B4484B" w:rsidRDefault="00CE2307" w:rsidP="002A2D45">
      <w:pPr>
        <w:keepNext/>
        <w:keepLines/>
        <w:ind w:left="1080" w:hanging="1080"/>
        <w:jc w:val="both"/>
        <w:rPr>
          <w:rFonts w:cs="Tahoma"/>
          <w:b/>
          <w:sz w:val="20"/>
          <w:szCs w:val="20"/>
        </w:rPr>
      </w:pPr>
    </w:p>
    <w:p w14:paraId="617CA3F6" w14:textId="77777777" w:rsidR="00CE2307" w:rsidRPr="00B4484B" w:rsidRDefault="00CE2307" w:rsidP="002A2D45">
      <w:pPr>
        <w:keepNext/>
        <w:keepLines/>
        <w:ind w:left="1080" w:hanging="1080"/>
        <w:jc w:val="both"/>
        <w:rPr>
          <w:rFonts w:cs="Tahoma"/>
          <w:bCs/>
          <w:sz w:val="18"/>
          <w:szCs w:val="18"/>
        </w:rPr>
      </w:pPr>
      <w:r w:rsidRPr="00B4484B">
        <w:rPr>
          <w:rFonts w:cs="Tahoma"/>
          <w:b/>
          <w:noProof/>
          <w:sz w:val="18"/>
          <w:szCs w:val="18"/>
        </w:rPr>
        <mc:AlternateContent>
          <mc:Choice Requires="wps">
            <w:drawing>
              <wp:anchor distT="0" distB="0" distL="114300" distR="114300" simplePos="0" relativeHeight="251669504" behindDoc="0" locked="0" layoutInCell="1" allowOverlap="1" wp14:anchorId="65374364" wp14:editId="14213423">
                <wp:simplePos x="0" y="0"/>
                <wp:positionH relativeFrom="margin">
                  <wp:posOffset>1539551</wp:posOffset>
                </wp:positionH>
                <wp:positionV relativeFrom="paragraph">
                  <wp:posOffset>3797</wp:posOffset>
                </wp:positionV>
                <wp:extent cx="260985" cy="233045"/>
                <wp:effectExtent l="0" t="0" r="24765" b="14605"/>
                <wp:wrapNone/>
                <wp:docPr id="16" name="Pravokotnik 16"/>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304D4632" w14:textId="77777777" w:rsidR="00CE2307" w:rsidRPr="007A6555" w:rsidRDefault="00CE2307" w:rsidP="00CE2307">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374364" id="Pravokotnik 16" o:spid="_x0000_s1030" style="position:absolute;left:0;text-align:left;margin-left:121.2pt;margin-top:.3pt;width:20.55pt;height:18.3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" filled="f" strokecolor="windowText" strokeweight="1pt">
                <v:textbox inset="1mm,0,0,0">
                  <w:txbxContent>
                    <w:p w14:paraId="304D4632" w14:textId="77777777" w:rsidR="00CE2307" w:rsidRPr="007A6555" w:rsidRDefault="00CE2307" w:rsidP="00CE2307">
                      <w:pPr>
                        <w:rPr>
                          <w:rFonts w:cs="Tahoma"/>
                          <w:sz w:val="18"/>
                          <w:szCs w:val="18"/>
                          <w14:shadow w14:blurRad="50800" w14:dist="50800" w14:dir="5400000" w14:sx="0" w14:sy="0" w14:kx="0" w14:ky="0" w14:algn="ctr">
                            <w14:schemeClr w14:val="tx1"/>
                          </w14:shadow>
                        </w:rPr>
                      </w:pPr>
                    </w:p>
                  </w:txbxContent>
                </v:textbox>
                <w10:wrap anchorx="margin"/>
              </v:rect>
            </w:pict>
          </mc:Fallback>
        </mc:AlternateContent>
      </w:r>
      <w:r w:rsidRPr="00B4484B">
        <w:rPr>
          <w:rFonts w:cs="Tahoma"/>
          <w:b/>
          <w:noProof/>
          <w:sz w:val="18"/>
          <w:szCs w:val="18"/>
        </w:rPr>
        <mc:AlternateContent>
          <mc:Choice Requires="wps">
            <w:drawing>
              <wp:anchor distT="0" distB="0" distL="114300" distR="114300" simplePos="0" relativeHeight="251666432" behindDoc="0" locked="0" layoutInCell="1" allowOverlap="1" wp14:anchorId="58D9F044" wp14:editId="3BE33A78">
                <wp:simplePos x="0" y="0"/>
                <wp:positionH relativeFrom="margin">
                  <wp:posOffset>150495</wp:posOffset>
                </wp:positionH>
                <wp:positionV relativeFrom="paragraph">
                  <wp:posOffset>5080</wp:posOffset>
                </wp:positionV>
                <wp:extent cx="260985" cy="233045"/>
                <wp:effectExtent l="0" t="0" r="24765" b="14605"/>
                <wp:wrapNone/>
                <wp:docPr id="17" name="Pravokotnik 17"/>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2AACBC99" w14:textId="77777777" w:rsidR="00CE2307" w:rsidRPr="007A6555" w:rsidRDefault="00CE2307" w:rsidP="00CE2307">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D9F044" id="Pravokotnik 17" o:spid="_x0000_s1031" style="position:absolute;left:0;text-align:left;margin-left:11.85pt;margin-top:.4pt;width:20.55pt;height:18.3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" filled="f" strokecolor="windowText" strokeweight="1pt">
                <v:textbox inset="1mm,0,0,0">
                  <w:txbxContent>
                    <w:p w14:paraId="2AACBC99" w14:textId="77777777" w:rsidR="00CE2307" w:rsidRPr="007A6555" w:rsidRDefault="00CE2307" w:rsidP="00CE2307">
                      <w:pPr>
                        <w:rPr>
                          <w:rFonts w:cs="Tahoma"/>
                          <w:sz w:val="18"/>
                          <w:szCs w:val="18"/>
                          <w14:shadow w14:blurRad="50800" w14:dist="50800" w14:dir="5400000" w14:sx="0" w14:sy="0" w14:kx="0" w14:ky="0" w14:algn="ctr">
                            <w14:schemeClr w14:val="tx1"/>
                          </w14:shadow>
                        </w:rPr>
                      </w:pPr>
                    </w:p>
                  </w:txbxContent>
                </v:textbox>
                <w10:wrap anchorx="margin"/>
              </v:rect>
            </w:pict>
          </mc:Fallback>
        </mc:AlternateContent>
      </w:r>
      <w:r w:rsidRPr="00B4484B">
        <w:rPr>
          <w:rFonts w:cs="Tahoma"/>
          <w:b/>
          <w:noProof/>
          <w:sz w:val="18"/>
          <w:szCs w:val="18"/>
        </w:rPr>
        <mc:AlternateContent>
          <mc:Choice Requires="wps">
            <w:drawing>
              <wp:anchor distT="0" distB="0" distL="114300" distR="114300" simplePos="0" relativeHeight="251667456" behindDoc="0" locked="0" layoutInCell="1" allowOverlap="1" wp14:anchorId="1746D84D" wp14:editId="13E4B91F">
                <wp:simplePos x="0" y="0"/>
                <wp:positionH relativeFrom="margin">
                  <wp:posOffset>2977515</wp:posOffset>
                </wp:positionH>
                <wp:positionV relativeFrom="paragraph">
                  <wp:posOffset>5080</wp:posOffset>
                </wp:positionV>
                <wp:extent cx="260985" cy="242570"/>
                <wp:effectExtent l="0" t="0" r="24765" b="24130"/>
                <wp:wrapNone/>
                <wp:docPr id="18" name="Pravokotnik 18"/>
                <wp:cNvGraphicFramePr/>
                <a:graphic xmlns:a="http://schemas.openxmlformats.org/drawingml/2006/main">
                  <a:graphicData uri="http://schemas.microsoft.com/office/word/2010/wordprocessingShape">
                    <wps:wsp>
                      <wps:cNvSpPr/>
                      <wps:spPr>
                        <a:xfrm>
                          <a:off x="0" y="0"/>
                          <a:ext cx="260985" cy="242570"/>
                        </a:xfrm>
                        <a:prstGeom prst="rect">
                          <a:avLst/>
                        </a:prstGeom>
                        <a:noFill/>
                        <a:ln w="12700" cap="flat" cmpd="sng" algn="ctr">
                          <a:solidFill>
                            <a:sysClr val="windowText" lastClr="000000"/>
                          </a:solidFill>
                          <a:prstDash val="solid"/>
                        </a:ln>
                        <a:effectLst/>
                      </wps:spPr>
                      <wps:txbx>
                        <w:txbxContent>
                          <w:p w14:paraId="0E29C06D" w14:textId="77777777" w:rsidR="00CE2307" w:rsidRPr="007A6555" w:rsidRDefault="00CE2307" w:rsidP="00CE2307">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46D84D" id="Pravokotnik 18" o:spid="_x0000_s1032" style="position:absolute;left:0;text-align:left;margin-left:234.45pt;margin-top:.4pt;width:20.55pt;height:19.1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" filled="f" strokecolor="windowText" strokeweight="1pt">
                <v:textbox inset="1mm,0,0,0">
                  <w:txbxContent>
                    <w:p w14:paraId="0E29C06D" w14:textId="77777777" w:rsidR="00CE2307" w:rsidRPr="007A6555" w:rsidRDefault="00CE2307" w:rsidP="00CE2307">
                      <w:pPr>
                        <w:rPr>
                          <w:rFonts w:cs="Tahoma"/>
                          <w:sz w:val="18"/>
                          <w:szCs w:val="18"/>
                          <w14:shadow w14:blurRad="50800" w14:dist="50800" w14:dir="5400000" w14:sx="0" w14:sy="0" w14:kx="0" w14:ky="0" w14:algn="ctr">
                            <w14:schemeClr w14:val="tx1"/>
                          </w14:shadow>
                        </w:rPr>
                      </w:pPr>
                    </w:p>
                  </w:txbxContent>
                </v:textbox>
                <w10:wrap anchorx="margin"/>
              </v:rect>
            </w:pict>
          </mc:Fallback>
        </mc:AlternateContent>
      </w:r>
      <w:r w:rsidRPr="00B4484B">
        <w:rPr>
          <w:rFonts w:cs="Tahoma"/>
          <w:b/>
          <w:noProof/>
          <w:sz w:val="18"/>
          <w:szCs w:val="18"/>
        </w:rPr>
        <mc:AlternateContent>
          <mc:Choice Requires="wps">
            <w:drawing>
              <wp:anchor distT="0" distB="0" distL="114300" distR="114300" simplePos="0" relativeHeight="251668480" behindDoc="0" locked="0" layoutInCell="1" allowOverlap="1" wp14:anchorId="489EA81D" wp14:editId="09A42FD0">
                <wp:simplePos x="0" y="0"/>
                <wp:positionH relativeFrom="margin">
                  <wp:posOffset>4395768</wp:posOffset>
                </wp:positionH>
                <wp:positionV relativeFrom="paragraph">
                  <wp:posOffset>5456</wp:posOffset>
                </wp:positionV>
                <wp:extent cx="251927" cy="242596"/>
                <wp:effectExtent l="0" t="0" r="15240" b="24130"/>
                <wp:wrapNone/>
                <wp:docPr id="23" name="Pravokotnik 23"/>
                <wp:cNvGraphicFramePr/>
                <a:graphic xmlns:a="http://schemas.openxmlformats.org/drawingml/2006/main">
                  <a:graphicData uri="http://schemas.microsoft.com/office/word/2010/wordprocessingShape">
                    <wps:wsp>
                      <wps:cNvSpPr/>
                      <wps:spPr>
                        <a:xfrm>
                          <a:off x="0" y="0"/>
                          <a:ext cx="251927" cy="242596"/>
                        </a:xfrm>
                        <a:prstGeom prst="rect">
                          <a:avLst/>
                        </a:prstGeom>
                        <a:noFill/>
                        <a:ln w="12700" cap="flat" cmpd="sng" algn="ctr">
                          <a:solidFill>
                            <a:sysClr val="windowText" lastClr="000000"/>
                          </a:solidFill>
                          <a:prstDash val="solid"/>
                        </a:ln>
                        <a:effectLst/>
                      </wps:spPr>
                      <wps:txbx>
                        <w:txbxContent>
                          <w:p w14:paraId="75151419" w14:textId="77777777" w:rsidR="00CE2307" w:rsidRPr="007A6555" w:rsidRDefault="00CE2307" w:rsidP="00CE2307">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9EA81D" id="Pravokotnik 23" o:spid="_x0000_s1033" style="position:absolute;left:0;text-align:left;margin-left:346.1pt;margin-top:.45pt;width:19.85pt;height:19.1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" filled="f" strokecolor="windowText" strokeweight="1pt">
                <v:textbox inset="1mm,0,0,0">
                  <w:txbxContent>
                    <w:p w14:paraId="75151419" w14:textId="77777777" w:rsidR="00CE2307" w:rsidRPr="007A6555" w:rsidRDefault="00CE2307" w:rsidP="00CE2307">
                      <w:pPr>
                        <w:rPr>
                          <w:rFonts w:cs="Tahoma"/>
                          <w:sz w:val="18"/>
                          <w:szCs w:val="18"/>
                          <w14:shadow w14:blurRad="50800" w14:dist="50800" w14:dir="5400000" w14:sx="0" w14:sy="0" w14:kx="0" w14:ky="0" w14:algn="ctr">
                            <w14:schemeClr w14:val="tx1"/>
                          </w14:shadow>
                        </w:rPr>
                      </w:pPr>
                    </w:p>
                  </w:txbxContent>
                </v:textbox>
                <w10:wrap anchorx="margin"/>
              </v:rect>
            </w:pict>
          </mc:Fallback>
        </mc:AlternateContent>
      </w:r>
      <w:r w:rsidRPr="00B4484B">
        <w:rPr>
          <w:rFonts w:cs="Tahoma"/>
          <w:b/>
          <w:sz w:val="18"/>
          <w:szCs w:val="18"/>
        </w:rPr>
        <w:t xml:space="preserve">               </w:t>
      </w:r>
      <w:r w:rsidRPr="00B4484B">
        <w:rPr>
          <w:rFonts w:cs="Tahoma"/>
          <w:bCs/>
          <w:sz w:val="18"/>
          <w:szCs w:val="18"/>
        </w:rPr>
        <w:t xml:space="preserve">samostojno         </w:t>
      </w:r>
      <w:r w:rsidRPr="00B4484B">
        <w:rPr>
          <w:rFonts w:cs="Tahoma"/>
          <w:b/>
          <w:sz w:val="18"/>
          <w:szCs w:val="18"/>
        </w:rPr>
        <w:t xml:space="preserve">                </w:t>
      </w:r>
      <w:r w:rsidRPr="00B4484B">
        <w:rPr>
          <w:rFonts w:cs="Tahoma"/>
          <w:bCs/>
          <w:sz w:val="18"/>
          <w:szCs w:val="18"/>
        </w:rPr>
        <w:t>skupna ponudba</w:t>
      </w:r>
      <w:r w:rsidRPr="00B4484B">
        <w:rPr>
          <w:rFonts w:cs="Tahoma"/>
          <w:b/>
          <w:sz w:val="18"/>
          <w:szCs w:val="18"/>
        </w:rPr>
        <w:t xml:space="preserve">                 </w:t>
      </w:r>
      <w:r w:rsidRPr="00B4484B">
        <w:rPr>
          <w:rFonts w:cs="Tahoma"/>
          <w:bCs/>
          <w:sz w:val="18"/>
          <w:szCs w:val="18"/>
        </w:rPr>
        <w:t xml:space="preserve">s podizvajalci                     uporaba zmogljivosti </w:t>
      </w:r>
    </w:p>
    <w:p w14:paraId="05AAFD45" w14:textId="77777777" w:rsidR="00CE2307" w:rsidRPr="00B4484B" w:rsidRDefault="00CE2307" w:rsidP="002A2D45">
      <w:pPr>
        <w:keepNext/>
        <w:keepLines/>
        <w:ind w:left="1080" w:hanging="1080"/>
        <w:jc w:val="both"/>
        <w:rPr>
          <w:rFonts w:cs="Tahoma"/>
          <w:b/>
          <w:sz w:val="18"/>
          <w:szCs w:val="18"/>
        </w:rPr>
      </w:pPr>
      <w:r w:rsidRPr="00B4484B">
        <w:rPr>
          <w:rFonts w:cs="Tahoma"/>
          <w:bCs/>
          <w:sz w:val="18"/>
          <w:szCs w:val="18"/>
        </w:rPr>
        <w:t xml:space="preserve">                                                                                                                                      drugih subjektov</w:t>
      </w:r>
    </w:p>
    <w:p w14:paraId="0BC2FEEF" w14:textId="77777777" w:rsidR="00CE2307" w:rsidRPr="00B4484B" w:rsidRDefault="00CE2307" w:rsidP="002A2D45">
      <w:pPr>
        <w:keepNext/>
        <w:keepLines/>
        <w:ind w:left="1080" w:hanging="1080"/>
        <w:jc w:val="both"/>
        <w:rPr>
          <w:rFonts w:cs="Tahoma"/>
          <w:b/>
          <w:sz w:val="20"/>
          <w:szCs w:val="20"/>
        </w:rPr>
      </w:pPr>
    </w:p>
    <w:p w14:paraId="5F6996D5" w14:textId="77777777" w:rsidR="00CE2307" w:rsidRPr="00B4484B" w:rsidRDefault="00CE2307" w:rsidP="002A2D45">
      <w:pPr>
        <w:keepNext/>
        <w:keepLines/>
        <w:jc w:val="both"/>
        <w:rPr>
          <w:rFonts w:cs="Tahoma"/>
          <w:b/>
          <w:sz w:val="20"/>
          <w:szCs w:val="20"/>
        </w:rPr>
      </w:pPr>
    </w:p>
    <w:p w14:paraId="082B1E51" w14:textId="49385717" w:rsidR="00961920" w:rsidRPr="00B4484B" w:rsidRDefault="00961920" w:rsidP="002A2D45">
      <w:pPr>
        <w:keepNext/>
        <w:keepLines/>
        <w:numPr>
          <w:ilvl w:val="0"/>
          <w:numId w:val="12"/>
        </w:numPr>
        <w:tabs>
          <w:tab w:val="num" w:pos="426"/>
        </w:tabs>
        <w:ind w:left="0" w:firstLine="0"/>
        <w:rPr>
          <w:rFonts w:cs="Tahoma"/>
          <w:b/>
          <w:sz w:val="20"/>
          <w:szCs w:val="20"/>
        </w:rPr>
      </w:pPr>
      <w:r w:rsidRPr="00B4484B">
        <w:rPr>
          <w:rFonts w:cs="Tahoma"/>
          <w:b/>
          <w:sz w:val="20"/>
          <w:szCs w:val="20"/>
        </w:rPr>
        <w:t xml:space="preserve">PONUDBENA CENA </w:t>
      </w:r>
    </w:p>
    <w:p w14:paraId="3A9949D2" w14:textId="00EF673A" w:rsidR="00F21464" w:rsidRPr="00B4484B" w:rsidRDefault="00F21464" w:rsidP="002A2D45">
      <w:pPr>
        <w:keepNext/>
        <w:keepLines/>
        <w:rPr>
          <w:rFonts w:cs="Tahoma"/>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3119"/>
      </w:tblGrid>
      <w:tr w:rsidR="00280C0D" w:rsidRPr="00280C0D" w14:paraId="059713D9" w14:textId="77777777" w:rsidTr="002100BB">
        <w:trPr>
          <w:trHeight w:val="579"/>
          <w:jc w:val="center"/>
        </w:trPr>
        <w:tc>
          <w:tcPr>
            <w:tcW w:w="4531" w:type="dxa"/>
            <w:shd w:val="clear" w:color="auto" w:fill="auto"/>
            <w:vAlign w:val="center"/>
          </w:tcPr>
          <w:p w14:paraId="5FAA696B" w14:textId="1BA4CF92" w:rsidR="00280C0D" w:rsidRPr="00280C0D" w:rsidRDefault="00280C0D" w:rsidP="00280C0D">
            <w:pPr>
              <w:keepNext/>
              <w:keepLines/>
              <w:jc w:val="both"/>
              <w:rPr>
                <w:rFonts w:cs="Tahoma"/>
                <w:b/>
                <w:sz w:val="20"/>
                <w:szCs w:val="20"/>
              </w:rPr>
            </w:pPr>
            <w:r w:rsidRPr="00280C0D">
              <w:rPr>
                <w:rFonts w:cs="Tahoma"/>
                <w:b/>
                <w:sz w:val="20"/>
                <w:szCs w:val="20"/>
              </w:rPr>
              <w:t xml:space="preserve">PONUDBENA VREDNOST v EUR brez DDV </w:t>
            </w:r>
          </w:p>
        </w:tc>
        <w:tc>
          <w:tcPr>
            <w:tcW w:w="3119" w:type="dxa"/>
            <w:shd w:val="clear" w:color="auto" w:fill="auto"/>
            <w:vAlign w:val="center"/>
          </w:tcPr>
          <w:p w14:paraId="279B22E9" w14:textId="77777777" w:rsidR="00280C0D" w:rsidRPr="00280C0D" w:rsidRDefault="00280C0D" w:rsidP="00280C0D">
            <w:pPr>
              <w:keepNext/>
              <w:keepLines/>
              <w:jc w:val="right"/>
              <w:rPr>
                <w:rFonts w:cs="Tahoma"/>
                <w:b/>
                <w:sz w:val="20"/>
                <w:szCs w:val="20"/>
              </w:rPr>
            </w:pPr>
            <w:r w:rsidRPr="00280C0D">
              <w:rPr>
                <w:rFonts w:cs="Tahoma"/>
                <w:b/>
                <w:sz w:val="20"/>
                <w:szCs w:val="20"/>
              </w:rPr>
              <w:t>EUR</w:t>
            </w:r>
          </w:p>
        </w:tc>
      </w:tr>
    </w:tbl>
    <w:p w14:paraId="7B57BB16" w14:textId="45DCCD92" w:rsidR="00280C0D" w:rsidRPr="00B4484B" w:rsidRDefault="00280C0D" w:rsidP="002A2D45">
      <w:pPr>
        <w:keepNext/>
        <w:keepLines/>
        <w:rPr>
          <w:rFonts w:cs="Tahoma"/>
          <w:b/>
          <w:sz w:val="20"/>
          <w:szCs w:val="20"/>
        </w:rPr>
      </w:pPr>
    </w:p>
    <w:p w14:paraId="4287EE2D" w14:textId="77777777" w:rsidR="0008464C" w:rsidRPr="00B4484B" w:rsidRDefault="0008464C" w:rsidP="002A2D45">
      <w:pPr>
        <w:keepNext/>
        <w:keepLines/>
        <w:rPr>
          <w:rFonts w:cs="Tahoma"/>
          <w:b/>
          <w:sz w:val="20"/>
          <w:szCs w:val="20"/>
        </w:rPr>
      </w:pPr>
    </w:p>
    <w:p w14:paraId="25B1D2C9" w14:textId="77777777" w:rsidR="00F21464" w:rsidRPr="00B4484B" w:rsidRDefault="00F21464" w:rsidP="002A2D45">
      <w:pPr>
        <w:keepNext/>
        <w:keepLines/>
        <w:numPr>
          <w:ilvl w:val="0"/>
          <w:numId w:val="12"/>
        </w:numPr>
        <w:tabs>
          <w:tab w:val="num" w:pos="426"/>
        </w:tabs>
        <w:ind w:left="0" w:firstLine="0"/>
        <w:rPr>
          <w:rFonts w:cs="Tahoma"/>
          <w:b/>
          <w:sz w:val="20"/>
          <w:szCs w:val="20"/>
        </w:rPr>
      </w:pPr>
      <w:r w:rsidRPr="00B4484B">
        <w:rPr>
          <w:rFonts w:cs="Tahoma"/>
          <w:b/>
          <w:sz w:val="20"/>
          <w:szCs w:val="20"/>
        </w:rPr>
        <w:t>VELJAVNOST PONUDBE</w:t>
      </w:r>
    </w:p>
    <w:p w14:paraId="31F0262A" w14:textId="77777777" w:rsidR="00F21464" w:rsidRPr="00B4484B" w:rsidRDefault="00F21464" w:rsidP="002A2D45">
      <w:pPr>
        <w:keepNext/>
        <w:keepLines/>
        <w:jc w:val="both"/>
        <w:rPr>
          <w:rFonts w:cs="Tahoma"/>
          <w:sz w:val="20"/>
        </w:rPr>
      </w:pPr>
    </w:p>
    <w:p w14:paraId="1BB94BBD" w14:textId="70AD94C2" w:rsidR="00CE2307" w:rsidRPr="00B4484B" w:rsidRDefault="00CE2307" w:rsidP="002A2D45">
      <w:pPr>
        <w:keepNext/>
        <w:keepLines/>
        <w:jc w:val="both"/>
        <w:rPr>
          <w:rFonts w:cs="Tahoma"/>
          <w:sz w:val="20"/>
          <w:szCs w:val="20"/>
        </w:rPr>
      </w:pPr>
      <w:r w:rsidRPr="00B4484B">
        <w:rPr>
          <w:rFonts w:cs="Tahoma"/>
          <w:sz w:val="20"/>
          <w:szCs w:val="20"/>
        </w:rPr>
        <w:t xml:space="preserve">Ponudba je veljavna   _________  </w:t>
      </w:r>
      <w:r w:rsidR="00280C0D" w:rsidRPr="00B4484B">
        <w:rPr>
          <w:rFonts w:cs="Tahoma"/>
          <w:sz w:val="20"/>
          <w:szCs w:val="20"/>
        </w:rPr>
        <w:t>mesece</w:t>
      </w:r>
      <w:r w:rsidRPr="00B4484B">
        <w:rPr>
          <w:rFonts w:cs="Tahoma"/>
          <w:sz w:val="20"/>
          <w:szCs w:val="20"/>
        </w:rPr>
        <w:t xml:space="preserve"> </w:t>
      </w:r>
      <w:r w:rsidRPr="00B4484B">
        <w:rPr>
          <w:rFonts w:cs="Tahoma"/>
          <w:snapToGrid w:val="0"/>
          <w:sz w:val="20"/>
          <w:szCs w:val="20"/>
        </w:rPr>
        <w:t xml:space="preserve">(najmanj </w:t>
      </w:r>
      <w:r w:rsidR="00280C0D" w:rsidRPr="00B4484B">
        <w:rPr>
          <w:rFonts w:cs="Tahoma"/>
          <w:snapToGrid w:val="0"/>
          <w:sz w:val="20"/>
          <w:szCs w:val="20"/>
        </w:rPr>
        <w:t>tri mesece</w:t>
      </w:r>
      <w:r w:rsidRPr="00B4484B">
        <w:rPr>
          <w:rFonts w:cs="Tahoma"/>
          <w:snapToGrid w:val="0"/>
          <w:sz w:val="20"/>
          <w:szCs w:val="20"/>
        </w:rPr>
        <w:t>)</w:t>
      </w:r>
      <w:r w:rsidRPr="00B4484B">
        <w:rPr>
          <w:rFonts w:cs="Tahoma"/>
          <w:sz w:val="20"/>
          <w:szCs w:val="20"/>
        </w:rPr>
        <w:t xml:space="preserve">, šteto od roka za predložitev ponudb. </w:t>
      </w:r>
    </w:p>
    <w:p w14:paraId="0F3F31FC" w14:textId="786E2189" w:rsidR="00F21464" w:rsidRPr="00B4484B" w:rsidRDefault="00F21464" w:rsidP="002A2D45">
      <w:pPr>
        <w:keepNext/>
        <w:keepLines/>
        <w:jc w:val="both"/>
        <w:rPr>
          <w:rFonts w:cs="Tahoma"/>
          <w:sz w:val="20"/>
          <w:szCs w:val="20"/>
        </w:rPr>
      </w:pPr>
    </w:p>
    <w:p w14:paraId="066D5184" w14:textId="77777777" w:rsidR="00F21464" w:rsidRPr="00B4484B" w:rsidRDefault="00F21464" w:rsidP="002A2D45">
      <w:pPr>
        <w:keepNext/>
        <w:keepLines/>
        <w:jc w:val="both"/>
        <w:rPr>
          <w:rFonts w:cs="Tahoma"/>
          <w:sz w:val="20"/>
          <w:szCs w:val="20"/>
        </w:rPr>
      </w:pPr>
    </w:p>
    <w:p w14:paraId="2ADCE2F1" w14:textId="77777777" w:rsidR="00F21464" w:rsidRPr="00B4484B" w:rsidRDefault="00F21464" w:rsidP="002A2D45">
      <w:pPr>
        <w:keepNext/>
        <w:keepLines/>
        <w:jc w:val="both"/>
        <w:rPr>
          <w:rFonts w:cs="Tahoma"/>
          <w:sz w:val="20"/>
          <w:szCs w:val="20"/>
        </w:rPr>
      </w:pPr>
    </w:p>
    <w:tbl>
      <w:tblPr>
        <w:tblW w:w="0" w:type="auto"/>
        <w:tblLayout w:type="fixed"/>
        <w:tblCellMar>
          <w:left w:w="70" w:type="dxa"/>
          <w:right w:w="70" w:type="dxa"/>
        </w:tblCellMar>
        <w:tblLook w:val="0000" w:firstRow="0" w:lastRow="0" w:firstColumn="0" w:lastColumn="0" w:noHBand="0" w:noVBand="0"/>
      </w:tblPr>
      <w:tblGrid>
        <w:gridCol w:w="3189"/>
        <w:gridCol w:w="2268"/>
        <w:gridCol w:w="3899"/>
      </w:tblGrid>
      <w:tr w:rsidR="00F21464" w:rsidRPr="00B4484B" w14:paraId="0B040CF1" w14:textId="77777777" w:rsidTr="00685787">
        <w:trPr>
          <w:trHeight w:val="85"/>
        </w:trPr>
        <w:tc>
          <w:tcPr>
            <w:tcW w:w="3189" w:type="dxa"/>
            <w:tcBorders>
              <w:top w:val="single" w:sz="4" w:space="0" w:color="auto"/>
            </w:tcBorders>
            <w:vAlign w:val="bottom"/>
          </w:tcPr>
          <w:p w14:paraId="76FB071A" w14:textId="77777777" w:rsidR="00F21464" w:rsidRPr="00B4484B" w:rsidRDefault="00F21464" w:rsidP="002A2D45">
            <w:pPr>
              <w:keepNext/>
              <w:keepLines/>
              <w:tabs>
                <w:tab w:val="left" w:pos="567"/>
                <w:tab w:val="num" w:pos="851"/>
                <w:tab w:val="left" w:pos="993"/>
              </w:tabs>
              <w:jc w:val="center"/>
              <w:rPr>
                <w:rFonts w:cs="Tahoma"/>
                <w:sz w:val="20"/>
                <w:szCs w:val="20"/>
              </w:rPr>
            </w:pPr>
            <w:r w:rsidRPr="00B4484B">
              <w:rPr>
                <w:rFonts w:cs="Tahoma"/>
                <w:sz w:val="20"/>
                <w:szCs w:val="20"/>
              </w:rPr>
              <w:t>Kraj, datum</w:t>
            </w:r>
          </w:p>
        </w:tc>
        <w:tc>
          <w:tcPr>
            <w:tcW w:w="2268" w:type="dxa"/>
          </w:tcPr>
          <w:p w14:paraId="174C74C6" w14:textId="77777777" w:rsidR="00F21464" w:rsidRPr="00B4484B" w:rsidRDefault="00F21464" w:rsidP="002A2D45">
            <w:pPr>
              <w:keepNext/>
              <w:keepLines/>
              <w:tabs>
                <w:tab w:val="left" w:pos="567"/>
                <w:tab w:val="num" w:pos="851"/>
                <w:tab w:val="left" w:pos="993"/>
              </w:tabs>
              <w:jc w:val="center"/>
              <w:rPr>
                <w:rFonts w:cs="Tahoma"/>
                <w:sz w:val="20"/>
                <w:szCs w:val="20"/>
              </w:rPr>
            </w:pPr>
            <w:r w:rsidRPr="00B4484B">
              <w:rPr>
                <w:rFonts w:cs="Tahoma"/>
                <w:sz w:val="20"/>
                <w:szCs w:val="20"/>
              </w:rPr>
              <w:t>žig</w:t>
            </w:r>
          </w:p>
        </w:tc>
        <w:tc>
          <w:tcPr>
            <w:tcW w:w="3899" w:type="dxa"/>
            <w:tcBorders>
              <w:top w:val="single" w:sz="4" w:space="0" w:color="auto"/>
            </w:tcBorders>
          </w:tcPr>
          <w:p w14:paraId="6B287B03" w14:textId="77777777" w:rsidR="00F21464" w:rsidRPr="00B4484B" w:rsidRDefault="00F21464" w:rsidP="002A2D45">
            <w:pPr>
              <w:keepNext/>
              <w:keepLines/>
              <w:tabs>
                <w:tab w:val="left" w:pos="567"/>
                <w:tab w:val="num" w:pos="851"/>
                <w:tab w:val="left" w:pos="993"/>
              </w:tabs>
              <w:jc w:val="center"/>
              <w:rPr>
                <w:rFonts w:cs="Tahoma"/>
                <w:sz w:val="20"/>
                <w:szCs w:val="20"/>
              </w:rPr>
            </w:pPr>
            <w:r w:rsidRPr="00B4484B">
              <w:rPr>
                <w:rFonts w:cs="Tahoma"/>
                <w:sz w:val="20"/>
                <w:szCs w:val="20"/>
              </w:rPr>
              <w:t>(</w:t>
            </w:r>
            <w:r w:rsidR="00330041" w:rsidRPr="00B4484B">
              <w:rPr>
                <w:rFonts w:cs="Tahoma"/>
                <w:sz w:val="20"/>
                <w:szCs w:val="20"/>
              </w:rPr>
              <w:t xml:space="preserve">Naziv in podpis </w:t>
            </w:r>
            <w:r w:rsidRPr="00B4484B">
              <w:rPr>
                <w:rFonts w:cs="Tahoma"/>
                <w:sz w:val="20"/>
                <w:szCs w:val="20"/>
              </w:rPr>
              <w:t>ponudnika)</w:t>
            </w:r>
          </w:p>
        </w:tc>
      </w:tr>
    </w:tbl>
    <w:p w14:paraId="35712DED" w14:textId="77777777" w:rsidR="00F21464" w:rsidRPr="00B4484B" w:rsidRDefault="00F21464" w:rsidP="002A2D45">
      <w:pPr>
        <w:keepNext/>
        <w:keepLines/>
        <w:rPr>
          <w:rFonts w:ascii="Times New Roman" w:hAnsi="Times New Roman"/>
          <w:sz w:val="20"/>
          <w:szCs w:val="20"/>
        </w:rPr>
      </w:pPr>
    </w:p>
    <w:p w14:paraId="66C1FAD7" w14:textId="73896913" w:rsidR="00961920" w:rsidRPr="00B4484B" w:rsidRDefault="00961920" w:rsidP="002A2D45">
      <w:pPr>
        <w:keepNext/>
        <w:keepLines/>
        <w:rPr>
          <w:rFonts w:ascii="Times New Roman" w:hAnsi="Times New Roman"/>
          <w:sz w:val="20"/>
          <w:szCs w:val="20"/>
        </w:rPr>
      </w:pPr>
    </w:p>
    <w:p w14:paraId="7990E47A" w14:textId="469A0FC9" w:rsidR="00843113" w:rsidRPr="00B4484B" w:rsidRDefault="00843113" w:rsidP="002A2D45">
      <w:pPr>
        <w:keepNext/>
        <w:keepLines/>
        <w:rPr>
          <w:rFonts w:ascii="Times New Roman" w:hAnsi="Times New Roman"/>
          <w:sz w:val="20"/>
          <w:szCs w:val="20"/>
        </w:rPr>
      </w:pPr>
    </w:p>
    <w:p w14:paraId="1F5C686A" w14:textId="371E6E8B" w:rsidR="00843113" w:rsidRPr="00B4484B" w:rsidRDefault="00843113" w:rsidP="002A2D45">
      <w:pPr>
        <w:keepNext/>
        <w:keepLines/>
        <w:rPr>
          <w:rFonts w:ascii="Times New Roman" w:hAnsi="Times New Roman"/>
          <w:sz w:val="20"/>
          <w:szCs w:val="20"/>
        </w:rPr>
      </w:pPr>
    </w:p>
    <w:p w14:paraId="2583A1A4" w14:textId="77777777" w:rsidR="00843113" w:rsidRPr="00B4484B" w:rsidRDefault="00843113" w:rsidP="002A2D45">
      <w:pPr>
        <w:keepNext/>
        <w:keepLines/>
        <w:rPr>
          <w:rFonts w:ascii="Times New Roman" w:hAnsi="Times New Roman"/>
          <w:sz w:val="20"/>
          <w:szCs w:val="20"/>
        </w:rPr>
      </w:pPr>
    </w:p>
    <w:p w14:paraId="5D81B39F" w14:textId="77777777" w:rsidR="00950EE8" w:rsidRPr="00B4484B" w:rsidRDefault="00950EE8" w:rsidP="002A2D45">
      <w:pPr>
        <w:keepNext/>
        <w:keepLines/>
        <w:jc w:val="both"/>
        <w:rPr>
          <w:rFonts w:cs="Tahoma"/>
          <w:sz w:val="20"/>
          <w:szCs w:val="20"/>
        </w:rPr>
      </w:pPr>
    </w:p>
    <w:p w14:paraId="53D4B606" w14:textId="77777777" w:rsidR="00950EE8" w:rsidRPr="00B4484B" w:rsidRDefault="00950EE8" w:rsidP="002A2D45">
      <w:pPr>
        <w:keepNext/>
        <w:keepLines/>
        <w:tabs>
          <w:tab w:val="left" w:pos="6525"/>
        </w:tabs>
        <w:spacing w:line="276" w:lineRule="auto"/>
        <w:jc w:val="both"/>
        <w:rPr>
          <w:rFonts w:cs="Tahoma"/>
          <w:b/>
          <w:i/>
          <w:sz w:val="16"/>
        </w:rPr>
      </w:pPr>
      <w:r w:rsidRPr="00B4484B">
        <w:rPr>
          <w:rFonts w:cs="Tahoma"/>
          <w:b/>
          <w:i/>
          <w:sz w:val="16"/>
        </w:rPr>
        <w:t xml:space="preserve">Navodilo: </w:t>
      </w:r>
    </w:p>
    <w:p w14:paraId="2257E729" w14:textId="67FBA421" w:rsidR="00950EE8" w:rsidRDefault="00950EE8" w:rsidP="002A2D45">
      <w:pPr>
        <w:keepNext/>
        <w:keepLines/>
        <w:tabs>
          <w:tab w:val="left" w:pos="6525"/>
        </w:tabs>
        <w:spacing w:line="276" w:lineRule="auto"/>
        <w:jc w:val="both"/>
        <w:rPr>
          <w:rFonts w:cs="Tahoma"/>
          <w:b/>
          <w:i/>
          <w:sz w:val="16"/>
          <w:u w:val="single"/>
        </w:rPr>
      </w:pPr>
      <w:r w:rsidRPr="00B4484B">
        <w:rPr>
          <w:rFonts w:cs="Tahoma"/>
          <w:i/>
          <w:sz w:val="16"/>
        </w:rPr>
        <w:t xml:space="preserve">Ponudnik </w:t>
      </w:r>
      <w:r w:rsidRPr="00B4484B">
        <w:rPr>
          <w:rFonts w:cs="Tahoma"/>
          <w:i/>
          <w:sz w:val="16"/>
          <w:u w:val="single"/>
        </w:rPr>
        <w:t xml:space="preserve">mora Prilogo 2 </w:t>
      </w:r>
      <w:r w:rsidRPr="00B4484B">
        <w:rPr>
          <w:rFonts w:cs="Tahoma"/>
          <w:i/>
          <w:sz w:val="16"/>
        </w:rPr>
        <w:t>v .</w:t>
      </w:r>
      <w:proofErr w:type="spellStart"/>
      <w:r w:rsidRPr="00B4484B">
        <w:rPr>
          <w:rFonts w:cs="Tahoma"/>
          <w:i/>
          <w:sz w:val="16"/>
        </w:rPr>
        <w:t>pdf</w:t>
      </w:r>
      <w:proofErr w:type="spellEnd"/>
      <w:r w:rsidRPr="00B4484B">
        <w:rPr>
          <w:rFonts w:cs="Tahoma"/>
          <w:i/>
          <w:sz w:val="16"/>
        </w:rPr>
        <w:t xml:space="preserve"> obliki/formatu v okviru </w:t>
      </w:r>
      <w:r w:rsidRPr="00B4484B">
        <w:rPr>
          <w:rFonts w:cs="Tahoma"/>
          <w:i/>
          <w:sz w:val="16"/>
          <w:u w:val="single"/>
        </w:rPr>
        <w:t xml:space="preserve">sistema e-JN naložiti </w:t>
      </w:r>
      <w:r w:rsidRPr="00B4484B">
        <w:rPr>
          <w:rFonts w:cs="Tahoma"/>
          <w:b/>
          <w:i/>
          <w:sz w:val="16"/>
          <w:u w:val="single"/>
        </w:rPr>
        <w:t>v razdelek »Skupna ponudbena vrednost«, del »Predračun in v  razdelek »DOKUMENTI«, del »Ostale priloge«</w:t>
      </w:r>
    </w:p>
    <w:p w14:paraId="3BD4764E" w14:textId="60CB72E3" w:rsidR="00461E1B" w:rsidRDefault="00461E1B" w:rsidP="002A2D45">
      <w:pPr>
        <w:keepNext/>
        <w:keepLines/>
        <w:tabs>
          <w:tab w:val="left" w:pos="6525"/>
        </w:tabs>
        <w:spacing w:line="276" w:lineRule="auto"/>
        <w:jc w:val="both"/>
        <w:rPr>
          <w:rFonts w:cs="Tahoma"/>
          <w:b/>
          <w:i/>
          <w:sz w:val="16"/>
          <w:u w:val="single"/>
        </w:rPr>
      </w:pPr>
    </w:p>
    <w:p w14:paraId="78036586" w14:textId="355AB792" w:rsidR="00461E1B" w:rsidRDefault="00461E1B" w:rsidP="002A2D45">
      <w:pPr>
        <w:keepNext/>
        <w:keepLines/>
        <w:tabs>
          <w:tab w:val="left" w:pos="6525"/>
        </w:tabs>
        <w:spacing w:line="276" w:lineRule="auto"/>
        <w:jc w:val="both"/>
        <w:rPr>
          <w:rFonts w:cs="Tahoma"/>
          <w:b/>
          <w:i/>
          <w:sz w:val="16"/>
          <w:u w:val="single"/>
        </w:rPr>
      </w:pPr>
    </w:p>
    <w:p w14:paraId="74413979" w14:textId="3FBC18E1" w:rsidR="00461E1B" w:rsidRPr="00B4484B" w:rsidRDefault="00461E1B" w:rsidP="002A2D45">
      <w:pPr>
        <w:keepNext/>
        <w:keepLines/>
        <w:tabs>
          <w:tab w:val="left" w:pos="6525"/>
        </w:tabs>
        <w:spacing w:line="276" w:lineRule="auto"/>
        <w:jc w:val="both"/>
        <w:rPr>
          <w:rFonts w:cs="Tahoma"/>
          <w:b/>
          <w:i/>
          <w:sz w:val="16"/>
          <w:u w:val="single"/>
        </w:rPr>
      </w:pPr>
      <w:r>
        <w:rPr>
          <w:rFonts w:cs="Tahoma"/>
          <w:b/>
          <w:i/>
          <w:sz w:val="16"/>
          <w:u w:val="single"/>
        </w:rPr>
        <w:t xml:space="preserve">OPOMBA: </w:t>
      </w:r>
      <w:r w:rsidRPr="00A140BB">
        <w:rPr>
          <w:rFonts w:cs="Tahoma"/>
          <w:i/>
          <w:sz w:val="16"/>
          <w:szCs w:val="18"/>
          <w:lang w:eastAsia="ar-SA"/>
        </w:rPr>
        <w:t>Obrazec se po potrebi kopira! Ponudnik mora oddati ponudbo (Prilogo 2) za vsak sklop za katerega oddaja ponudbo posebej.</w:t>
      </w:r>
    </w:p>
    <w:p w14:paraId="214BE7B6" w14:textId="77777777" w:rsidR="00950EE8" w:rsidRPr="00B4484B" w:rsidRDefault="00950EE8" w:rsidP="002A2D45">
      <w:pPr>
        <w:keepNext/>
        <w:keepLines/>
        <w:spacing w:line="276" w:lineRule="auto"/>
        <w:jc w:val="both"/>
        <w:rPr>
          <w:rFonts w:cs="Tahoma"/>
          <w:i/>
          <w:sz w:val="16"/>
          <w:u w:val="single"/>
        </w:rPr>
      </w:pPr>
    </w:p>
    <w:p w14:paraId="3AC0EB5D" w14:textId="7CA4AF2B" w:rsidR="00961920" w:rsidRPr="00B4484B" w:rsidRDefault="00961920" w:rsidP="002A2D45">
      <w:pPr>
        <w:keepNext/>
        <w:keepLines/>
        <w:rPr>
          <w:rFonts w:ascii="Times New Roman" w:hAnsi="Times New Roman"/>
          <w:sz w:val="20"/>
          <w:szCs w:val="20"/>
        </w:rPr>
      </w:pPr>
    </w:p>
    <w:p w14:paraId="54E0EE7E" w14:textId="542A4AF0" w:rsidR="00336B0C" w:rsidRPr="00B4484B" w:rsidRDefault="00336B0C" w:rsidP="002A2D45">
      <w:pPr>
        <w:keepNext/>
        <w:keepLines/>
        <w:rPr>
          <w:rFonts w:ascii="Times New Roman" w:hAnsi="Times New Roman"/>
          <w:sz w:val="20"/>
          <w:szCs w:val="20"/>
        </w:rPr>
      </w:pPr>
    </w:p>
    <w:p w14:paraId="7589B9FE" w14:textId="3FB13930" w:rsidR="00336B0C" w:rsidRPr="00B4484B" w:rsidRDefault="00336B0C" w:rsidP="002A2D45">
      <w:pPr>
        <w:keepNext/>
        <w:keepLines/>
        <w:rPr>
          <w:rFonts w:ascii="Times New Roman" w:hAnsi="Times New Roman"/>
          <w:sz w:val="20"/>
          <w:szCs w:val="20"/>
        </w:rPr>
      </w:pPr>
    </w:p>
    <w:p w14:paraId="0CEBC048" w14:textId="4B3C3577" w:rsidR="00336B0C" w:rsidRPr="00B4484B" w:rsidRDefault="00336B0C" w:rsidP="002A2D45">
      <w:pPr>
        <w:keepNext/>
        <w:keepLines/>
        <w:rPr>
          <w:rFonts w:ascii="Times New Roman" w:hAnsi="Times New Roman"/>
          <w:sz w:val="20"/>
          <w:szCs w:val="20"/>
        </w:rPr>
      </w:pPr>
    </w:p>
    <w:p w14:paraId="5FDBEF9E" w14:textId="138474FD" w:rsidR="00336B0C" w:rsidRPr="00B4484B" w:rsidRDefault="00336B0C" w:rsidP="002A2D45">
      <w:pPr>
        <w:keepNext/>
        <w:keepLines/>
        <w:rPr>
          <w:rFonts w:ascii="Times New Roman" w:hAnsi="Times New Roman"/>
          <w:sz w:val="20"/>
          <w:szCs w:val="20"/>
        </w:rPr>
      </w:pPr>
    </w:p>
    <w:p w14:paraId="5B88D9A9" w14:textId="2C131ABD" w:rsidR="00336B0C" w:rsidRPr="00B4484B" w:rsidRDefault="00336B0C" w:rsidP="002A2D45">
      <w:pPr>
        <w:keepNext/>
        <w:keepLines/>
        <w:rPr>
          <w:rFonts w:ascii="Times New Roman" w:hAnsi="Times New Roman"/>
          <w:sz w:val="20"/>
          <w:szCs w:val="20"/>
        </w:rPr>
      </w:pPr>
    </w:p>
    <w:p w14:paraId="73F57F2D" w14:textId="2C1CDC3B" w:rsidR="00336B0C" w:rsidRPr="00B4484B" w:rsidRDefault="00336B0C" w:rsidP="002A2D45">
      <w:pPr>
        <w:keepNext/>
        <w:keepLines/>
        <w:rPr>
          <w:rFonts w:ascii="Times New Roman" w:hAnsi="Times New Roman"/>
          <w:sz w:val="20"/>
          <w:szCs w:val="20"/>
        </w:rPr>
      </w:pPr>
    </w:p>
    <w:p w14:paraId="6A399913" w14:textId="3EB25F58" w:rsidR="00336B0C" w:rsidRPr="00B4484B" w:rsidRDefault="00336B0C" w:rsidP="002A2D45">
      <w:pPr>
        <w:keepNext/>
        <w:keepLines/>
        <w:rPr>
          <w:rFonts w:ascii="Times New Roman" w:hAnsi="Times New Roman"/>
          <w:sz w:val="20"/>
          <w:szCs w:val="20"/>
        </w:rPr>
      </w:pPr>
    </w:p>
    <w:p w14:paraId="5C008CF5" w14:textId="1C2C729D" w:rsidR="00336B0C" w:rsidRPr="00B4484B" w:rsidRDefault="00336B0C" w:rsidP="002A2D45">
      <w:pPr>
        <w:keepNext/>
        <w:keepLines/>
        <w:rPr>
          <w:rFonts w:ascii="Times New Roman" w:hAnsi="Times New Roman"/>
          <w:sz w:val="20"/>
          <w:szCs w:val="20"/>
        </w:rPr>
      </w:pPr>
    </w:p>
    <w:p w14:paraId="7035C22E" w14:textId="5967540C" w:rsidR="00336B0C" w:rsidRPr="00B4484B" w:rsidRDefault="00336B0C" w:rsidP="002A2D45">
      <w:pPr>
        <w:keepNext/>
        <w:keepLines/>
        <w:rPr>
          <w:rFonts w:ascii="Times New Roman" w:hAnsi="Times New Roman"/>
          <w:sz w:val="20"/>
          <w:szCs w:val="20"/>
        </w:rPr>
      </w:pPr>
    </w:p>
    <w:p w14:paraId="6C103B94" w14:textId="45CA9A32" w:rsidR="00336B0C" w:rsidRPr="00B4484B" w:rsidRDefault="00336B0C" w:rsidP="002A2D45">
      <w:pPr>
        <w:keepNext/>
        <w:keepLines/>
        <w:rPr>
          <w:rFonts w:ascii="Times New Roman" w:hAnsi="Times New Roman"/>
          <w:sz w:val="20"/>
          <w:szCs w:val="20"/>
        </w:rPr>
      </w:pPr>
    </w:p>
    <w:p w14:paraId="088A4CB4" w14:textId="3CAD5561" w:rsidR="00336B0C" w:rsidRPr="00B4484B" w:rsidRDefault="00336B0C" w:rsidP="002A2D45">
      <w:pPr>
        <w:keepNext/>
        <w:keepLines/>
        <w:rPr>
          <w:rFonts w:ascii="Times New Roman" w:hAnsi="Times New Roman"/>
          <w:sz w:val="20"/>
          <w:szCs w:val="20"/>
        </w:rPr>
      </w:pPr>
    </w:p>
    <w:p w14:paraId="60B148B9" w14:textId="77777777" w:rsidR="00336B0C" w:rsidRPr="00B4484B" w:rsidRDefault="00336B0C" w:rsidP="002A2D45">
      <w:pPr>
        <w:keepNext/>
        <w:keepLines/>
        <w:rPr>
          <w:rFonts w:ascii="Times New Roman" w:hAnsi="Times New Roman"/>
          <w:sz w:val="20"/>
          <w:szCs w:val="20"/>
        </w:rPr>
      </w:pPr>
    </w:p>
    <w:p w14:paraId="16121FC9" w14:textId="0CFA6300" w:rsidR="00B4224F" w:rsidRPr="00B4484B" w:rsidRDefault="00B4224F" w:rsidP="002A2D45">
      <w:pPr>
        <w:keepNext/>
        <w:keepLines/>
        <w:spacing w:after="200" w:line="276" w:lineRule="auto"/>
        <w:rPr>
          <w:rFonts w:ascii="Times New Roman" w:hAnsi="Times New Roman"/>
          <w:sz w:val="20"/>
          <w:szCs w:val="20"/>
        </w:rPr>
      </w:pPr>
      <w:r w:rsidRPr="00B4484B">
        <w:rPr>
          <w:rFonts w:ascii="Times New Roman" w:hAnsi="Times New Roman"/>
          <w:sz w:val="20"/>
          <w:szCs w:val="20"/>
        </w:rPr>
        <w:br w:type="page"/>
      </w: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685787" w:rsidRPr="00B4484B" w14:paraId="44930D29" w14:textId="77777777" w:rsidTr="00F41D64">
        <w:tc>
          <w:tcPr>
            <w:tcW w:w="643" w:type="dxa"/>
            <w:tcBorders>
              <w:right w:val="nil"/>
            </w:tcBorders>
          </w:tcPr>
          <w:p w14:paraId="0F756BF8" w14:textId="77777777" w:rsidR="00685787" w:rsidRPr="00B4484B" w:rsidRDefault="00685787" w:rsidP="002A2D45">
            <w:pPr>
              <w:keepNext/>
              <w:keepLines/>
              <w:jc w:val="both"/>
              <w:rPr>
                <w:rFonts w:cs="Tahoma"/>
                <w:sz w:val="20"/>
                <w:szCs w:val="20"/>
              </w:rPr>
            </w:pPr>
            <w:bookmarkStart w:id="14" w:name="_Hlk197822932"/>
            <w:r w:rsidRPr="00B4484B">
              <w:rPr>
                <w:rFonts w:ascii="Times New Roman" w:hAnsi="Times New Roman"/>
                <w:sz w:val="20"/>
                <w:szCs w:val="20"/>
              </w:rPr>
              <w:lastRenderedPageBreak/>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295" w:type="dxa"/>
            <w:tcBorders>
              <w:left w:val="nil"/>
              <w:right w:val="single" w:sz="4" w:space="0" w:color="auto"/>
            </w:tcBorders>
            <w:vAlign w:val="bottom"/>
          </w:tcPr>
          <w:p w14:paraId="26BBD539" w14:textId="179605A2" w:rsidR="00685787" w:rsidRPr="00B4484B" w:rsidRDefault="00685787" w:rsidP="002A2D45">
            <w:pPr>
              <w:keepNext/>
              <w:keepLines/>
              <w:rPr>
                <w:rFonts w:cs="Tahoma"/>
                <w:sz w:val="20"/>
                <w:szCs w:val="20"/>
              </w:rPr>
            </w:pPr>
            <w:r w:rsidRPr="00B4484B">
              <w:rPr>
                <w:rFonts w:cs="Tahoma"/>
                <w:sz w:val="20"/>
                <w:szCs w:val="20"/>
              </w:rPr>
              <w:t>IZJAVA O IZPOLNJEVANJU SPOSOBNOSTI PONUDNIKA/PARTNERJA</w:t>
            </w:r>
          </w:p>
        </w:tc>
        <w:tc>
          <w:tcPr>
            <w:tcW w:w="851" w:type="dxa"/>
            <w:tcBorders>
              <w:top w:val="single" w:sz="4" w:space="0" w:color="auto"/>
              <w:left w:val="single" w:sz="4" w:space="0" w:color="auto"/>
              <w:bottom w:val="single" w:sz="4" w:space="0" w:color="auto"/>
              <w:right w:val="nil"/>
            </w:tcBorders>
          </w:tcPr>
          <w:p w14:paraId="0EEFB42A" w14:textId="77777777" w:rsidR="00685787" w:rsidRPr="00B4484B" w:rsidRDefault="00685787" w:rsidP="002A2D45">
            <w:pPr>
              <w:keepNext/>
              <w:keepLines/>
              <w:ind w:left="-74" w:right="-207"/>
              <w:jc w:val="both"/>
              <w:rPr>
                <w:rFonts w:cs="Tahoma"/>
                <w:b/>
                <w:iCs/>
                <w:sz w:val="20"/>
                <w:szCs w:val="20"/>
              </w:rPr>
            </w:pPr>
            <w:r w:rsidRPr="00B4484B">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1CDF7B8A" w14:textId="604CBC63" w:rsidR="00685787" w:rsidRPr="00B4484B" w:rsidRDefault="00685787" w:rsidP="002A2D45">
            <w:pPr>
              <w:keepNext/>
              <w:keepLines/>
              <w:ind w:right="-62"/>
              <w:jc w:val="both"/>
              <w:rPr>
                <w:rFonts w:cs="Tahoma"/>
                <w:b/>
                <w:iCs/>
                <w:sz w:val="20"/>
                <w:szCs w:val="20"/>
              </w:rPr>
            </w:pPr>
            <w:r w:rsidRPr="00B4484B">
              <w:rPr>
                <w:rFonts w:cs="Tahoma"/>
                <w:b/>
                <w:iCs/>
                <w:sz w:val="20"/>
                <w:szCs w:val="20"/>
              </w:rPr>
              <w:t xml:space="preserve"> 3/1  </w:t>
            </w:r>
          </w:p>
        </w:tc>
      </w:tr>
      <w:bookmarkEnd w:id="14"/>
    </w:tbl>
    <w:p w14:paraId="261BB181" w14:textId="77777777" w:rsidR="00685787" w:rsidRPr="00B4484B" w:rsidRDefault="00685787" w:rsidP="002A2D45">
      <w:pPr>
        <w:keepNext/>
        <w:keepLines/>
        <w:tabs>
          <w:tab w:val="left" w:pos="567"/>
          <w:tab w:val="num" w:pos="851"/>
          <w:tab w:val="left" w:pos="993"/>
        </w:tabs>
        <w:jc w:val="both"/>
        <w:rPr>
          <w:rFonts w:cs="Tahoma"/>
          <w:sz w:val="20"/>
          <w:szCs w:val="20"/>
        </w:rPr>
      </w:pPr>
    </w:p>
    <w:p w14:paraId="0C14F2BE" w14:textId="36810253" w:rsidR="004D6C24" w:rsidRPr="00B4484B" w:rsidRDefault="004D6C24" w:rsidP="002A2D45">
      <w:pPr>
        <w:keepNext/>
        <w:keepLines/>
        <w:jc w:val="both"/>
        <w:rPr>
          <w:rFonts w:cs="Tahoma"/>
          <w:sz w:val="20"/>
          <w:szCs w:val="20"/>
        </w:rPr>
      </w:pPr>
      <w:r w:rsidRPr="00B4484B">
        <w:rPr>
          <w:rFonts w:cs="Tahoma"/>
          <w:sz w:val="20"/>
          <w:szCs w:val="20"/>
        </w:rPr>
        <w:t xml:space="preserve">Gospodarski subjekt ___________________________________________________________, ki oddajamo ponudbo za javno naročilo </w:t>
      </w:r>
      <w:r w:rsidR="001225D8" w:rsidRPr="00B4484B">
        <w:rPr>
          <w:rFonts w:cs="Tahoma"/>
          <w:b/>
          <w:sz w:val="20"/>
          <w:szCs w:val="20"/>
        </w:rPr>
        <w:t>LPT-128/25</w:t>
      </w:r>
      <w:r w:rsidR="0079770F" w:rsidRPr="00B4484B">
        <w:rPr>
          <w:rFonts w:cs="Tahoma"/>
          <w:b/>
          <w:sz w:val="20"/>
          <w:szCs w:val="20"/>
        </w:rPr>
        <w:t xml:space="preserve"> </w:t>
      </w:r>
      <w:r w:rsidR="001225D8" w:rsidRPr="00B4484B">
        <w:rPr>
          <w:rFonts w:cs="Tahoma"/>
          <w:b/>
          <w:sz w:val="20"/>
          <w:szCs w:val="20"/>
        </w:rPr>
        <w:t>Nakup treh čistilnih strojev</w:t>
      </w:r>
      <w:r w:rsidRPr="00B4484B">
        <w:rPr>
          <w:rFonts w:cs="Tahoma"/>
          <w:color w:val="000000"/>
          <w:sz w:val="20"/>
          <w:szCs w:val="20"/>
        </w:rPr>
        <w:t xml:space="preserve">, podajamo naslednje izjave: </w:t>
      </w:r>
    </w:p>
    <w:p w14:paraId="085410D2" w14:textId="77777777" w:rsidR="00950EE8" w:rsidRPr="00B4484B" w:rsidRDefault="00950EE8" w:rsidP="002A2D45">
      <w:pPr>
        <w:keepNext/>
        <w:keepLines/>
        <w:tabs>
          <w:tab w:val="left" w:pos="8647"/>
          <w:tab w:val="left" w:pos="9354"/>
        </w:tabs>
        <w:ind w:right="-2"/>
        <w:rPr>
          <w:rFonts w:cs="Tahoma"/>
          <w:b/>
          <w:sz w:val="20"/>
          <w:szCs w:val="20"/>
        </w:rPr>
      </w:pPr>
    </w:p>
    <w:p w14:paraId="1C15EE81" w14:textId="77777777" w:rsidR="00950EE8" w:rsidRPr="00B4484B" w:rsidRDefault="00950EE8" w:rsidP="002A2D45">
      <w:pPr>
        <w:keepNext/>
        <w:keepLines/>
        <w:tabs>
          <w:tab w:val="left" w:pos="8647"/>
          <w:tab w:val="left" w:pos="9354"/>
        </w:tabs>
        <w:ind w:right="-2"/>
        <w:jc w:val="center"/>
        <w:rPr>
          <w:rFonts w:cs="Tahoma"/>
          <w:b/>
          <w:sz w:val="20"/>
          <w:szCs w:val="20"/>
        </w:rPr>
      </w:pPr>
      <w:r w:rsidRPr="00B4484B">
        <w:rPr>
          <w:rFonts w:cs="Tahoma"/>
          <w:b/>
          <w:sz w:val="20"/>
          <w:szCs w:val="20"/>
        </w:rPr>
        <w:t>IZJAVLJAMO,</w:t>
      </w:r>
    </w:p>
    <w:p w14:paraId="106B96C5" w14:textId="77777777" w:rsidR="00950EE8" w:rsidRPr="00B4484B" w:rsidRDefault="00950EE8" w:rsidP="002A2D45">
      <w:pPr>
        <w:keepNext/>
        <w:keepLines/>
        <w:tabs>
          <w:tab w:val="left" w:pos="8647"/>
          <w:tab w:val="left" w:pos="9354"/>
        </w:tabs>
        <w:ind w:right="-2"/>
        <w:jc w:val="center"/>
        <w:rPr>
          <w:rFonts w:cs="Tahoma"/>
          <w:b/>
          <w:sz w:val="20"/>
          <w:szCs w:val="20"/>
        </w:rPr>
      </w:pPr>
    </w:p>
    <w:p w14:paraId="0A83B71F" w14:textId="77777777" w:rsidR="00950EE8" w:rsidRPr="00B4484B" w:rsidRDefault="00950EE8" w:rsidP="002A2D45">
      <w:pPr>
        <w:keepNext/>
        <w:keepLines/>
        <w:numPr>
          <w:ilvl w:val="0"/>
          <w:numId w:val="24"/>
        </w:numPr>
        <w:tabs>
          <w:tab w:val="left" w:pos="426"/>
          <w:tab w:val="left" w:pos="9354"/>
        </w:tabs>
        <w:ind w:right="-2"/>
        <w:rPr>
          <w:rFonts w:cs="Tahoma"/>
          <w:b/>
          <w:smallCaps/>
          <w:sz w:val="20"/>
          <w:szCs w:val="20"/>
        </w:rPr>
      </w:pPr>
      <w:r w:rsidRPr="00B4484B">
        <w:rPr>
          <w:rFonts w:cs="Tahoma"/>
          <w:b/>
          <w:smallCaps/>
          <w:sz w:val="20"/>
          <w:szCs w:val="20"/>
        </w:rPr>
        <w:t>Razlogi za izključitev</w:t>
      </w:r>
    </w:p>
    <w:p w14:paraId="7A14D289" w14:textId="77777777" w:rsidR="00950EE8" w:rsidRPr="00B4484B" w:rsidRDefault="00950EE8" w:rsidP="002A2D45">
      <w:pPr>
        <w:keepNext/>
        <w:keepLines/>
        <w:numPr>
          <w:ilvl w:val="1"/>
          <w:numId w:val="24"/>
        </w:numPr>
        <w:tabs>
          <w:tab w:val="left" w:pos="426"/>
        </w:tabs>
        <w:ind w:left="426" w:right="-2" w:hanging="426"/>
        <w:jc w:val="both"/>
        <w:rPr>
          <w:rFonts w:cs="Tahoma"/>
          <w:sz w:val="20"/>
          <w:szCs w:val="20"/>
        </w:rPr>
      </w:pPr>
      <w:r w:rsidRPr="00B4484B">
        <w:rPr>
          <w:rFonts w:cs="Tahoma"/>
          <w:sz w:val="20"/>
          <w:szCs w:val="20"/>
        </w:rPr>
        <w:t>da nam (gospodarskem subjektu) ni bila izrečena pravnomočna sodba, ki ima elemente naslednjih kaznivih dejanj, ki so opredeljena v prvem odstavku 75. člena ZJN-3;</w:t>
      </w:r>
    </w:p>
    <w:p w14:paraId="0BDDCD68" w14:textId="77777777" w:rsidR="00950EE8" w:rsidRPr="00B4484B" w:rsidRDefault="00950EE8" w:rsidP="002A2D45">
      <w:pPr>
        <w:keepNext/>
        <w:keepLines/>
        <w:numPr>
          <w:ilvl w:val="1"/>
          <w:numId w:val="24"/>
        </w:numPr>
        <w:tabs>
          <w:tab w:val="left" w:pos="426"/>
          <w:tab w:val="left" w:pos="9354"/>
        </w:tabs>
        <w:ind w:left="426" w:right="-2" w:hanging="426"/>
        <w:jc w:val="both"/>
        <w:rPr>
          <w:rFonts w:cs="Tahoma"/>
          <w:sz w:val="20"/>
          <w:szCs w:val="20"/>
        </w:rPr>
      </w:pPr>
      <w:r w:rsidRPr="00B4484B">
        <w:rPr>
          <w:rFonts w:cs="Tahoma"/>
          <w:sz w:val="20"/>
          <w:szCs w:val="20"/>
          <w:lang w:val="x-none"/>
        </w:rPr>
        <w:t>da</w:t>
      </w:r>
      <w:r w:rsidRPr="00B4484B">
        <w:rPr>
          <w:rFonts w:cs="Tahoma"/>
          <w:sz w:val="20"/>
          <w:szCs w:val="20"/>
        </w:rPr>
        <w:t xml:space="preserve"> izpolnjujemo obvezne dajatve in druge denarne nedavčne obveznosti v skladu z zakonom, ki ureja finančno upravo, ki jih pobira davčni organ v skladu s predpisi države, v kateri imamo sedež, ali predpisi države naročnika, če vrednost teh neplačanih zapadlih obveznosti na dan oddaje ponudbe ali prijave znaša 50 evrov ali več in da imamo na dan oddaje prijave/ponudbe predložene vse obračune davčnih odtegljajev za dohodke iz delovnega razmerja za obdobje zadnjih petih let do dne oddaje prijave/ponudb;</w:t>
      </w:r>
    </w:p>
    <w:p w14:paraId="571DB72B" w14:textId="77777777" w:rsidR="00950EE8" w:rsidRPr="00B4484B" w:rsidRDefault="00950EE8" w:rsidP="002A2D45">
      <w:pPr>
        <w:keepNext/>
        <w:keepLines/>
        <w:numPr>
          <w:ilvl w:val="1"/>
          <w:numId w:val="24"/>
        </w:numPr>
        <w:tabs>
          <w:tab w:val="left" w:pos="426"/>
          <w:tab w:val="left" w:pos="9354"/>
        </w:tabs>
        <w:ind w:left="426" w:right="-2" w:hanging="426"/>
        <w:jc w:val="both"/>
        <w:rPr>
          <w:rFonts w:cs="Tahoma"/>
          <w:sz w:val="20"/>
          <w:szCs w:val="20"/>
        </w:rPr>
      </w:pPr>
      <w:r w:rsidRPr="00B4484B">
        <w:rPr>
          <w:rFonts w:cs="Tahoma"/>
          <w:sz w:val="20"/>
          <w:szCs w:val="20"/>
        </w:rPr>
        <w:t>da na dan, ko je potekel rok za oddajo ponudb, nismo izločeni iz postopkov oddaje javnih naročil zaradi uvrstitve v evidenco gospodarskih subjektov z izrečenimi stranskimi sankcijami izločitve iz postopkov javnega naročanja;</w:t>
      </w:r>
    </w:p>
    <w:p w14:paraId="2A08C2CA" w14:textId="77777777" w:rsidR="00950EE8" w:rsidRPr="00B4484B" w:rsidRDefault="00950EE8" w:rsidP="002A2D45">
      <w:pPr>
        <w:keepNext/>
        <w:keepLines/>
        <w:numPr>
          <w:ilvl w:val="1"/>
          <w:numId w:val="24"/>
        </w:numPr>
        <w:tabs>
          <w:tab w:val="left" w:pos="426"/>
          <w:tab w:val="left" w:pos="9354"/>
        </w:tabs>
        <w:ind w:left="426" w:right="-2" w:hanging="426"/>
        <w:jc w:val="both"/>
        <w:rPr>
          <w:rFonts w:cs="Tahoma"/>
          <w:sz w:val="20"/>
          <w:szCs w:val="20"/>
        </w:rPr>
      </w:pPr>
      <w:r w:rsidRPr="00B4484B">
        <w:rPr>
          <w:rFonts w:cs="Tahoma"/>
          <w:sz w:val="20"/>
          <w:szCs w:val="20"/>
        </w:rPr>
        <w:t>da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2D2594E1" w14:textId="77777777" w:rsidR="00950EE8" w:rsidRPr="00B4484B" w:rsidRDefault="00950EE8" w:rsidP="002A2D45">
      <w:pPr>
        <w:keepNext/>
        <w:keepLines/>
        <w:numPr>
          <w:ilvl w:val="1"/>
          <w:numId w:val="24"/>
        </w:numPr>
        <w:tabs>
          <w:tab w:val="left" w:pos="426"/>
          <w:tab w:val="left" w:pos="9354"/>
        </w:tabs>
        <w:ind w:left="426" w:right="-2" w:hanging="426"/>
        <w:jc w:val="both"/>
        <w:rPr>
          <w:rFonts w:cs="Tahoma"/>
          <w:sz w:val="20"/>
          <w:szCs w:val="20"/>
        </w:rPr>
      </w:pPr>
      <w:r w:rsidRPr="00B4484B">
        <w:rPr>
          <w:rFonts w:cs="Tahoma"/>
          <w:sz w:val="20"/>
          <w:szCs w:val="20"/>
        </w:rPr>
        <w:t>da kot ponudnik/partner iz skupine ponudnikov za predmetno naročilo,  izpolnjujemo omejevalne ukrepe navedene v členu 1h »sklepa Sveta (SZVP) 2022/578 z dne 8. aprila 2022 o spremembi Sklepa 2014/512/SZVP o omejevalnih ukrepih zaradi delovanja Rusije, ki povzroča destabilizacijo razmer v Ukrajini« (podtočka E. točke 3.1. razpisne dokumentacije);</w:t>
      </w:r>
    </w:p>
    <w:p w14:paraId="15CD38E2" w14:textId="77777777" w:rsidR="00950EE8" w:rsidRPr="00B4484B" w:rsidRDefault="00950EE8" w:rsidP="002A2D45">
      <w:pPr>
        <w:keepNext/>
        <w:keepLines/>
        <w:tabs>
          <w:tab w:val="left" w:pos="426"/>
          <w:tab w:val="left" w:pos="9354"/>
        </w:tabs>
        <w:ind w:right="-2"/>
        <w:jc w:val="both"/>
        <w:rPr>
          <w:rFonts w:cs="Tahoma"/>
          <w:sz w:val="20"/>
          <w:szCs w:val="20"/>
        </w:rPr>
      </w:pPr>
    </w:p>
    <w:p w14:paraId="7D0BF1F7" w14:textId="77777777" w:rsidR="00950EE8" w:rsidRPr="00B4484B" w:rsidRDefault="00950EE8" w:rsidP="002A2D45">
      <w:pPr>
        <w:keepNext/>
        <w:keepLines/>
        <w:numPr>
          <w:ilvl w:val="0"/>
          <w:numId w:val="24"/>
        </w:numPr>
        <w:tabs>
          <w:tab w:val="left" w:pos="426"/>
          <w:tab w:val="left" w:pos="9354"/>
        </w:tabs>
        <w:ind w:right="-2"/>
        <w:rPr>
          <w:rFonts w:cs="Tahoma"/>
          <w:b/>
          <w:smallCaps/>
          <w:sz w:val="20"/>
          <w:szCs w:val="20"/>
        </w:rPr>
      </w:pPr>
      <w:r w:rsidRPr="00B4484B">
        <w:rPr>
          <w:rFonts w:cs="Tahoma"/>
          <w:b/>
          <w:smallCaps/>
          <w:sz w:val="20"/>
          <w:szCs w:val="20"/>
        </w:rPr>
        <w:t>Pogoji za sodelovanje</w:t>
      </w:r>
    </w:p>
    <w:p w14:paraId="4E4E95F4" w14:textId="77777777" w:rsidR="00950EE8" w:rsidRPr="00B4484B" w:rsidRDefault="00950EE8" w:rsidP="002A2D45">
      <w:pPr>
        <w:keepNext/>
        <w:keepLines/>
        <w:numPr>
          <w:ilvl w:val="1"/>
          <w:numId w:val="24"/>
        </w:numPr>
        <w:tabs>
          <w:tab w:val="left" w:pos="426"/>
        </w:tabs>
        <w:ind w:left="426" w:right="-2" w:hanging="426"/>
        <w:jc w:val="both"/>
        <w:rPr>
          <w:rFonts w:cs="Tahoma"/>
          <w:sz w:val="20"/>
          <w:szCs w:val="20"/>
        </w:rPr>
      </w:pPr>
      <w:r w:rsidRPr="00B4484B">
        <w:rPr>
          <w:rFonts w:cs="Tahoma"/>
          <w:sz w:val="20"/>
          <w:szCs w:val="20"/>
        </w:rPr>
        <w:t>da smo sposobni za opravljanje poklicne dejavnosti oziroma imamo registrirano dejavnost oziroma smo vpisani v enega od poklicnih ali poslovnih registrov, ki se vodijo v državi članici, v kateri imamo sedež;</w:t>
      </w:r>
    </w:p>
    <w:p w14:paraId="37DB89FB" w14:textId="77777777" w:rsidR="00950EE8" w:rsidRPr="00B4484B" w:rsidRDefault="00950EE8" w:rsidP="002A2D45">
      <w:pPr>
        <w:keepNext/>
        <w:keepLines/>
        <w:numPr>
          <w:ilvl w:val="1"/>
          <w:numId w:val="24"/>
        </w:numPr>
        <w:tabs>
          <w:tab w:val="left" w:pos="426"/>
        </w:tabs>
        <w:ind w:left="426" w:right="-2" w:hanging="426"/>
        <w:jc w:val="both"/>
        <w:rPr>
          <w:rFonts w:cs="Tahoma"/>
          <w:sz w:val="20"/>
          <w:szCs w:val="20"/>
        </w:rPr>
      </w:pPr>
      <w:r w:rsidRPr="00B4484B">
        <w:rPr>
          <w:rFonts w:cs="Tahoma"/>
          <w:sz w:val="20"/>
          <w:szCs w:val="20"/>
        </w:rPr>
        <w:t>da</w:t>
      </w:r>
      <w:r w:rsidRPr="00B4484B">
        <w:rPr>
          <w:rFonts w:cs="Tahoma"/>
          <w:b/>
          <w:sz w:val="20"/>
          <w:szCs w:val="20"/>
        </w:rPr>
        <w:t xml:space="preserve"> </w:t>
      </w:r>
      <w:r w:rsidRPr="00B4484B">
        <w:rPr>
          <w:rFonts w:cs="Tahoma"/>
          <w:sz w:val="20"/>
          <w:szCs w:val="20"/>
        </w:rPr>
        <w:t>imamo pridobljeno dovoljenje oziroma smo člani posebne organizacije, da lahko v svoji matični državi, kjer imamo sedež, opravljamo storitev, ki je ali se nanaša na predmet javnega naročila, v kolikor je tako dovoljenje ali članstvo potrebno;</w:t>
      </w:r>
    </w:p>
    <w:p w14:paraId="7C4941F0" w14:textId="77777777" w:rsidR="00950EE8" w:rsidRPr="00B4484B" w:rsidRDefault="00950EE8" w:rsidP="002A2D45">
      <w:pPr>
        <w:keepNext/>
        <w:keepLines/>
        <w:numPr>
          <w:ilvl w:val="1"/>
          <w:numId w:val="24"/>
        </w:numPr>
        <w:tabs>
          <w:tab w:val="left" w:pos="426"/>
        </w:tabs>
        <w:ind w:left="426" w:right="-2" w:hanging="426"/>
        <w:jc w:val="both"/>
        <w:rPr>
          <w:rFonts w:cs="Tahoma"/>
          <w:sz w:val="20"/>
          <w:szCs w:val="20"/>
        </w:rPr>
      </w:pPr>
      <w:r w:rsidRPr="00B4484B">
        <w:rPr>
          <w:rFonts w:cs="Tahoma"/>
          <w:sz w:val="20"/>
          <w:szCs w:val="20"/>
        </w:rPr>
        <w:t>da smo ekonomsko in finančno sposobni izvesti predmet javnega naročila;</w:t>
      </w:r>
    </w:p>
    <w:p w14:paraId="217399A3" w14:textId="77777777" w:rsidR="00950EE8" w:rsidRPr="00B4484B" w:rsidRDefault="00950EE8" w:rsidP="002A2D45">
      <w:pPr>
        <w:keepNext/>
        <w:keepLines/>
        <w:numPr>
          <w:ilvl w:val="1"/>
          <w:numId w:val="24"/>
        </w:numPr>
        <w:tabs>
          <w:tab w:val="left" w:pos="426"/>
        </w:tabs>
        <w:ind w:left="426" w:right="-2" w:hanging="426"/>
        <w:jc w:val="both"/>
        <w:rPr>
          <w:rFonts w:cs="Tahoma"/>
          <w:sz w:val="20"/>
          <w:szCs w:val="20"/>
        </w:rPr>
      </w:pPr>
      <w:r w:rsidRPr="00B4484B">
        <w:rPr>
          <w:rFonts w:cs="Tahoma"/>
          <w:sz w:val="20"/>
          <w:szCs w:val="20"/>
        </w:rPr>
        <w:t>razpolagamo z vsemi tehničnimi sredstvi, opremo in ustreznimi kadri, ter bomo zagotovili ustrezne tehnične zmogljivosti za kvalitetno izvedbo celotnega naročila v predvidenem roku, skladno z zahtevami iz razpisne dokumentacije, pravili stroke ter določili predpisov in standardov s področja predmeta naročila;</w:t>
      </w:r>
    </w:p>
    <w:p w14:paraId="6AD9C905" w14:textId="77777777" w:rsidR="00950EE8" w:rsidRPr="00B4484B" w:rsidRDefault="00950EE8" w:rsidP="002A2D45">
      <w:pPr>
        <w:keepNext/>
        <w:keepLines/>
        <w:numPr>
          <w:ilvl w:val="1"/>
          <w:numId w:val="24"/>
        </w:numPr>
        <w:tabs>
          <w:tab w:val="left" w:pos="426"/>
        </w:tabs>
        <w:ind w:left="426" w:right="-2" w:hanging="426"/>
        <w:jc w:val="both"/>
        <w:rPr>
          <w:rFonts w:cs="Tahoma"/>
          <w:sz w:val="20"/>
          <w:szCs w:val="20"/>
        </w:rPr>
      </w:pPr>
      <w:r w:rsidRPr="00B4484B">
        <w:rPr>
          <w:rFonts w:cs="Tahoma"/>
          <w:sz w:val="20"/>
          <w:szCs w:val="20"/>
        </w:rPr>
        <w:t>da izpolnjujemo tehnično in strokovno (kadrovsko) sposobnost v skladu z zahtevami naročnika, navedenimi v razpisni dokumentaciji;</w:t>
      </w:r>
    </w:p>
    <w:p w14:paraId="4001B79B" w14:textId="77777777" w:rsidR="00950EE8" w:rsidRPr="00B4484B" w:rsidRDefault="00950EE8" w:rsidP="002A2D45">
      <w:pPr>
        <w:keepNext/>
        <w:keepLines/>
        <w:tabs>
          <w:tab w:val="left" w:pos="426"/>
        </w:tabs>
        <w:ind w:right="-2"/>
        <w:jc w:val="both"/>
        <w:rPr>
          <w:rFonts w:cs="Tahoma"/>
          <w:sz w:val="20"/>
          <w:szCs w:val="20"/>
        </w:rPr>
      </w:pPr>
    </w:p>
    <w:p w14:paraId="1CED99A4" w14:textId="77777777" w:rsidR="00950EE8" w:rsidRPr="00B4484B" w:rsidRDefault="00950EE8" w:rsidP="002A2D45">
      <w:pPr>
        <w:keepNext/>
        <w:keepLines/>
        <w:numPr>
          <w:ilvl w:val="0"/>
          <w:numId w:val="24"/>
        </w:numPr>
        <w:tabs>
          <w:tab w:val="left" w:pos="426"/>
          <w:tab w:val="left" w:pos="9354"/>
        </w:tabs>
        <w:ind w:right="-2"/>
        <w:jc w:val="both"/>
        <w:rPr>
          <w:rFonts w:cs="Tahoma"/>
          <w:sz w:val="20"/>
          <w:szCs w:val="20"/>
        </w:rPr>
      </w:pPr>
      <w:r w:rsidRPr="00B4484B">
        <w:rPr>
          <w:rFonts w:cs="Tahoma"/>
          <w:b/>
          <w:sz w:val="20"/>
          <w:szCs w:val="20"/>
        </w:rPr>
        <w:t>O</w:t>
      </w:r>
      <w:r w:rsidRPr="00B4484B">
        <w:rPr>
          <w:rFonts w:cs="Tahoma"/>
          <w:b/>
          <w:smallCaps/>
          <w:sz w:val="20"/>
          <w:szCs w:val="20"/>
        </w:rPr>
        <w:t>stale zahteve naročnika in ostale izjave</w:t>
      </w:r>
    </w:p>
    <w:p w14:paraId="622BE45F" w14:textId="77777777" w:rsidR="00950EE8" w:rsidRPr="00B4484B" w:rsidRDefault="00950EE8" w:rsidP="002A2D45">
      <w:pPr>
        <w:keepNext/>
        <w:keepLines/>
        <w:numPr>
          <w:ilvl w:val="1"/>
          <w:numId w:val="24"/>
        </w:numPr>
        <w:tabs>
          <w:tab w:val="left" w:pos="426"/>
        </w:tabs>
        <w:ind w:left="426" w:right="-2" w:hanging="426"/>
        <w:jc w:val="both"/>
        <w:rPr>
          <w:rFonts w:cs="Tahoma"/>
          <w:sz w:val="20"/>
          <w:szCs w:val="20"/>
        </w:rPr>
      </w:pPr>
      <w:r w:rsidRPr="00B4484B">
        <w:rPr>
          <w:rFonts w:cs="Tahoma"/>
          <w:sz w:val="20"/>
          <w:szCs w:val="20"/>
        </w:rPr>
        <w:t>da nismo uvrščeni v evidenco poslovnih subjektov katerim je omejeni poslovanje z naročnikom na podlagi 35. člena Zakona o integriteti in preprečevanju korupcije (Ur. l. RS, št. 69/11-UPB);</w:t>
      </w:r>
    </w:p>
    <w:p w14:paraId="48E4E867" w14:textId="77777777" w:rsidR="00950EE8" w:rsidRPr="00B4484B" w:rsidRDefault="00950EE8" w:rsidP="002A2D45">
      <w:pPr>
        <w:keepNext/>
        <w:keepLines/>
        <w:numPr>
          <w:ilvl w:val="1"/>
          <w:numId w:val="24"/>
        </w:numPr>
        <w:tabs>
          <w:tab w:val="left" w:pos="426"/>
        </w:tabs>
        <w:ind w:left="426" w:right="-2" w:hanging="426"/>
        <w:jc w:val="both"/>
        <w:rPr>
          <w:rFonts w:cs="Tahoma"/>
          <w:sz w:val="20"/>
          <w:szCs w:val="20"/>
        </w:rPr>
      </w:pPr>
      <w:r w:rsidRPr="00B4484B">
        <w:rPr>
          <w:rFonts w:cs="Tahoma"/>
          <w:sz w:val="20"/>
          <w:szCs w:val="20"/>
        </w:rPr>
        <w:t>da se strinjamo in v celoti izpolnjujemo vse pogoje in zahteve glede predmeta javnega naročila, za katerega oddajamo ponudbo in ostalih pogojev in zahtev, ki so navedeni v predmetni razpisni dokumentaciji.</w:t>
      </w:r>
    </w:p>
    <w:p w14:paraId="10B493BC" w14:textId="77777777" w:rsidR="00950EE8" w:rsidRPr="00B4484B" w:rsidRDefault="00950EE8" w:rsidP="002A2D45">
      <w:pPr>
        <w:keepNext/>
        <w:keepLines/>
        <w:tabs>
          <w:tab w:val="left" w:pos="0"/>
          <w:tab w:val="left" w:pos="8647"/>
        </w:tabs>
        <w:ind w:right="-2"/>
        <w:jc w:val="both"/>
        <w:rPr>
          <w:rFonts w:cs="Tahoma"/>
          <w:sz w:val="20"/>
          <w:szCs w:val="20"/>
        </w:rPr>
      </w:pPr>
    </w:p>
    <w:p w14:paraId="7A943E61" w14:textId="533A7BC3" w:rsidR="00950EE8" w:rsidRPr="00B4484B" w:rsidRDefault="00950EE8" w:rsidP="002A2D45">
      <w:pPr>
        <w:keepNext/>
        <w:keepLines/>
        <w:tabs>
          <w:tab w:val="left" w:pos="0"/>
          <w:tab w:val="left" w:pos="8647"/>
        </w:tabs>
        <w:ind w:right="-2"/>
        <w:jc w:val="both"/>
        <w:rPr>
          <w:rFonts w:cs="Tahoma"/>
          <w:sz w:val="20"/>
          <w:szCs w:val="20"/>
        </w:rPr>
      </w:pPr>
      <w:r w:rsidRPr="00B4484B">
        <w:rPr>
          <w:rFonts w:cs="Tahoma"/>
          <w:b/>
          <w:sz w:val="20"/>
          <w:szCs w:val="20"/>
        </w:rPr>
        <w:lastRenderedPageBreak/>
        <w:t xml:space="preserve">S podpisom te izjave izjavljamo tudi, da smo v celoti seznanjeni z vsebino razpisne dokumentacije ter vsemi njenimi spremembami in dopolnitvami ter da se strinjamo in sprejemamo tudi vse ostale pogoje in zahteve predmetne razpisne dokumentacije, vključno z vsebino pogodbe/okvirnega sporazuma in vzorci finančnih zavarovanj ter prevzemamo kazensko in materialno odgovornost, da so vsi podatki in dokumenti, podani v ponudbi, resnični, in da priložene listine ustrezajo originalu. S podpisom te izjave izjavljamo, da bomo v primeru izbora kot ekonomsko najugodnejši ponudnik, na poziv naročnika podpisali </w:t>
      </w:r>
      <w:r w:rsidR="00336B0C" w:rsidRPr="00B4484B">
        <w:rPr>
          <w:rFonts w:cs="Tahoma"/>
          <w:b/>
          <w:sz w:val="20"/>
          <w:szCs w:val="20"/>
        </w:rPr>
        <w:t>pogodbo</w:t>
      </w:r>
      <w:r w:rsidRPr="00B4484B">
        <w:rPr>
          <w:rFonts w:cs="Tahoma"/>
          <w:b/>
          <w:sz w:val="20"/>
          <w:szCs w:val="20"/>
        </w:rPr>
        <w:t xml:space="preserve"> brez ugovorov.</w:t>
      </w:r>
    </w:p>
    <w:p w14:paraId="2429FA17" w14:textId="77777777" w:rsidR="00950EE8" w:rsidRPr="00B4484B" w:rsidRDefault="00950EE8" w:rsidP="002A2D45">
      <w:pPr>
        <w:keepNext/>
        <w:keepLines/>
        <w:tabs>
          <w:tab w:val="left" w:pos="0"/>
        </w:tabs>
        <w:ind w:right="-2"/>
        <w:jc w:val="both"/>
        <w:rPr>
          <w:rFonts w:cs="Tahoma"/>
          <w:sz w:val="20"/>
          <w:szCs w:val="20"/>
        </w:rPr>
      </w:pPr>
    </w:p>
    <w:p w14:paraId="796BF8BA" w14:textId="77777777" w:rsidR="00950EE8" w:rsidRPr="00B4484B" w:rsidRDefault="00950EE8" w:rsidP="002A2D45">
      <w:pPr>
        <w:keepNext/>
        <w:keepLines/>
        <w:spacing w:after="120"/>
        <w:jc w:val="both"/>
        <w:rPr>
          <w:rFonts w:cs="Tahoma"/>
          <w:b/>
          <w:bCs/>
          <w:sz w:val="20"/>
          <w:szCs w:val="20"/>
        </w:rPr>
      </w:pPr>
      <w:r w:rsidRPr="00B4484B">
        <w:rPr>
          <w:rFonts w:cs="Tahoma"/>
          <w:b/>
          <w:sz w:val="20"/>
          <w:szCs w:val="20"/>
        </w:rPr>
        <w:t>S podpisom te izjave SOGLAŠAMO, da naročnik</w:t>
      </w:r>
      <w:r w:rsidRPr="00B4484B">
        <w:rPr>
          <w:rFonts w:cs="Tahoma"/>
          <w:b/>
          <w:color w:val="000000" w:themeColor="text1"/>
          <w:sz w:val="20"/>
          <w:szCs w:val="20"/>
        </w:rPr>
        <w:t>:</w:t>
      </w:r>
    </w:p>
    <w:p w14:paraId="3E31F680" w14:textId="77777777" w:rsidR="00950EE8" w:rsidRPr="00B4484B" w:rsidRDefault="00950EE8" w:rsidP="002A2D45">
      <w:pPr>
        <w:keepNext/>
        <w:keepLines/>
        <w:numPr>
          <w:ilvl w:val="0"/>
          <w:numId w:val="25"/>
        </w:numPr>
        <w:tabs>
          <w:tab w:val="left" w:pos="0"/>
        </w:tabs>
        <w:ind w:right="-2"/>
        <w:jc w:val="both"/>
        <w:rPr>
          <w:rFonts w:cs="Tahoma"/>
          <w:b/>
          <w:sz w:val="20"/>
          <w:szCs w:val="20"/>
        </w:rPr>
      </w:pPr>
      <w:r w:rsidRPr="00B4484B">
        <w:rPr>
          <w:rFonts w:cs="Tahoma"/>
          <w:b/>
          <w:sz w:val="20"/>
          <w:szCs w:val="20"/>
        </w:rPr>
        <w:t xml:space="preserve">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B4484B">
        <w:rPr>
          <w:rFonts w:cs="Tahoma"/>
          <w:b/>
          <w:sz w:val="20"/>
          <w:szCs w:val="20"/>
        </w:rPr>
        <w:t>eDosje</w:t>
      </w:r>
      <w:proofErr w:type="spellEnd"/>
      <w:r w:rsidRPr="00B4484B">
        <w:rPr>
          <w:rFonts w:cs="Tahoma"/>
          <w:b/>
          <w:sz w:val="20"/>
          <w:szCs w:val="20"/>
        </w:rPr>
        <w:t xml:space="preserve"> iz devetega odstavka 77. člena ZJN-3, ter se tudi zavezujemo, da bomo na zahtevo naročnika predložiti dodatna pooblastila za preveritev podatkov iz uradnih evidenc,</w:t>
      </w:r>
    </w:p>
    <w:p w14:paraId="1DCA5AF4" w14:textId="77777777" w:rsidR="00950EE8" w:rsidRPr="00B4484B" w:rsidRDefault="00950EE8" w:rsidP="002A2D45">
      <w:pPr>
        <w:keepNext/>
        <w:keepLines/>
        <w:numPr>
          <w:ilvl w:val="0"/>
          <w:numId w:val="25"/>
        </w:numPr>
        <w:tabs>
          <w:tab w:val="left" w:pos="0"/>
          <w:tab w:val="left" w:pos="8647"/>
        </w:tabs>
        <w:ind w:right="-2"/>
        <w:jc w:val="both"/>
        <w:rPr>
          <w:rFonts w:cs="Tahoma"/>
          <w:b/>
          <w:sz w:val="20"/>
          <w:szCs w:val="20"/>
        </w:rPr>
      </w:pPr>
      <w:r w:rsidRPr="00B4484B">
        <w:rPr>
          <w:rFonts w:cs="Tahoma"/>
          <w:b/>
          <w:sz w:val="20"/>
          <w:szCs w:val="20"/>
        </w:rPr>
        <w:t>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770FFCEF" w14:textId="77777777" w:rsidR="00950EE8" w:rsidRPr="00B4484B" w:rsidRDefault="00950EE8" w:rsidP="002A2D45">
      <w:pPr>
        <w:keepNext/>
        <w:keepLines/>
        <w:jc w:val="both"/>
        <w:rPr>
          <w:rFonts w:cs="Tahoma"/>
          <w:bCs/>
          <w:i/>
          <w:noProof/>
          <w:sz w:val="18"/>
          <w:szCs w:val="18"/>
        </w:rPr>
      </w:pPr>
    </w:p>
    <w:p w14:paraId="3B6742CD" w14:textId="77777777" w:rsidR="00950EE8" w:rsidRPr="00B4484B" w:rsidRDefault="00950EE8" w:rsidP="002A2D45">
      <w:pPr>
        <w:keepNext/>
        <w:keepLines/>
        <w:tabs>
          <w:tab w:val="left" w:pos="0"/>
          <w:tab w:val="left" w:pos="8647"/>
        </w:tabs>
        <w:ind w:right="-2"/>
        <w:jc w:val="both"/>
        <w:rPr>
          <w:rFonts w:cs="Tahoma"/>
          <w:b/>
          <w:sz w:val="20"/>
          <w:szCs w:val="20"/>
        </w:rPr>
      </w:pPr>
      <w:r w:rsidRPr="00B4484B">
        <w:rPr>
          <w:rFonts w:cs="Tahoma"/>
          <w:b/>
          <w:sz w:val="20"/>
          <w:szCs w:val="20"/>
        </w:rPr>
        <w:t>Ponudnik s sedežem izven Republike Slovenije se zavezujemo, da bomo dokazila o izpolnjevanju zahtev iz tč. 3.1. razpisne dokumentacije iz ustreznih evidenc predložili naročniku sami, v kolikor nas bo naročnik k temu pozval.</w:t>
      </w:r>
    </w:p>
    <w:p w14:paraId="037A948F" w14:textId="77777777" w:rsidR="00950EE8" w:rsidRPr="00B4484B" w:rsidRDefault="00950EE8" w:rsidP="002A2D45">
      <w:pPr>
        <w:keepNext/>
        <w:keepLines/>
        <w:tabs>
          <w:tab w:val="left" w:pos="0"/>
          <w:tab w:val="left" w:pos="8647"/>
        </w:tabs>
        <w:ind w:right="-2"/>
        <w:jc w:val="both"/>
        <w:rPr>
          <w:rFonts w:cs="Tahoma"/>
          <w:b/>
          <w:sz w:val="18"/>
          <w:szCs w:val="18"/>
        </w:rPr>
      </w:pPr>
    </w:p>
    <w:p w14:paraId="10A1DC83" w14:textId="77777777" w:rsidR="00950EE8" w:rsidRPr="00B4484B" w:rsidRDefault="00950EE8" w:rsidP="002A2D45">
      <w:pPr>
        <w:keepNext/>
        <w:keepLines/>
        <w:jc w:val="both"/>
        <w:rPr>
          <w:rFonts w:cs="Tahoma"/>
          <w:i/>
          <w:sz w:val="20"/>
          <w:szCs w:val="20"/>
          <w:u w:val="single"/>
        </w:rPr>
      </w:pPr>
      <w:r w:rsidRPr="00B4484B">
        <w:rPr>
          <w:rFonts w:cs="Tahoma"/>
          <w:i/>
          <w:sz w:val="20"/>
          <w:szCs w:val="20"/>
          <w:u w:val="single"/>
        </w:rPr>
        <w:t>Vse izjave podajamo pod kazensko in materialno odgovornostjo.</w:t>
      </w:r>
    </w:p>
    <w:p w14:paraId="2C9547A9" w14:textId="77777777" w:rsidR="00950EE8" w:rsidRPr="00B4484B" w:rsidRDefault="00950EE8" w:rsidP="002A2D45">
      <w:pPr>
        <w:keepNext/>
        <w:keepLines/>
        <w:jc w:val="both"/>
        <w:rPr>
          <w:rFonts w:cs="Tahoma"/>
          <w:bCs/>
          <w:i/>
          <w:noProof/>
          <w:sz w:val="18"/>
          <w:szCs w:val="18"/>
        </w:rPr>
      </w:pPr>
    </w:p>
    <w:p w14:paraId="75EAEF77" w14:textId="77777777" w:rsidR="00950EE8" w:rsidRPr="00B4484B" w:rsidRDefault="00950EE8" w:rsidP="002A2D45">
      <w:pPr>
        <w:keepNext/>
        <w:keepLines/>
        <w:jc w:val="both"/>
        <w:rPr>
          <w:rFonts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50EE8" w:rsidRPr="00B4484B" w14:paraId="1B4D1767" w14:textId="77777777" w:rsidTr="007F3A7D">
        <w:trPr>
          <w:trHeight w:val="235"/>
        </w:trPr>
        <w:tc>
          <w:tcPr>
            <w:tcW w:w="3430" w:type="dxa"/>
            <w:tcBorders>
              <w:bottom w:val="single" w:sz="4" w:space="0" w:color="auto"/>
            </w:tcBorders>
          </w:tcPr>
          <w:p w14:paraId="50F19699" w14:textId="77777777" w:rsidR="00950EE8" w:rsidRPr="00B4484B" w:rsidRDefault="00950EE8" w:rsidP="002A2D45">
            <w:pPr>
              <w:keepNext/>
              <w:keepLines/>
              <w:jc w:val="both"/>
              <w:rPr>
                <w:rFonts w:cs="Tahoma"/>
                <w:snapToGrid w:val="0"/>
                <w:color w:val="000000"/>
                <w:sz w:val="20"/>
                <w:szCs w:val="20"/>
              </w:rPr>
            </w:pPr>
          </w:p>
        </w:tc>
        <w:tc>
          <w:tcPr>
            <w:tcW w:w="2574" w:type="dxa"/>
          </w:tcPr>
          <w:p w14:paraId="5F2B5AD9" w14:textId="77777777" w:rsidR="00950EE8" w:rsidRPr="00B4484B" w:rsidRDefault="00950EE8" w:rsidP="002A2D45">
            <w:pPr>
              <w:keepNext/>
              <w:keepLines/>
              <w:jc w:val="center"/>
              <w:rPr>
                <w:rFonts w:cs="Tahoma"/>
                <w:snapToGrid w:val="0"/>
                <w:color w:val="000000"/>
                <w:sz w:val="20"/>
                <w:szCs w:val="20"/>
              </w:rPr>
            </w:pPr>
          </w:p>
        </w:tc>
        <w:tc>
          <w:tcPr>
            <w:tcW w:w="3148" w:type="dxa"/>
            <w:tcBorders>
              <w:bottom w:val="single" w:sz="4" w:space="0" w:color="auto"/>
            </w:tcBorders>
          </w:tcPr>
          <w:p w14:paraId="1D492CEC" w14:textId="77777777" w:rsidR="00950EE8" w:rsidRPr="00B4484B" w:rsidRDefault="00950EE8" w:rsidP="002A2D45">
            <w:pPr>
              <w:keepNext/>
              <w:keepLines/>
              <w:tabs>
                <w:tab w:val="left" w:pos="567"/>
                <w:tab w:val="num" w:pos="851"/>
                <w:tab w:val="left" w:pos="993"/>
              </w:tabs>
              <w:jc w:val="both"/>
              <w:rPr>
                <w:rFonts w:cs="Tahoma"/>
                <w:snapToGrid w:val="0"/>
                <w:color w:val="000000"/>
                <w:sz w:val="20"/>
                <w:szCs w:val="20"/>
              </w:rPr>
            </w:pPr>
          </w:p>
        </w:tc>
      </w:tr>
      <w:tr w:rsidR="00950EE8" w:rsidRPr="00B4484B" w14:paraId="41C21BD7" w14:textId="77777777" w:rsidTr="007F3A7D">
        <w:trPr>
          <w:trHeight w:val="235"/>
        </w:trPr>
        <w:tc>
          <w:tcPr>
            <w:tcW w:w="3430" w:type="dxa"/>
            <w:tcBorders>
              <w:top w:val="single" w:sz="4" w:space="0" w:color="auto"/>
            </w:tcBorders>
          </w:tcPr>
          <w:p w14:paraId="778790B3" w14:textId="77777777" w:rsidR="00950EE8" w:rsidRPr="00B4484B" w:rsidRDefault="00950EE8" w:rsidP="002A2D45">
            <w:pPr>
              <w:keepNext/>
              <w:keepLines/>
              <w:jc w:val="center"/>
              <w:rPr>
                <w:rFonts w:cs="Tahoma"/>
                <w:snapToGrid w:val="0"/>
                <w:color w:val="000000"/>
                <w:sz w:val="20"/>
                <w:szCs w:val="20"/>
              </w:rPr>
            </w:pPr>
            <w:r w:rsidRPr="00B4484B">
              <w:rPr>
                <w:rFonts w:cs="Tahoma"/>
                <w:snapToGrid w:val="0"/>
                <w:color w:val="000000"/>
                <w:sz w:val="20"/>
                <w:szCs w:val="20"/>
              </w:rPr>
              <w:t>(Kraj, datum)</w:t>
            </w:r>
          </w:p>
        </w:tc>
        <w:tc>
          <w:tcPr>
            <w:tcW w:w="2574" w:type="dxa"/>
          </w:tcPr>
          <w:p w14:paraId="26C70B68" w14:textId="77777777" w:rsidR="00950EE8" w:rsidRPr="00B4484B" w:rsidRDefault="00950EE8" w:rsidP="002A2D45">
            <w:pPr>
              <w:keepNext/>
              <w:keepLines/>
              <w:jc w:val="center"/>
              <w:rPr>
                <w:rFonts w:cs="Tahoma"/>
                <w:snapToGrid w:val="0"/>
                <w:color w:val="000000"/>
                <w:sz w:val="20"/>
                <w:szCs w:val="20"/>
              </w:rPr>
            </w:pPr>
            <w:r w:rsidRPr="00B4484B">
              <w:rPr>
                <w:rFonts w:cs="Tahoma"/>
                <w:snapToGrid w:val="0"/>
                <w:color w:val="000000"/>
                <w:sz w:val="20"/>
                <w:szCs w:val="20"/>
              </w:rPr>
              <w:t>Žig</w:t>
            </w:r>
          </w:p>
        </w:tc>
        <w:tc>
          <w:tcPr>
            <w:tcW w:w="3148" w:type="dxa"/>
            <w:tcBorders>
              <w:top w:val="single" w:sz="4" w:space="0" w:color="auto"/>
            </w:tcBorders>
          </w:tcPr>
          <w:p w14:paraId="3D0D494E" w14:textId="77777777" w:rsidR="00950EE8" w:rsidRPr="00B4484B" w:rsidRDefault="00950EE8" w:rsidP="002A2D45">
            <w:pPr>
              <w:keepNext/>
              <w:keepLines/>
              <w:jc w:val="both"/>
              <w:rPr>
                <w:rFonts w:cs="Tahoma"/>
                <w:snapToGrid w:val="0"/>
                <w:color w:val="000000"/>
                <w:sz w:val="20"/>
                <w:szCs w:val="20"/>
              </w:rPr>
            </w:pPr>
            <w:r w:rsidRPr="00B4484B">
              <w:rPr>
                <w:rFonts w:cs="Tahoma"/>
                <w:snapToGrid w:val="0"/>
                <w:color w:val="000000"/>
                <w:sz w:val="20"/>
                <w:szCs w:val="20"/>
              </w:rPr>
              <w:t>(Naziv ter podpis ponudnika/partnerja)</w:t>
            </w:r>
          </w:p>
        </w:tc>
      </w:tr>
    </w:tbl>
    <w:p w14:paraId="4EB2CD2A" w14:textId="77777777" w:rsidR="00950EE8" w:rsidRPr="00B4484B" w:rsidRDefault="00950EE8" w:rsidP="002A2D45">
      <w:pPr>
        <w:keepNext/>
        <w:keepLines/>
        <w:tabs>
          <w:tab w:val="left" w:pos="426"/>
        </w:tabs>
        <w:ind w:right="-2"/>
        <w:jc w:val="both"/>
        <w:rPr>
          <w:rFonts w:cs="Tahoma"/>
          <w:sz w:val="20"/>
          <w:szCs w:val="20"/>
        </w:rPr>
      </w:pPr>
    </w:p>
    <w:p w14:paraId="3C7597BA" w14:textId="77777777" w:rsidR="00950EE8" w:rsidRPr="00B4484B" w:rsidRDefault="00950EE8" w:rsidP="002A2D45">
      <w:pPr>
        <w:keepNext/>
        <w:keepLines/>
        <w:jc w:val="both"/>
        <w:rPr>
          <w:rFonts w:cs="Tahoma"/>
          <w:b/>
          <w:bCs/>
          <w:i/>
          <w:noProof/>
          <w:sz w:val="18"/>
          <w:szCs w:val="18"/>
        </w:rPr>
      </w:pPr>
    </w:p>
    <w:p w14:paraId="064AA1C0" w14:textId="77777777" w:rsidR="00950EE8" w:rsidRPr="00B4484B" w:rsidRDefault="00950EE8" w:rsidP="002A2D45">
      <w:pPr>
        <w:keepNext/>
        <w:keepLines/>
        <w:jc w:val="both"/>
        <w:rPr>
          <w:rFonts w:cs="Tahoma"/>
          <w:bCs/>
          <w:i/>
          <w:iCs/>
          <w:noProof/>
          <w:sz w:val="18"/>
          <w:szCs w:val="18"/>
        </w:rPr>
      </w:pPr>
      <w:r w:rsidRPr="00B4484B">
        <w:rPr>
          <w:rFonts w:cs="Tahoma"/>
          <w:b/>
          <w:bCs/>
          <w:i/>
          <w:noProof/>
          <w:sz w:val="18"/>
          <w:szCs w:val="18"/>
        </w:rPr>
        <w:t xml:space="preserve">Navodilo: </w:t>
      </w:r>
      <w:r w:rsidRPr="00B4484B">
        <w:rPr>
          <w:rFonts w:cs="Tahoma"/>
          <w:bCs/>
          <w:i/>
          <w:iCs/>
          <w:noProof/>
          <w:sz w:val="18"/>
          <w:szCs w:val="18"/>
        </w:rPr>
        <w:t xml:space="preserve">Izjavo izpolni in podpiše </w:t>
      </w:r>
      <w:r w:rsidRPr="00B4484B">
        <w:rPr>
          <w:rFonts w:cs="Tahoma"/>
          <w:bCs/>
          <w:i/>
          <w:iCs/>
          <w:noProof/>
          <w:sz w:val="18"/>
          <w:szCs w:val="18"/>
          <w:u w:val="single"/>
        </w:rPr>
        <w:t>ponudnik</w:t>
      </w:r>
      <w:r w:rsidRPr="00B4484B">
        <w:rPr>
          <w:rFonts w:cs="Tahoma"/>
          <w:bCs/>
          <w:i/>
          <w:iCs/>
          <w:noProof/>
          <w:sz w:val="18"/>
          <w:szCs w:val="18"/>
        </w:rPr>
        <w:t xml:space="preserve"> kot tudi vsi </w:t>
      </w:r>
      <w:r w:rsidRPr="00B4484B">
        <w:rPr>
          <w:rFonts w:cs="Tahoma"/>
          <w:bCs/>
          <w:i/>
          <w:iCs/>
          <w:noProof/>
          <w:sz w:val="18"/>
          <w:szCs w:val="18"/>
          <w:u w:val="single"/>
        </w:rPr>
        <w:t>posamezni člani skupine ponudnikov</w:t>
      </w:r>
      <w:r w:rsidRPr="00B4484B">
        <w:rPr>
          <w:rFonts w:cs="Tahoma"/>
          <w:bCs/>
          <w:i/>
          <w:iCs/>
          <w:noProof/>
          <w:sz w:val="18"/>
          <w:szCs w:val="18"/>
        </w:rPr>
        <w:t xml:space="preserve"> (partnerji) v primeru skupne ponudbe. Ponudnik priloži </w:t>
      </w:r>
      <w:r w:rsidRPr="00B4484B">
        <w:rPr>
          <w:rFonts w:cs="Tahoma"/>
          <w:bCs/>
          <w:i/>
          <w:iCs/>
          <w:noProof/>
          <w:sz w:val="18"/>
          <w:szCs w:val="18"/>
          <w:u w:val="single"/>
        </w:rPr>
        <w:t>ločeno</w:t>
      </w:r>
      <w:r w:rsidRPr="00B4484B">
        <w:rPr>
          <w:rFonts w:cs="Tahoma"/>
          <w:bCs/>
          <w:i/>
          <w:iCs/>
          <w:noProof/>
          <w:sz w:val="18"/>
          <w:szCs w:val="18"/>
        </w:rPr>
        <w:t xml:space="preserve"> izpolnjene izjave za vsakega od gospodarskih subjektov v ponudbi.</w:t>
      </w:r>
    </w:p>
    <w:p w14:paraId="6DC98685" w14:textId="3CB5A04C" w:rsidR="00950EE8" w:rsidRPr="00B4484B" w:rsidRDefault="00950EE8" w:rsidP="002A2D45">
      <w:pPr>
        <w:keepNext/>
        <w:keepLines/>
        <w:tabs>
          <w:tab w:val="left" w:pos="8647"/>
          <w:tab w:val="left" w:pos="9354"/>
        </w:tabs>
        <w:ind w:right="-2"/>
        <w:rPr>
          <w:rFonts w:cs="Tahoma"/>
          <w:b/>
          <w:sz w:val="20"/>
          <w:szCs w:val="20"/>
        </w:rPr>
      </w:pPr>
    </w:p>
    <w:p w14:paraId="1ED34E2A" w14:textId="6F1F8886" w:rsidR="00950EE8" w:rsidRPr="00B4484B" w:rsidRDefault="00950EE8" w:rsidP="002A2D45">
      <w:pPr>
        <w:keepNext/>
        <w:keepLines/>
        <w:tabs>
          <w:tab w:val="left" w:pos="8647"/>
          <w:tab w:val="left" w:pos="9354"/>
        </w:tabs>
        <w:ind w:right="-2"/>
        <w:rPr>
          <w:rFonts w:cs="Tahoma"/>
          <w:b/>
          <w:sz w:val="20"/>
          <w:szCs w:val="20"/>
        </w:rPr>
      </w:pPr>
    </w:p>
    <w:p w14:paraId="3B5F38DD" w14:textId="77777777" w:rsidR="004D6C24" w:rsidRPr="00B4484B" w:rsidRDefault="004D6C24" w:rsidP="002A2D45">
      <w:pPr>
        <w:keepNext/>
        <w:keepLines/>
        <w:tabs>
          <w:tab w:val="left" w:pos="284"/>
        </w:tabs>
        <w:jc w:val="both"/>
        <w:rPr>
          <w:rFonts w:cs="Tahoma"/>
          <w:i/>
          <w:kern w:val="16"/>
          <w:sz w:val="18"/>
          <w:szCs w:val="18"/>
        </w:rPr>
      </w:pPr>
    </w:p>
    <w:p w14:paraId="4F1553CC" w14:textId="77777777" w:rsidR="009A4457" w:rsidRPr="00B4484B" w:rsidRDefault="009A4457" w:rsidP="002A2D45">
      <w:pPr>
        <w:keepNext/>
        <w:keepLines/>
        <w:tabs>
          <w:tab w:val="left" w:pos="284"/>
        </w:tabs>
        <w:rPr>
          <w:rFonts w:cs="Tahoma"/>
          <w:b/>
          <w:sz w:val="20"/>
          <w:szCs w:val="20"/>
        </w:rPr>
      </w:pPr>
    </w:p>
    <w:p w14:paraId="003C86F7" w14:textId="77777777" w:rsidR="00C8470A" w:rsidRPr="00B4484B" w:rsidRDefault="00C8470A" w:rsidP="002A2D45">
      <w:pPr>
        <w:keepNext/>
        <w:keepLines/>
        <w:tabs>
          <w:tab w:val="left" w:pos="284"/>
        </w:tabs>
        <w:jc w:val="center"/>
        <w:rPr>
          <w:rFonts w:cs="Tahoma"/>
          <w:b/>
          <w:sz w:val="20"/>
          <w:szCs w:val="20"/>
        </w:rPr>
      </w:pPr>
    </w:p>
    <w:p w14:paraId="2D125AA5" w14:textId="77777777" w:rsidR="00C8470A" w:rsidRPr="00B4484B" w:rsidRDefault="00C8470A" w:rsidP="002A2D45">
      <w:pPr>
        <w:keepNext/>
        <w:keepLines/>
        <w:tabs>
          <w:tab w:val="left" w:pos="284"/>
        </w:tabs>
        <w:jc w:val="center"/>
        <w:rPr>
          <w:rFonts w:cs="Tahoma"/>
          <w:b/>
          <w:sz w:val="20"/>
          <w:szCs w:val="20"/>
        </w:rPr>
      </w:pPr>
    </w:p>
    <w:p w14:paraId="342C262A" w14:textId="77777777" w:rsidR="00C8470A" w:rsidRPr="00B4484B" w:rsidRDefault="00C8470A" w:rsidP="002A2D45">
      <w:pPr>
        <w:keepNext/>
        <w:keepLines/>
        <w:tabs>
          <w:tab w:val="left" w:pos="284"/>
        </w:tabs>
        <w:jc w:val="center"/>
        <w:rPr>
          <w:rFonts w:cs="Tahoma"/>
          <w:b/>
          <w:sz w:val="20"/>
          <w:szCs w:val="20"/>
        </w:rPr>
      </w:pPr>
    </w:p>
    <w:p w14:paraId="1CC0E04B" w14:textId="0F9B2AF8" w:rsidR="00C8470A" w:rsidRPr="00B4484B" w:rsidRDefault="00C8470A" w:rsidP="002A2D45">
      <w:pPr>
        <w:keepNext/>
        <w:keepLines/>
        <w:tabs>
          <w:tab w:val="left" w:pos="284"/>
        </w:tabs>
        <w:jc w:val="center"/>
        <w:rPr>
          <w:rFonts w:cs="Tahoma"/>
          <w:b/>
          <w:sz w:val="20"/>
          <w:szCs w:val="20"/>
        </w:rPr>
      </w:pPr>
    </w:p>
    <w:p w14:paraId="4ECC14F7" w14:textId="1A881606" w:rsidR="00186DF6" w:rsidRPr="00B4484B" w:rsidRDefault="00186DF6" w:rsidP="002A2D45">
      <w:pPr>
        <w:keepNext/>
        <w:keepLines/>
        <w:tabs>
          <w:tab w:val="left" w:pos="284"/>
        </w:tabs>
        <w:jc w:val="center"/>
        <w:rPr>
          <w:rFonts w:cs="Tahoma"/>
          <w:b/>
          <w:sz w:val="20"/>
          <w:szCs w:val="20"/>
        </w:rPr>
      </w:pPr>
    </w:p>
    <w:p w14:paraId="71C1B6D3" w14:textId="29F81712" w:rsidR="00186DF6" w:rsidRPr="00B4484B" w:rsidRDefault="00186DF6" w:rsidP="002A2D45">
      <w:pPr>
        <w:keepNext/>
        <w:keepLines/>
        <w:tabs>
          <w:tab w:val="left" w:pos="284"/>
        </w:tabs>
        <w:jc w:val="center"/>
        <w:rPr>
          <w:rFonts w:cs="Tahoma"/>
          <w:b/>
          <w:sz w:val="20"/>
          <w:szCs w:val="20"/>
        </w:rPr>
      </w:pPr>
    </w:p>
    <w:p w14:paraId="2D99DD44" w14:textId="2A8DF6B2" w:rsidR="00186DF6" w:rsidRPr="00B4484B" w:rsidRDefault="00186DF6" w:rsidP="002A2D45">
      <w:pPr>
        <w:keepNext/>
        <w:keepLines/>
        <w:tabs>
          <w:tab w:val="left" w:pos="284"/>
        </w:tabs>
        <w:jc w:val="center"/>
        <w:rPr>
          <w:rFonts w:cs="Tahoma"/>
          <w:b/>
          <w:sz w:val="20"/>
          <w:szCs w:val="20"/>
        </w:rPr>
      </w:pPr>
    </w:p>
    <w:p w14:paraId="233DC57C" w14:textId="090D644F" w:rsidR="00186DF6" w:rsidRPr="00B4484B" w:rsidRDefault="00186DF6" w:rsidP="002A2D45">
      <w:pPr>
        <w:keepNext/>
        <w:keepLines/>
        <w:tabs>
          <w:tab w:val="left" w:pos="284"/>
        </w:tabs>
        <w:jc w:val="center"/>
        <w:rPr>
          <w:rFonts w:cs="Tahoma"/>
          <w:b/>
          <w:sz w:val="20"/>
          <w:szCs w:val="20"/>
        </w:rPr>
      </w:pPr>
    </w:p>
    <w:p w14:paraId="61CDF0C1" w14:textId="6308A5BF" w:rsidR="00186DF6" w:rsidRPr="00B4484B" w:rsidRDefault="00186DF6" w:rsidP="002A2D45">
      <w:pPr>
        <w:keepNext/>
        <w:keepLines/>
        <w:tabs>
          <w:tab w:val="left" w:pos="284"/>
        </w:tabs>
        <w:jc w:val="center"/>
        <w:rPr>
          <w:rFonts w:cs="Tahoma"/>
          <w:b/>
          <w:sz w:val="20"/>
          <w:szCs w:val="20"/>
        </w:rPr>
      </w:pPr>
    </w:p>
    <w:p w14:paraId="5DCB8E31" w14:textId="39652CFA" w:rsidR="00073928" w:rsidRPr="00B4484B" w:rsidRDefault="00073928" w:rsidP="002A2D45">
      <w:pPr>
        <w:keepNext/>
        <w:keepLines/>
        <w:spacing w:after="200" w:line="276" w:lineRule="auto"/>
        <w:rPr>
          <w:rFonts w:cs="Tahoma"/>
          <w:b/>
          <w:sz w:val="20"/>
          <w:szCs w:val="20"/>
        </w:rPr>
      </w:pPr>
      <w:r w:rsidRPr="00B4484B">
        <w:rPr>
          <w:rFonts w:cs="Tahoma"/>
          <w:b/>
          <w:sz w:val="20"/>
          <w:szCs w:val="20"/>
        </w:rPr>
        <w:br w:type="page"/>
      </w: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685787" w:rsidRPr="00B4484B" w14:paraId="6AE107D6" w14:textId="77777777" w:rsidTr="00F41D64">
        <w:tc>
          <w:tcPr>
            <w:tcW w:w="643" w:type="dxa"/>
            <w:tcBorders>
              <w:right w:val="nil"/>
            </w:tcBorders>
          </w:tcPr>
          <w:p w14:paraId="385622EC" w14:textId="77777777" w:rsidR="00685787" w:rsidRPr="00B4484B" w:rsidRDefault="00685787" w:rsidP="002A2D45">
            <w:pPr>
              <w:keepNext/>
              <w:keepLines/>
              <w:jc w:val="both"/>
              <w:rPr>
                <w:rFonts w:cs="Tahoma"/>
                <w:sz w:val="20"/>
                <w:szCs w:val="20"/>
              </w:rPr>
            </w:pPr>
            <w:r w:rsidRPr="00B4484B">
              <w:rPr>
                <w:rFonts w:ascii="Times New Roman" w:hAnsi="Times New Roman"/>
                <w:sz w:val="20"/>
                <w:szCs w:val="20"/>
              </w:rPr>
              <w:lastRenderedPageBreak/>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295" w:type="dxa"/>
            <w:tcBorders>
              <w:left w:val="nil"/>
              <w:right w:val="single" w:sz="4" w:space="0" w:color="auto"/>
            </w:tcBorders>
            <w:vAlign w:val="bottom"/>
          </w:tcPr>
          <w:p w14:paraId="5B869625" w14:textId="3FC3DB48" w:rsidR="00685787" w:rsidRPr="00B4484B" w:rsidRDefault="00685787" w:rsidP="002A2D45">
            <w:pPr>
              <w:keepNext/>
              <w:keepLines/>
              <w:rPr>
                <w:rFonts w:cs="Tahoma"/>
                <w:sz w:val="20"/>
                <w:szCs w:val="20"/>
              </w:rPr>
            </w:pPr>
            <w:r w:rsidRPr="00B4484B">
              <w:rPr>
                <w:rFonts w:cs="Tahoma"/>
                <w:sz w:val="20"/>
                <w:szCs w:val="20"/>
              </w:rPr>
              <w:t>IZJAVA O IZPOLNJEVANJU SPOSOBNOSTI PODIZVAJALCA/ DRUGEGA SUBJEKTA</w:t>
            </w:r>
          </w:p>
        </w:tc>
        <w:tc>
          <w:tcPr>
            <w:tcW w:w="851" w:type="dxa"/>
            <w:tcBorders>
              <w:top w:val="single" w:sz="4" w:space="0" w:color="auto"/>
              <w:left w:val="single" w:sz="4" w:space="0" w:color="auto"/>
              <w:bottom w:val="single" w:sz="4" w:space="0" w:color="auto"/>
              <w:right w:val="nil"/>
            </w:tcBorders>
          </w:tcPr>
          <w:p w14:paraId="553ADE2F" w14:textId="77777777" w:rsidR="00685787" w:rsidRPr="00B4484B" w:rsidRDefault="00685787" w:rsidP="002A2D45">
            <w:pPr>
              <w:keepNext/>
              <w:keepLines/>
              <w:ind w:left="-74" w:right="-207"/>
              <w:jc w:val="both"/>
              <w:rPr>
                <w:rFonts w:cs="Tahoma"/>
                <w:b/>
                <w:iCs/>
                <w:sz w:val="20"/>
                <w:szCs w:val="20"/>
              </w:rPr>
            </w:pPr>
            <w:r w:rsidRPr="00B4484B">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4E6A9B9F" w14:textId="71209F62" w:rsidR="00685787" w:rsidRPr="00B4484B" w:rsidRDefault="00685787" w:rsidP="002A2D45">
            <w:pPr>
              <w:keepNext/>
              <w:keepLines/>
              <w:ind w:right="-62"/>
              <w:jc w:val="both"/>
              <w:rPr>
                <w:rFonts w:cs="Tahoma"/>
                <w:b/>
                <w:iCs/>
                <w:sz w:val="20"/>
                <w:szCs w:val="20"/>
              </w:rPr>
            </w:pPr>
            <w:r w:rsidRPr="00B4484B">
              <w:rPr>
                <w:rFonts w:cs="Tahoma"/>
                <w:b/>
                <w:iCs/>
                <w:sz w:val="20"/>
                <w:szCs w:val="20"/>
              </w:rPr>
              <w:t xml:space="preserve"> 3/2  </w:t>
            </w:r>
          </w:p>
        </w:tc>
      </w:tr>
    </w:tbl>
    <w:p w14:paraId="530298A8" w14:textId="25A73FEC" w:rsidR="00685787" w:rsidRPr="00B4484B" w:rsidRDefault="00685787" w:rsidP="002A2D45">
      <w:pPr>
        <w:keepNext/>
        <w:keepLines/>
        <w:tabs>
          <w:tab w:val="left" w:pos="284"/>
        </w:tabs>
        <w:rPr>
          <w:rFonts w:cs="Tahoma"/>
          <w:b/>
          <w:sz w:val="20"/>
          <w:szCs w:val="20"/>
        </w:rPr>
      </w:pPr>
    </w:p>
    <w:p w14:paraId="1C4C00E0" w14:textId="77777777" w:rsidR="00685787" w:rsidRPr="00B4484B" w:rsidRDefault="00685787" w:rsidP="002A2D45">
      <w:pPr>
        <w:keepNext/>
        <w:keepLines/>
        <w:tabs>
          <w:tab w:val="left" w:pos="284"/>
        </w:tabs>
        <w:rPr>
          <w:rFonts w:cs="Tahoma"/>
          <w:b/>
          <w:sz w:val="20"/>
          <w:szCs w:val="20"/>
        </w:rPr>
      </w:pPr>
    </w:p>
    <w:p w14:paraId="7AFBDF7C" w14:textId="77777777" w:rsidR="00950EE8" w:rsidRPr="00B4484B" w:rsidRDefault="00950EE8" w:rsidP="002A2D45">
      <w:pPr>
        <w:keepNext/>
        <w:keepLines/>
        <w:jc w:val="both"/>
        <w:rPr>
          <w:rFonts w:cs="Tahoma"/>
          <w:sz w:val="20"/>
          <w:szCs w:val="20"/>
        </w:rPr>
      </w:pPr>
      <w:r w:rsidRPr="00B4484B">
        <w:rPr>
          <w:rFonts w:cs="Tahoma"/>
          <w:sz w:val="20"/>
          <w:szCs w:val="20"/>
        </w:rPr>
        <w:t xml:space="preserve">Gospodarski subjekt: ________________________________________________________, matična št. _______________,  </w:t>
      </w:r>
      <w:r w:rsidRPr="00B4484B">
        <w:rPr>
          <w:rFonts w:cs="Tahoma"/>
          <w:sz w:val="20"/>
          <w:szCs w:val="20"/>
          <w:lang w:val="x-none"/>
        </w:rPr>
        <w:t xml:space="preserve">ki nastopamo kot </w:t>
      </w:r>
      <w:r w:rsidRPr="00B4484B">
        <w:rPr>
          <w:rFonts w:cs="Tahoma"/>
          <w:sz w:val="20"/>
          <w:szCs w:val="20"/>
        </w:rPr>
        <w:t>(ustrezno označiti):</w:t>
      </w:r>
    </w:p>
    <w:p w14:paraId="2BB98A8A" w14:textId="15CF2697" w:rsidR="00950EE8" w:rsidRPr="00B4484B" w:rsidRDefault="005128F4" w:rsidP="002A2D45">
      <w:pPr>
        <w:keepNext/>
        <w:keepLines/>
        <w:jc w:val="both"/>
        <w:rPr>
          <w:rFonts w:cs="Tahoma"/>
          <w:sz w:val="20"/>
          <w:szCs w:val="20"/>
        </w:rPr>
      </w:pPr>
      <w:r w:rsidRPr="00B4484B">
        <w:rPr>
          <w:rFonts w:cs="Tahoma"/>
          <w:b/>
          <w:noProof/>
          <w:sz w:val="18"/>
          <w:szCs w:val="18"/>
        </w:rPr>
        <mc:AlternateContent>
          <mc:Choice Requires="wps">
            <w:drawing>
              <wp:anchor distT="0" distB="0" distL="114300" distR="114300" simplePos="0" relativeHeight="251671552" behindDoc="0" locked="0" layoutInCell="1" allowOverlap="1" wp14:anchorId="4D041DD0" wp14:editId="719E5CA7">
                <wp:simplePos x="0" y="0"/>
                <wp:positionH relativeFrom="margin">
                  <wp:align>left</wp:align>
                </wp:positionH>
                <wp:positionV relativeFrom="paragraph">
                  <wp:posOffset>151032</wp:posOffset>
                </wp:positionV>
                <wp:extent cx="211016" cy="180871"/>
                <wp:effectExtent l="0" t="0" r="17780" b="10160"/>
                <wp:wrapNone/>
                <wp:docPr id="4" name="Pravokotnik 4"/>
                <wp:cNvGraphicFramePr/>
                <a:graphic xmlns:a="http://schemas.openxmlformats.org/drawingml/2006/main">
                  <a:graphicData uri="http://schemas.microsoft.com/office/word/2010/wordprocessingShape">
                    <wps:wsp>
                      <wps:cNvSpPr/>
                      <wps:spPr>
                        <a:xfrm>
                          <a:off x="0" y="0"/>
                          <a:ext cx="211016" cy="180871"/>
                        </a:xfrm>
                        <a:prstGeom prst="rect">
                          <a:avLst/>
                        </a:prstGeom>
                        <a:noFill/>
                        <a:ln w="12700" cap="flat" cmpd="sng" algn="ctr">
                          <a:solidFill>
                            <a:sysClr val="windowText" lastClr="000000"/>
                          </a:solidFill>
                          <a:prstDash val="solid"/>
                        </a:ln>
                        <a:effectLst/>
                      </wps:spPr>
                      <wps:txbx>
                        <w:txbxContent>
                          <w:p w14:paraId="523F97D8" w14:textId="2FBE9649" w:rsidR="005128F4" w:rsidRPr="003715FD" w:rsidRDefault="005128F4" w:rsidP="003715FD">
                            <w:pPr>
                              <w:rPr>
                                <w:rFonts w:cs="Tahoma"/>
                                <w:sz w:val="20"/>
                                <w:szCs w:val="20"/>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041DD0" id="Pravokotnik 4" o:spid="_x0000_s1034" style="position:absolute;left:0;text-align:left;margin-left:0;margin-top:11.9pt;width:16.6pt;height:14.25pt;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" filled="f" strokecolor="windowText" strokeweight="1pt">
                <v:textbox inset="1mm,0,0,0">
                  <w:txbxContent>
                    <w:p w14:paraId="523F97D8" w14:textId="2FBE9649" w:rsidR="005128F4" w:rsidRPr="003715FD" w:rsidRDefault="005128F4" w:rsidP="003715FD">
                      <w:pPr>
                        <w:rPr>
                          <w:rFonts w:cs="Tahoma"/>
                          <w:sz w:val="20"/>
                          <w:szCs w:val="20"/>
                          <w14:shadow w14:blurRad="50800" w14:dist="50800" w14:dir="5400000" w14:sx="0" w14:sy="0" w14:kx="0" w14:ky="0" w14:algn="ctr">
                            <w14:schemeClr w14:val="tx1"/>
                          </w14:shadow>
                        </w:rPr>
                      </w:pPr>
                    </w:p>
                  </w:txbxContent>
                </v:textbox>
                <w10:wrap anchorx="margin"/>
              </v:rect>
            </w:pict>
          </mc:Fallback>
        </mc:AlternateContent>
      </w:r>
    </w:p>
    <w:p w14:paraId="46AF6CC8" w14:textId="635554AC" w:rsidR="005128F4" w:rsidRPr="00B4484B" w:rsidRDefault="005128F4" w:rsidP="002A2D45">
      <w:pPr>
        <w:keepNext/>
        <w:keepLines/>
        <w:jc w:val="both"/>
        <w:rPr>
          <w:rFonts w:cs="Tahoma"/>
          <w:b/>
          <w:bCs/>
          <w:sz w:val="20"/>
          <w:szCs w:val="20"/>
        </w:rPr>
      </w:pPr>
      <w:r w:rsidRPr="00B4484B">
        <w:rPr>
          <w:rFonts w:cs="Tahoma"/>
          <w:sz w:val="20"/>
          <w:szCs w:val="20"/>
        </w:rPr>
        <w:t xml:space="preserve">          </w:t>
      </w:r>
      <w:r w:rsidRPr="00B4484B">
        <w:rPr>
          <w:rFonts w:cs="Tahoma"/>
          <w:b/>
          <w:bCs/>
          <w:sz w:val="20"/>
          <w:szCs w:val="20"/>
        </w:rPr>
        <w:t>podizvajalec</w:t>
      </w:r>
    </w:p>
    <w:p w14:paraId="7941703D" w14:textId="77777777" w:rsidR="005128F4" w:rsidRPr="00B4484B" w:rsidRDefault="005128F4" w:rsidP="002A2D45">
      <w:pPr>
        <w:keepNext/>
        <w:keepLines/>
        <w:jc w:val="both"/>
        <w:rPr>
          <w:rFonts w:cs="Tahoma"/>
          <w:b/>
          <w:bCs/>
          <w:sz w:val="20"/>
          <w:szCs w:val="20"/>
        </w:rPr>
      </w:pPr>
    </w:p>
    <w:p w14:paraId="335EA522" w14:textId="16086714" w:rsidR="00950EE8" w:rsidRPr="00B4484B" w:rsidRDefault="003715FD" w:rsidP="002A2D45">
      <w:pPr>
        <w:keepNext/>
        <w:keepLines/>
        <w:jc w:val="both"/>
        <w:rPr>
          <w:rFonts w:cs="Tahoma"/>
          <w:b/>
          <w:bCs/>
          <w:sz w:val="20"/>
          <w:szCs w:val="20"/>
        </w:rPr>
      </w:pPr>
      <w:r w:rsidRPr="00B4484B">
        <w:rPr>
          <w:rFonts w:cs="Tahoma"/>
          <w:b/>
          <w:noProof/>
          <w:sz w:val="18"/>
          <w:szCs w:val="18"/>
        </w:rPr>
        <mc:AlternateContent>
          <mc:Choice Requires="wps">
            <w:drawing>
              <wp:anchor distT="0" distB="0" distL="114300" distR="114300" simplePos="0" relativeHeight="251673600" behindDoc="0" locked="0" layoutInCell="1" allowOverlap="1" wp14:anchorId="77513EB6" wp14:editId="02DFB971">
                <wp:simplePos x="0" y="0"/>
                <wp:positionH relativeFrom="margin">
                  <wp:posOffset>0</wp:posOffset>
                </wp:positionH>
                <wp:positionV relativeFrom="paragraph">
                  <wp:posOffset>-635</wp:posOffset>
                </wp:positionV>
                <wp:extent cx="211016" cy="180871"/>
                <wp:effectExtent l="0" t="0" r="17780" b="10160"/>
                <wp:wrapNone/>
                <wp:docPr id="26" name="Pravokotnik 26"/>
                <wp:cNvGraphicFramePr/>
                <a:graphic xmlns:a="http://schemas.openxmlformats.org/drawingml/2006/main">
                  <a:graphicData uri="http://schemas.microsoft.com/office/word/2010/wordprocessingShape">
                    <wps:wsp>
                      <wps:cNvSpPr/>
                      <wps:spPr>
                        <a:xfrm>
                          <a:off x="0" y="0"/>
                          <a:ext cx="211016" cy="180871"/>
                        </a:xfrm>
                        <a:prstGeom prst="rect">
                          <a:avLst/>
                        </a:prstGeom>
                        <a:noFill/>
                        <a:ln w="12700" cap="flat" cmpd="sng" algn="ctr">
                          <a:solidFill>
                            <a:sysClr val="windowText" lastClr="000000"/>
                          </a:solidFill>
                          <a:prstDash val="solid"/>
                        </a:ln>
                        <a:effectLst/>
                      </wps:spPr>
                      <wps:txbx>
                        <w:txbxContent>
                          <w:p w14:paraId="3AFFA8D2" w14:textId="3D984656" w:rsidR="003715FD" w:rsidRPr="003715FD" w:rsidRDefault="003715FD" w:rsidP="003715FD">
                            <w:pPr>
                              <w:rPr>
                                <w:rFonts w:cs="Tahoma"/>
                                <w:sz w:val="22"/>
                                <w:szCs w:val="22"/>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513EB6" id="Pravokotnik 26" o:spid="_x0000_s1035" style="position:absolute;left:0;text-align:left;margin-left:0;margin-top:-.05pt;width:16.6pt;height:14.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" filled="f" strokecolor="windowText" strokeweight="1pt">
                <v:textbox inset="1mm,0,0,0">
                  <w:txbxContent>
                    <w:p w14:paraId="3AFFA8D2" w14:textId="3D984656" w:rsidR="003715FD" w:rsidRPr="003715FD" w:rsidRDefault="003715FD" w:rsidP="003715FD">
                      <w:pPr>
                        <w:rPr>
                          <w:rFonts w:cs="Tahoma"/>
                          <w:sz w:val="22"/>
                          <w:szCs w:val="22"/>
                          <w14:shadow w14:blurRad="50800" w14:dist="50800" w14:dir="5400000" w14:sx="0" w14:sy="0" w14:kx="0" w14:ky="0" w14:algn="ctr">
                            <w14:schemeClr w14:val="tx1"/>
                          </w14:shadow>
                        </w:rPr>
                      </w:pPr>
                    </w:p>
                  </w:txbxContent>
                </v:textbox>
                <w10:wrap anchorx="margin"/>
              </v:rect>
            </w:pict>
          </mc:Fallback>
        </mc:AlternateContent>
      </w:r>
      <w:r w:rsidRPr="00B4484B">
        <w:rPr>
          <w:rFonts w:cs="Tahoma"/>
          <w:sz w:val="20"/>
          <w:szCs w:val="20"/>
        </w:rPr>
        <w:t xml:space="preserve">          </w:t>
      </w:r>
      <w:r w:rsidR="00950EE8" w:rsidRPr="00B4484B">
        <w:rPr>
          <w:rFonts w:cs="Tahoma"/>
          <w:b/>
          <w:sz w:val="20"/>
          <w:szCs w:val="20"/>
        </w:rPr>
        <w:t xml:space="preserve">subjekt, katerega zmogljivost uporablja ponudnik </w:t>
      </w:r>
    </w:p>
    <w:p w14:paraId="50F1DFBE" w14:textId="77777777" w:rsidR="00950EE8" w:rsidRPr="00B4484B" w:rsidRDefault="00950EE8" w:rsidP="002A2D45">
      <w:pPr>
        <w:keepNext/>
        <w:keepLines/>
        <w:jc w:val="both"/>
        <w:rPr>
          <w:rFonts w:cs="Tahoma"/>
          <w:sz w:val="16"/>
          <w:szCs w:val="16"/>
        </w:rPr>
      </w:pPr>
    </w:p>
    <w:p w14:paraId="554DAED8" w14:textId="77777777" w:rsidR="003715FD" w:rsidRPr="00B4484B" w:rsidRDefault="003715FD" w:rsidP="002A2D45">
      <w:pPr>
        <w:keepNext/>
        <w:keepLines/>
        <w:jc w:val="both"/>
        <w:rPr>
          <w:rFonts w:cs="Tahoma"/>
          <w:sz w:val="16"/>
          <w:szCs w:val="16"/>
          <w:lang w:val="x-none"/>
        </w:rPr>
      </w:pPr>
    </w:p>
    <w:p w14:paraId="6A21666B" w14:textId="3BC37B88" w:rsidR="00950EE8" w:rsidRPr="00B4484B" w:rsidRDefault="00950EE8" w:rsidP="002A2D45">
      <w:pPr>
        <w:keepNext/>
        <w:keepLines/>
        <w:jc w:val="both"/>
        <w:rPr>
          <w:rFonts w:cs="Tahoma"/>
          <w:sz w:val="20"/>
          <w:szCs w:val="20"/>
        </w:rPr>
      </w:pPr>
      <w:r w:rsidRPr="00B4484B">
        <w:rPr>
          <w:rFonts w:cs="Tahoma"/>
          <w:sz w:val="20"/>
          <w:szCs w:val="20"/>
          <w:lang w:val="x-none"/>
        </w:rPr>
        <w:t>za javno naročilo</w:t>
      </w:r>
      <w:r w:rsidRPr="00B4484B">
        <w:rPr>
          <w:rFonts w:cs="Tahoma"/>
          <w:sz w:val="20"/>
          <w:szCs w:val="20"/>
        </w:rPr>
        <w:t xml:space="preserve"> št. </w:t>
      </w:r>
      <w:r w:rsidR="001225D8" w:rsidRPr="00B4484B">
        <w:rPr>
          <w:rFonts w:cs="Tahoma"/>
          <w:b/>
          <w:sz w:val="20"/>
          <w:szCs w:val="20"/>
        </w:rPr>
        <w:t>LPT-128/25</w:t>
      </w:r>
      <w:r w:rsidRPr="00B4484B">
        <w:rPr>
          <w:rFonts w:cs="Tahoma"/>
          <w:b/>
          <w:sz w:val="20"/>
          <w:szCs w:val="20"/>
        </w:rPr>
        <w:t xml:space="preserve"> </w:t>
      </w:r>
      <w:r w:rsidR="001225D8" w:rsidRPr="00B4484B">
        <w:rPr>
          <w:rFonts w:cs="Tahoma"/>
          <w:b/>
          <w:sz w:val="20"/>
          <w:szCs w:val="20"/>
        </w:rPr>
        <w:t>Nakup treh čistilnih strojev</w:t>
      </w:r>
      <w:r w:rsidRPr="00B4484B">
        <w:rPr>
          <w:rFonts w:cs="Tahoma"/>
          <w:b/>
          <w:sz w:val="20"/>
          <w:szCs w:val="20"/>
        </w:rPr>
        <w:t xml:space="preserve">, </w:t>
      </w:r>
      <w:r w:rsidRPr="00B4484B">
        <w:rPr>
          <w:rFonts w:cs="Tahoma"/>
          <w:sz w:val="20"/>
          <w:szCs w:val="20"/>
        </w:rPr>
        <w:t>v okviru navedb, opredeljenih v ponudbi ponudnika, ki oddaja ponudbo za predmetno javno naročilo, podajamo naslednje izjave:</w:t>
      </w:r>
    </w:p>
    <w:p w14:paraId="33A4B1B1" w14:textId="172CB891" w:rsidR="00950EE8" w:rsidRPr="00B4484B" w:rsidRDefault="00950EE8" w:rsidP="002A2D45">
      <w:pPr>
        <w:keepNext/>
        <w:keepLines/>
        <w:jc w:val="both"/>
        <w:rPr>
          <w:rFonts w:cs="Tahoma"/>
          <w:sz w:val="20"/>
          <w:szCs w:val="20"/>
          <w:lang w:val="x-none"/>
        </w:rPr>
      </w:pPr>
    </w:p>
    <w:p w14:paraId="50419516" w14:textId="77777777" w:rsidR="00950EE8" w:rsidRPr="00B4484B" w:rsidRDefault="00950EE8" w:rsidP="002A2D45">
      <w:pPr>
        <w:keepNext/>
        <w:keepLines/>
        <w:tabs>
          <w:tab w:val="left" w:pos="8647"/>
          <w:tab w:val="left" w:pos="9354"/>
        </w:tabs>
        <w:ind w:right="-2"/>
        <w:jc w:val="center"/>
        <w:rPr>
          <w:rFonts w:cs="Tahoma"/>
          <w:b/>
          <w:sz w:val="20"/>
          <w:szCs w:val="20"/>
        </w:rPr>
      </w:pPr>
      <w:r w:rsidRPr="00B4484B">
        <w:rPr>
          <w:rFonts w:cs="Tahoma"/>
          <w:b/>
          <w:sz w:val="20"/>
          <w:szCs w:val="20"/>
        </w:rPr>
        <w:t>IZJAVLJAMO,</w:t>
      </w:r>
    </w:p>
    <w:p w14:paraId="7F015943" w14:textId="77777777" w:rsidR="00950EE8" w:rsidRPr="00B4484B" w:rsidRDefault="00950EE8" w:rsidP="002A2D45">
      <w:pPr>
        <w:keepNext/>
        <w:keepLines/>
        <w:numPr>
          <w:ilvl w:val="0"/>
          <w:numId w:val="26"/>
        </w:numPr>
        <w:tabs>
          <w:tab w:val="left" w:pos="426"/>
          <w:tab w:val="left" w:pos="9354"/>
        </w:tabs>
        <w:ind w:right="-2"/>
        <w:rPr>
          <w:rFonts w:cs="Tahoma"/>
          <w:b/>
          <w:smallCaps/>
          <w:sz w:val="20"/>
          <w:szCs w:val="20"/>
        </w:rPr>
      </w:pPr>
      <w:r w:rsidRPr="00B4484B">
        <w:rPr>
          <w:rFonts w:cs="Tahoma"/>
          <w:b/>
          <w:smallCaps/>
          <w:sz w:val="20"/>
          <w:szCs w:val="20"/>
        </w:rPr>
        <w:t>Razlogi za izključitev</w:t>
      </w:r>
    </w:p>
    <w:p w14:paraId="71CA4B3C" w14:textId="77777777" w:rsidR="00950EE8" w:rsidRPr="00B4484B" w:rsidRDefault="00950EE8" w:rsidP="002A2D45">
      <w:pPr>
        <w:keepNext/>
        <w:keepLines/>
        <w:tabs>
          <w:tab w:val="left" w:pos="8647"/>
          <w:tab w:val="left" w:pos="9354"/>
        </w:tabs>
        <w:ind w:right="-2"/>
        <w:jc w:val="both"/>
        <w:rPr>
          <w:rFonts w:cs="Tahoma"/>
          <w:b/>
          <w:sz w:val="20"/>
          <w:szCs w:val="20"/>
        </w:rPr>
      </w:pPr>
    </w:p>
    <w:p w14:paraId="78B52C36" w14:textId="77777777" w:rsidR="00950EE8" w:rsidRPr="00B4484B" w:rsidRDefault="00950EE8" w:rsidP="002A2D45">
      <w:pPr>
        <w:keepNext/>
        <w:keepLines/>
        <w:numPr>
          <w:ilvl w:val="1"/>
          <w:numId w:val="26"/>
        </w:numPr>
        <w:tabs>
          <w:tab w:val="left" w:pos="426"/>
          <w:tab w:val="left" w:pos="9354"/>
        </w:tabs>
        <w:ind w:left="426" w:right="-2" w:hanging="426"/>
        <w:jc w:val="both"/>
        <w:rPr>
          <w:rFonts w:cs="Tahoma"/>
          <w:sz w:val="20"/>
          <w:szCs w:val="20"/>
        </w:rPr>
      </w:pPr>
      <w:r w:rsidRPr="00B4484B">
        <w:rPr>
          <w:rFonts w:cs="Tahoma"/>
          <w:sz w:val="20"/>
          <w:szCs w:val="20"/>
        </w:rPr>
        <w:t xml:space="preserve">da nam (gospodarskem subjektu) ni bila izrečena pravnomočna sodba za kazniva dejanja iz Kazenskega zakonika (Ur. l. RS, št. 50/12 – uradno prečiščeno besedilo, 6/16 – </w:t>
      </w:r>
      <w:proofErr w:type="spellStart"/>
      <w:r w:rsidRPr="00B4484B">
        <w:rPr>
          <w:rFonts w:cs="Tahoma"/>
          <w:sz w:val="20"/>
          <w:szCs w:val="20"/>
        </w:rPr>
        <w:t>popr</w:t>
      </w:r>
      <w:proofErr w:type="spellEnd"/>
      <w:r w:rsidRPr="00B4484B">
        <w:rPr>
          <w:rFonts w:cs="Tahoma"/>
          <w:sz w:val="20"/>
          <w:szCs w:val="20"/>
        </w:rPr>
        <w:t>., 54/15, 38/16, 27/17, 23/20, 91/20, 95/21, 186/21 in 105/22 – ZZNŠPP; v nadaljnjem besedilu: KZ-1) ali za primerljiva kazniva dejanja, kot so opredeljena v prvem odstavku 75. člena ZJN-3;</w:t>
      </w:r>
    </w:p>
    <w:p w14:paraId="596E17B7" w14:textId="77777777" w:rsidR="00950EE8" w:rsidRPr="00B4484B" w:rsidRDefault="00950EE8" w:rsidP="002A2D45">
      <w:pPr>
        <w:keepNext/>
        <w:keepLines/>
        <w:numPr>
          <w:ilvl w:val="1"/>
          <w:numId w:val="26"/>
        </w:numPr>
        <w:tabs>
          <w:tab w:val="left" w:pos="426"/>
          <w:tab w:val="left" w:pos="9354"/>
        </w:tabs>
        <w:ind w:left="426" w:right="-2" w:hanging="426"/>
        <w:jc w:val="both"/>
        <w:rPr>
          <w:rFonts w:cs="Tahoma"/>
          <w:sz w:val="20"/>
          <w:szCs w:val="20"/>
        </w:rPr>
      </w:pPr>
      <w:r w:rsidRPr="00B4484B">
        <w:rPr>
          <w:rFonts w:cs="Tahoma"/>
          <w:sz w:val="20"/>
          <w:szCs w:val="20"/>
          <w:lang w:val="x-none"/>
        </w:rPr>
        <w:t>da</w:t>
      </w:r>
      <w:r w:rsidRPr="00B4484B">
        <w:rPr>
          <w:rFonts w:cs="Tahoma"/>
          <w:sz w:val="20"/>
          <w:szCs w:val="20"/>
        </w:rPr>
        <w:t xml:space="preserve"> 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6F90AA4F" w14:textId="77777777" w:rsidR="00950EE8" w:rsidRPr="00B4484B" w:rsidRDefault="00950EE8" w:rsidP="002A2D45">
      <w:pPr>
        <w:keepNext/>
        <w:keepLines/>
        <w:numPr>
          <w:ilvl w:val="1"/>
          <w:numId w:val="26"/>
        </w:numPr>
        <w:tabs>
          <w:tab w:val="left" w:pos="426"/>
          <w:tab w:val="left" w:pos="9354"/>
        </w:tabs>
        <w:ind w:left="426" w:right="-2" w:hanging="426"/>
        <w:jc w:val="both"/>
        <w:rPr>
          <w:rFonts w:cs="Tahoma"/>
          <w:sz w:val="20"/>
          <w:szCs w:val="20"/>
        </w:rPr>
      </w:pPr>
      <w:r w:rsidRPr="00B4484B">
        <w:rPr>
          <w:rFonts w:cs="Tahoma"/>
          <w:sz w:val="20"/>
          <w:szCs w:val="20"/>
        </w:rPr>
        <w:t>da na dan, ko je potekel rok za oddajo ponudb, nismo izločeni iz postopkov oddaje javnih naročil zaradi uvrstitve v evidenco gospodarskih subjektov z izrečenimi stranskimi sankcijami izločitve iz postopkov javnega naročanja;</w:t>
      </w:r>
    </w:p>
    <w:p w14:paraId="1BE288F2" w14:textId="77777777" w:rsidR="00950EE8" w:rsidRPr="00B4484B" w:rsidRDefault="00950EE8" w:rsidP="002A2D45">
      <w:pPr>
        <w:keepNext/>
        <w:keepLines/>
        <w:numPr>
          <w:ilvl w:val="1"/>
          <w:numId w:val="26"/>
        </w:numPr>
        <w:tabs>
          <w:tab w:val="left" w:pos="426"/>
          <w:tab w:val="left" w:pos="9354"/>
        </w:tabs>
        <w:ind w:left="426" w:right="-2" w:hanging="426"/>
        <w:jc w:val="both"/>
        <w:rPr>
          <w:rFonts w:cs="Tahoma"/>
          <w:sz w:val="20"/>
          <w:szCs w:val="20"/>
        </w:rPr>
      </w:pPr>
      <w:r w:rsidRPr="00B4484B">
        <w:rPr>
          <w:rFonts w:cs="Tahoma"/>
          <w:sz w:val="20"/>
          <w:szCs w:val="20"/>
        </w:rPr>
        <w:t>da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5CAC6349" w14:textId="77777777" w:rsidR="00950EE8" w:rsidRPr="00B4484B" w:rsidRDefault="00950EE8" w:rsidP="002A2D45">
      <w:pPr>
        <w:keepNext/>
        <w:keepLines/>
        <w:numPr>
          <w:ilvl w:val="1"/>
          <w:numId w:val="26"/>
        </w:numPr>
        <w:tabs>
          <w:tab w:val="left" w:pos="426"/>
          <w:tab w:val="left" w:pos="9354"/>
        </w:tabs>
        <w:ind w:left="426" w:right="-2" w:hanging="426"/>
        <w:jc w:val="both"/>
        <w:rPr>
          <w:rFonts w:cs="Tahoma"/>
          <w:sz w:val="20"/>
          <w:szCs w:val="20"/>
        </w:rPr>
      </w:pPr>
      <w:r w:rsidRPr="00B4484B">
        <w:rPr>
          <w:rFonts w:cs="Tahoma"/>
          <w:sz w:val="20"/>
          <w:szCs w:val="20"/>
        </w:rPr>
        <w:t>da kot podizvajalec oziroma subjekt, katerih zmogljivosti uporablja ponudnik za predmetno naročilo,  izpolnjujemo omejevalne ukrepe navedene v členu 1h »sklepa Sveta (SZVP) 2022/578 z dne 8. aprila 2022 o spremembi Sklepa 2014/512/SZVP o omejevalnih ukrepih zaradi delovanja Rusije, ki povzroča destabilizacijo razmer v Ukrajini« (podtočka E. točke 3.1. razpisne dokumentacije);</w:t>
      </w:r>
    </w:p>
    <w:p w14:paraId="5C69CA46" w14:textId="77777777" w:rsidR="00950EE8" w:rsidRPr="00B4484B" w:rsidRDefault="00950EE8" w:rsidP="002A2D45">
      <w:pPr>
        <w:keepNext/>
        <w:keepLines/>
        <w:jc w:val="both"/>
        <w:rPr>
          <w:rFonts w:cs="Tahoma"/>
          <w:bCs/>
          <w:i/>
          <w:noProof/>
          <w:sz w:val="18"/>
          <w:szCs w:val="18"/>
        </w:rPr>
      </w:pPr>
    </w:p>
    <w:p w14:paraId="6181C8B4" w14:textId="77777777" w:rsidR="00950EE8" w:rsidRPr="00B4484B" w:rsidRDefault="00950EE8" w:rsidP="002A2D45">
      <w:pPr>
        <w:keepNext/>
        <w:keepLines/>
        <w:numPr>
          <w:ilvl w:val="0"/>
          <w:numId w:val="26"/>
        </w:numPr>
        <w:tabs>
          <w:tab w:val="left" w:pos="426"/>
          <w:tab w:val="left" w:pos="9354"/>
        </w:tabs>
        <w:ind w:right="-2"/>
        <w:rPr>
          <w:rFonts w:cs="Tahoma"/>
          <w:b/>
          <w:smallCaps/>
          <w:sz w:val="20"/>
          <w:szCs w:val="20"/>
        </w:rPr>
      </w:pPr>
      <w:r w:rsidRPr="00B4484B">
        <w:rPr>
          <w:rFonts w:cs="Tahoma"/>
          <w:b/>
          <w:smallCaps/>
          <w:sz w:val="20"/>
          <w:szCs w:val="20"/>
        </w:rPr>
        <w:t>Pogoji za sodelovanje</w:t>
      </w:r>
    </w:p>
    <w:p w14:paraId="4AFD8319" w14:textId="77777777" w:rsidR="00950EE8" w:rsidRPr="00B4484B" w:rsidRDefault="00950EE8" w:rsidP="002A2D45">
      <w:pPr>
        <w:keepNext/>
        <w:keepLines/>
        <w:ind w:left="426" w:hanging="426"/>
        <w:jc w:val="both"/>
        <w:rPr>
          <w:rFonts w:cs="Tahoma"/>
          <w:bCs/>
          <w:noProof/>
          <w:sz w:val="18"/>
          <w:szCs w:val="18"/>
        </w:rPr>
      </w:pPr>
    </w:p>
    <w:p w14:paraId="7A9B2A86" w14:textId="77777777" w:rsidR="00950EE8" w:rsidRPr="00B4484B" w:rsidRDefault="00950EE8" w:rsidP="002A2D45">
      <w:pPr>
        <w:keepNext/>
        <w:keepLines/>
        <w:jc w:val="both"/>
        <w:rPr>
          <w:rFonts w:cs="Tahoma"/>
          <w:b/>
          <w:bCs/>
          <w:noProof/>
          <w:sz w:val="18"/>
          <w:szCs w:val="18"/>
        </w:rPr>
      </w:pPr>
      <w:r w:rsidRPr="00B4484B">
        <w:rPr>
          <w:rFonts w:cs="Tahoma"/>
          <w:b/>
          <w:bCs/>
          <w:noProof/>
          <w:sz w:val="18"/>
          <w:szCs w:val="18"/>
        </w:rPr>
        <w:t xml:space="preserve">Spodaj navedene izjave veljajo le v primeru, če ponudnik izpolnjuje pogoje za sodelovanje s podizvajalci ali z uporabo zmogljivosti drugih subjektov. Spodaj navedene izjave veljajo sorazmerno, v skladu z načinom ter obsegom izpolnitve posameznega pogoja, ki se nanaša na podizvajalca ali drugega subjekta, katerega zmogljivosti bo uporabljal ponudnik. 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 </w:t>
      </w:r>
    </w:p>
    <w:p w14:paraId="2DBB4BB8" w14:textId="77777777" w:rsidR="00950EE8" w:rsidRPr="00B4484B" w:rsidRDefault="00950EE8" w:rsidP="002A2D45">
      <w:pPr>
        <w:keepNext/>
        <w:keepLines/>
        <w:tabs>
          <w:tab w:val="left" w:pos="426"/>
          <w:tab w:val="left" w:pos="9354"/>
        </w:tabs>
        <w:ind w:right="-2"/>
        <w:jc w:val="both"/>
        <w:rPr>
          <w:rFonts w:cs="Tahoma"/>
          <w:sz w:val="20"/>
          <w:szCs w:val="20"/>
        </w:rPr>
      </w:pPr>
    </w:p>
    <w:p w14:paraId="0554A132" w14:textId="77777777" w:rsidR="00950EE8" w:rsidRPr="00B4484B" w:rsidRDefault="00950EE8" w:rsidP="002A2D45">
      <w:pPr>
        <w:keepNext/>
        <w:keepLines/>
        <w:numPr>
          <w:ilvl w:val="1"/>
          <w:numId w:val="26"/>
        </w:numPr>
        <w:tabs>
          <w:tab w:val="left" w:pos="426"/>
          <w:tab w:val="left" w:pos="9354"/>
        </w:tabs>
        <w:ind w:left="426" w:right="-2" w:hanging="426"/>
        <w:jc w:val="both"/>
        <w:rPr>
          <w:rFonts w:cs="Tahoma"/>
          <w:sz w:val="20"/>
          <w:szCs w:val="20"/>
        </w:rPr>
      </w:pPr>
      <w:r w:rsidRPr="00B4484B">
        <w:rPr>
          <w:rFonts w:cs="Tahoma"/>
          <w:sz w:val="20"/>
          <w:szCs w:val="20"/>
        </w:rPr>
        <w:t>da smo sposobni za opravljanje poklicne dejavnosti oziroma imamo registrirano dejavnost oziroma smo vpisani v enega od poklicnih ali poslovnih registrov, ki se vodijo v državi članici, v kateri imamo sedež;</w:t>
      </w:r>
    </w:p>
    <w:p w14:paraId="1AB8BC5B" w14:textId="77777777" w:rsidR="00950EE8" w:rsidRPr="00B4484B" w:rsidRDefault="00950EE8" w:rsidP="002A2D45">
      <w:pPr>
        <w:keepNext/>
        <w:keepLines/>
        <w:numPr>
          <w:ilvl w:val="1"/>
          <w:numId w:val="26"/>
        </w:numPr>
        <w:tabs>
          <w:tab w:val="left" w:pos="426"/>
          <w:tab w:val="left" w:pos="9354"/>
        </w:tabs>
        <w:ind w:left="426" w:right="-2" w:hanging="426"/>
        <w:jc w:val="both"/>
        <w:rPr>
          <w:rFonts w:cs="Tahoma"/>
          <w:sz w:val="20"/>
          <w:szCs w:val="20"/>
        </w:rPr>
      </w:pPr>
      <w:r w:rsidRPr="00B4484B">
        <w:rPr>
          <w:rFonts w:cs="Tahoma"/>
          <w:sz w:val="20"/>
          <w:szCs w:val="20"/>
        </w:rPr>
        <w:t>da</w:t>
      </w:r>
      <w:r w:rsidRPr="00B4484B">
        <w:rPr>
          <w:rFonts w:cs="Tahoma"/>
          <w:b/>
          <w:sz w:val="20"/>
          <w:szCs w:val="20"/>
        </w:rPr>
        <w:t xml:space="preserve"> </w:t>
      </w:r>
      <w:r w:rsidRPr="00B4484B">
        <w:rPr>
          <w:rFonts w:cs="Tahoma"/>
          <w:sz w:val="20"/>
          <w:szCs w:val="20"/>
        </w:rPr>
        <w:t>imamo pridobljeno dovoljenje oziroma smo člani posebne organizacije, da lahko v svoji matični državi, kjer imamo sedež, opravljamo storitev, ki je ali se nanaša na predmet javnega naročila, v kolikor je tako dovoljenje ali članstvo potrebno;</w:t>
      </w:r>
    </w:p>
    <w:p w14:paraId="3C1EA395" w14:textId="77777777" w:rsidR="00950EE8" w:rsidRPr="00B4484B" w:rsidRDefault="00950EE8" w:rsidP="002A2D45">
      <w:pPr>
        <w:keepNext/>
        <w:keepLines/>
        <w:numPr>
          <w:ilvl w:val="1"/>
          <w:numId w:val="26"/>
        </w:numPr>
        <w:tabs>
          <w:tab w:val="left" w:pos="426"/>
          <w:tab w:val="left" w:pos="9354"/>
        </w:tabs>
        <w:ind w:left="426" w:right="-2" w:hanging="426"/>
        <w:jc w:val="both"/>
        <w:rPr>
          <w:rFonts w:cs="Tahoma"/>
          <w:sz w:val="20"/>
          <w:szCs w:val="20"/>
        </w:rPr>
      </w:pPr>
      <w:r w:rsidRPr="00B4484B">
        <w:rPr>
          <w:rFonts w:cs="Tahoma"/>
          <w:sz w:val="20"/>
          <w:szCs w:val="20"/>
        </w:rPr>
        <w:t>da smo ekonomsko in finančno sposobni izvesti predmet javnega naročila;</w:t>
      </w:r>
    </w:p>
    <w:p w14:paraId="7E7671A1" w14:textId="77777777" w:rsidR="00950EE8" w:rsidRPr="00B4484B" w:rsidRDefault="00950EE8" w:rsidP="002A2D45">
      <w:pPr>
        <w:keepNext/>
        <w:keepLines/>
        <w:numPr>
          <w:ilvl w:val="1"/>
          <w:numId w:val="26"/>
        </w:numPr>
        <w:tabs>
          <w:tab w:val="left" w:pos="426"/>
          <w:tab w:val="left" w:pos="9354"/>
        </w:tabs>
        <w:ind w:left="426" w:right="-2" w:hanging="426"/>
        <w:jc w:val="both"/>
        <w:rPr>
          <w:rFonts w:cs="Tahoma"/>
          <w:sz w:val="20"/>
          <w:szCs w:val="20"/>
        </w:rPr>
      </w:pPr>
      <w:r w:rsidRPr="00B4484B">
        <w:rPr>
          <w:rFonts w:cs="Tahoma"/>
          <w:sz w:val="20"/>
          <w:szCs w:val="20"/>
        </w:rPr>
        <w:lastRenderedPageBreak/>
        <w:t>razpolagamo z vsemi tehničnimi sredstvi, opremo in ustreznimi kadri, ter bomo zagotovili ustrezne tehnične zmogljivosti za kvalitetno izvedbo celotnega naročila v predvidenem roku, skladno z zahtevami iz razpisne dokumentacije, pravili stroke ter določili predpisov in standardov s področja predmeta naročila;</w:t>
      </w:r>
    </w:p>
    <w:p w14:paraId="20F219E9" w14:textId="77777777" w:rsidR="00950EE8" w:rsidRPr="00B4484B" w:rsidRDefault="00950EE8" w:rsidP="002A2D45">
      <w:pPr>
        <w:keepNext/>
        <w:keepLines/>
        <w:numPr>
          <w:ilvl w:val="1"/>
          <w:numId w:val="26"/>
        </w:numPr>
        <w:tabs>
          <w:tab w:val="left" w:pos="426"/>
          <w:tab w:val="left" w:pos="9354"/>
        </w:tabs>
        <w:ind w:left="426" w:right="-2" w:hanging="426"/>
        <w:jc w:val="both"/>
        <w:rPr>
          <w:rFonts w:cs="Tahoma"/>
          <w:sz w:val="20"/>
          <w:szCs w:val="20"/>
        </w:rPr>
      </w:pPr>
      <w:r w:rsidRPr="00B4484B">
        <w:rPr>
          <w:rFonts w:cs="Tahoma"/>
          <w:sz w:val="20"/>
          <w:szCs w:val="20"/>
        </w:rPr>
        <w:t>da izpolnjujemo tehnično in strokovno (kadrovsko) sposobnost v skladu z zahtevami naročnika, navedenimi v razpisni dokumentaciji;</w:t>
      </w:r>
    </w:p>
    <w:p w14:paraId="02D8D332" w14:textId="77777777" w:rsidR="00950EE8" w:rsidRPr="00B4484B" w:rsidRDefault="00950EE8" w:rsidP="002A2D45">
      <w:pPr>
        <w:keepNext/>
        <w:keepLines/>
        <w:tabs>
          <w:tab w:val="left" w:pos="426"/>
          <w:tab w:val="left" w:pos="9354"/>
        </w:tabs>
        <w:ind w:left="426" w:right="-2"/>
        <w:jc w:val="both"/>
        <w:rPr>
          <w:rFonts w:cs="Tahoma"/>
          <w:sz w:val="20"/>
          <w:szCs w:val="20"/>
        </w:rPr>
      </w:pPr>
    </w:p>
    <w:p w14:paraId="532AC695" w14:textId="77777777" w:rsidR="00950EE8" w:rsidRPr="00B4484B" w:rsidRDefault="00950EE8" w:rsidP="002A2D45">
      <w:pPr>
        <w:keepNext/>
        <w:keepLines/>
        <w:numPr>
          <w:ilvl w:val="0"/>
          <w:numId w:val="26"/>
        </w:numPr>
        <w:tabs>
          <w:tab w:val="left" w:pos="426"/>
          <w:tab w:val="left" w:pos="9354"/>
        </w:tabs>
        <w:ind w:right="-2"/>
        <w:rPr>
          <w:rFonts w:cs="Tahoma"/>
          <w:sz w:val="20"/>
          <w:szCs w:val="20"/>
        </w:rPr>
      </w:pPr>
      <w:r w:rsidRPr="00B4484B">
        <w:rPr>
          <w:rFonts w:cs="Tahoma"/>
          <w:b/>
          <w:sz w:val="20"/>
          <w:szCs w:val="20"/>
        </w:rPr>
        <w:t>O</w:t>
      </w:r>
      <w:r w:rsidRPr="00B4484B">
        <w:rPr>
          <w:rFonts w:cs="Tahoma"/>
          <w:b/>
          <w:smallCaps/>
          <w:sz w:val="20"/>
          <w:szCs w:val="20"/>
        </w:rPr>
        <w:t>stale zahteve naročnika in ostale izjave</w:t>
      </w:r>
    </w:p>
    <w:p w14:paraId="2B111C6C" w14:textId="77777777" w:rsidR="00950EE8" w:rsidRPr="00B4484B" w:rsidRDefault="00950EE8" w:rsidP="002A2D45">
      <w:pPr>
        <w:keepNext/>
        <w:keepLines/>
        <w:numPr>
          <w:ilvl w:val="1"/>
          <w:numId w:val="26"/>
        </w:numPr>
        <w:tabs>
          <w:tab w:val="left" w:pos="426"/>
        </w:tabs>
        <w:ind w:left="426" w:right="-2" w:hanging="426"/>
        <w:jc w:val="both"/>
        <w:rPr>
          <w:rFonts w:cs="Tahoma"/>
          <w:sz w:val="20"/>
          <w:szCs w:val="20"/>
        </w:rPr>
      </w:pPr>
      <w:r w:rsidRPr="00B4484B">
        <w:rPr>
          <w:rFonts w:cs="Tahoma"/>
          <w:sz w:val="20"/>
          <w:szCs w:val="20"/>
        </w:rPr>
        <w:t>da nismo uvrščeni v evidenco poslovnih subjektov katerim je omejeni poslovanje z naročnikom na podlagi 35. člena Zakona o integriteti in preprečevanju korupcije (Ur. l. RS, št. 69/11-UPB);</w:t>
      </w:r>
    </w:p>
    <w:p w14:paraId="4A7C20FE" w14:textId="77777777" w:rsidR="00950EE8" w:rsidRPr="00B4484B" w:rsidRDefault="00950EE8" w:rsidP="002A2D45">
      <w:pPr>
        <w:keepNext/>
        <w:keepLines/>
        <w:numPr>
          <w:ilvl w:val="1"/>
          <w:numId w:val="26"/>
        </w:numPr>
        <w:tabs>
          <w:tab w:val="left" w:pos="426"/>
        </w:tabs>
        <w:ind w:left="426" w:right="-2" w:hanging="426"/>
        <w:jc w:val="both"/>
        <w:rPr>
          <w:rFonts w:cs="Tahoma"/>
          <w:sz w:val="20"/>
          <w:szCs w:val="20"/>
        </w:rPr>
      </w:pPr>
      <w:r w:rsidRPr="00B4484B">
        <w:rPr>
          <w:rFonts w:cs="Tahoma"/>
          <w:sz w:val="20"/>
          <w:szCs w:val="20"/>
        </w:rPr>
        <w:t>da se strinjamo in v celoti izpolnjujemo vse pogoje in zahteve glede predmeta javnega naročila in ostalih pogojev in zahtev, ki se nanašajo na podizvajalce ali druge subjekte, katerih zmogljivosti bo uporabljal ponudnik;</w:t>
      </w:r>
    </w:p>
    <w:p w14:paraId="170A8E3D" w14:textId="77777777" w:rsidR="00950EE8" w:rsidRPr="00B4484B" w:rsidRDefault="00950EE8" w:rsidP="002A2D45">
      <w:pPr>
        <w:keepNext/>
        <w:keepLines/>
        <w:numPr>
          <w:ilvl w:val="1"/>
          <w:numId w:val="26"/>
        </w:numPr>
        <w:tabs>
          <w:tab w:val="left" w:pos="426"/>
        </w:tabs>
        <w:ind w:left="426" w:right="-2" w:hanging="426"/>
        <w:jc w:val="both"/>
        <w:rPr>
          <w:rFonts w:cs="Tahoma"/>
          <w:sz w:val="20"/>
          <w:szCs w:val="20"/>
        </w:rPr>
      </w:pPr>
      <w:r w:rsidRPr="00B4484B">
        <w:rPr>
          <w:rFonts w:cs="Tahoma"/>
          <w:sz w:val="20"/>
          <w:szCs w:val="20"/>
        </w:rPr>
        <w:t xml:space="preserve">da smo seznanjeni s celotno vsebino razpisne dokumentacije ter vsemi njenimi popravki in dopolnitvami oz. spremembami in da sprejemamo vse pogoje in zahteve naročnika, navedene v razpisni dokumentaciji za predmetno javno naročilo (opisi, tehnične zahteve, določila, zahteve, pogoji, finančne zahteve </w:t>
      </w:r>
      <w:proofErr w:type="spellStart"/>
      <w:r w:rsidRPr="00B4484B">
        <w:rPr>
          <w:rFonts w:cs="Tahoma"/>
          <w:sz w:val="20"/>
          <w:szCs w:val="20"/>
        </w:rPr>
        <w:t>itd</w:t>
      </w:r>
      <w:proofErr w:type="spellEnd"/>
      <w:r w:rsidRPr="00B4484B">
        <w:rPr>
          <w:rFonts w:cs="Tahoma"/>
          <w:sz w:val="20"/>
          <w:szCs w:val="20"/>
        </w:rPr>
        <w:t>…), ki se nanašajo na podizvajalce ali druge subjekte, katerih zmogljivosti bo uporabljal ponudnik in jih v celoti izpolnjujemo.</w:t>
      </w:r>
    </w:p>
    <w:p w14:paraId="0AFF6519" w14:textId="77777777" w:rsidR="00950EE8" w:rsidRPr="00B4484B" w:rsidRDefault="00950EE8" w:rsidP="002A2D45">
      <w:pPr>
        <w:keepNext/>
        <w:keepLines/>
        <w:tabs>
          <w:tab w:val="left" w:pos="426"/>
        </w:tabs>
        <w:ind w:right="-2"/>
        <w:jc w:val="both"/>
        <w:rPr>
          <w:rFonts w:cs="Tahoma"/>
          <w:sz w:val="20"/>
          <w:szCs w:val="20"/>
        </w:rPr>
      </w:pPr>
    </w:p>
    <w:p w14:paraId="02D626A2" w14:textId="77777777" w:rsidR="00950EE8" w:rsidRPr="00B4484B" w:rsidRDefault="00950EE8" w:rsidP="002A2D45">
      <w:pPr>
        <w:keepNext/>
        <w:keepLines/>
        <w:tabs>
          <w:tab w:val="left" w:pos="0"/>
          <w:tab w:val="left" w:pos="8647"/>
        </w:tabs>
        <w:ind w:right="-2"/>
        <w:jc w:val="both"/>
        <w:rPr>
          <w:rFonts w:cs="Tahoma"/>
          <w:b/>
          <w:sz w:val="20"/>
          <w:szCs w:val="20"/>
        </w:rPr>
      </w:pPr>
      <w:r w:rsidRPr="00B4484B">
        <w:rPr>
          <w:rFonts w:cs="Tahoma"/>
          <w:b/>
          <w:sz w:val="20"/>
          <w:szCs w:val="20"/>
        </w:rPr>
        <w:t>S podpisom te izjave sprejemamo tudi vse ostale pogoje in zahteve predmetne razpisne dokumentacije, ki se nanašajo na podizvajalce ali druge subjekte, katerih zmogljivosti bo uporabljal ponudnik, vključno z vsebino pogodbe/okvirnega sporazuma ter prevzemamo kazensko in materialno odgovornost, da so vsi podatki in dokumenti, podani v ponudbi, resnični, in da priložene listine ustrezajo originalu.</w:t>
      </w:r>
    </w:p>
    <w:p w14:paraId="6C94D151" w14:textId="77777777" w:rsidR="00950EE8" w:rsidRPr="00B4484B" w:rsidRDefault="00950EE8" w:rsidP="002A2D45">
      <w:pPr>
        <w:keepNext/>
        <w:keepLines/>
        <w:tabs>
          <w:tab w:val="left" w:pos="0"/>
          <w:tab w:val="left" w:pos="8647"/>
        </w:tabs>
        <w:ind w:right="-2"/>
        <w:jc w:val="both"/>
        <w:rPr>
          <w:rFonts w:cs="Tahoma"/>
          <w:b/>
          <w:sz w:val="20"/>
          <w:szCs w:val="20"/>
        </w:rPr>
      </w:pPr>
    </w:p>
    <w:p w14:paraId="242F00AC" w14:textId="77777777" w:rsidR="00950EE8" w:rsidRPr="00B4484B" w:rsidRDefault="00950EE8" w:rsidP="002A2D45">
      <w:pPr>
        <w:keepNext/>
        <w:keepLines/>
        <w:spacing w:after="120"/>
        <w:jc w:val="both"/>
        <w:rPr>
          <w:rFonts w:cs="Tahoma"/>
          <w:b/>
          <w:bCs/>
          <w:sz w:val="20"/>
          <w:szCs w:val="20"/>
        </w:rPr>
      </w:pPr>
      <w:r w:rsidRPr="00B4484B">
        <w:rPr>
          <w:rFonts w:cs="Tahoma"/>
          <w:b/>
          <w:sz w:val="20"/>
          <w:szCs w:val="20"/>
        </w:rPr>
        <w:t>S podpisom te izjave SOGLAŠAMO, da naročnik</w:t>
      </w:r>
      <w:r w:rsidRPr="00B4484B">
        <w:rPr>
          <w:rFonts w:cs="Tahoma"/>
          <w:b/>
          <w:color w:val="000000" w:themeColor="text1"/>
          <w:sz w:val="20"/>
          <w:szCs w:val="20"/>
        </w:rPr>
        <w:t>:</w:t>
      </w:r>
    </w:p>
    <w:p w14:paraId="3A3994C9" w14:textId="77777777" w:rsidR="00950EE8" w:rsidRPr="00B4484B" w:rsidRDefault="00950EE8" w:rsidP="002A2D45">
      <w:pPr>
        <w:keepNext/>
        <w:keepLines/>
        <w:numPr>
          <w:ilvl w:val="0"/>
          <w:numId w:val="27"/>
        </w:numPr>
        <w:tabs>
          <w:tab w:val="left" w:pos="0"/>
          <w:tab w:val="left" w:pos="8647"/>
        </w:tabs>
        <w:ind w:right="-2"/>
        <w:jc w:val="both"/>
        <w:rPr>
          <w:rFonts w:cs="Tahoma"/>
          <w:b/>
          <w:sz w:val="20"/>
          <w:szCs w:val="20"/>
        </w:rPr>
      </w:pPr>
      <w:r w:rsidRPr="00B4484B">
        <w:rPr>
          <w:rFonts w:cs="Tahoma"/>
          <w:b/>
          <w:sz w:val="20"/>
          <w:szCs w:val="20"/>
        </w:rPr>
        <w:t xml:space="preserve">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B4484B">
        <w:rPr>
          <w:rFonts w:cs="Tahoma"/>
          <w:b/>
          <w:sz w:val="20"/>
          <w:szCs w:val="20"/>
        </w:rPr>
        <w:t>eDosje</w:t>
      </w:r>
      <w:proofErr w:type="spellEnd"/>
      <w:r w:rsidRPr="00B4484B">
        <w:rPr>
          <w:rFonts w:cs="Tahoma"/>
          <w:b/>
          <w:sz w:val="20"/>
          <w:szCs w:val="20"/>
        </w:rPr>
        <w:t xml:space="preserve"> iz devetega odstavka 77. člena ZJN-3, ter se tudi zavezujemo, da bomo na zahtevo naročnika predložiti dodatna pooblastila za preveritev podatkov iz uradnih evidenc,</w:t>
      </w:r>
    </w:p>
    <w:p w14:paraId="4E0DB5BD" w14:textId="77777777" w:rsidR="00950EE8" w:rsidRPr="00B4484B" w:rsidRDefault="00950EE8" w:rsidP="002A2D45">
      <w:pPr>
        <w:keepNext/>
        <w:keepLines/>
        <w:numPr>
          <w:ilvl w:val="0"/>
          <w:numId w:val="27"/>
        </w:numPr>
        <w:tabs>
          <w:tab w:val="left" w:pos="0"/>
          <w:tab w:val="left" w:pos="8647"/>
        </w:tabs>
        <w:ind w:right="-2"/>
        <w:jc w:val="both"/>
        <w:rPr>
          <w:rFonts w:cs="Tahoma"/>
          <w:b/>
          <w:sz w:val="20"/>
          <w:szCs w:val="20"/>
        </w:rPr>
      </w:pPr>
      <w:r w:rsidRPr="00B4484B">
        <w:rPr>
          <w:rFonts w:cs="Tahoma"/>
          <w:b/>
          <w:sz w:val="20"/>
          <w:szCs w:val="20"/>
        </w:rPr>
        <w:t>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7F0201E0" w14:textId="77777777" w:rsidR="00950EE8" w:rsidRPr="00B4484B" w:rsidRDefault="00950EE8" w:rsidP="002A2D45">
      <w:pPr>
        <w:keepNext/>
        <w:keepLines/>
        <w:jc w:val="both"/>
        <w:rPr>
          <w:rFonts w:cs="Tahoma"/>
          <w:bCs/>
          <w:i/>
          <w:noProof/>
          <w:sz w:val="18"/>
          <w:szCs w:val="18"/>
        </w:rPr>
      </w:pPr>
    </w:p>
    <w:p w14:paraId="0B0EF600" w14:textId="77777777" w:rsidR="00950EE8" w:rsidRPr="00B4484B" w:rsidRDefault="00950EE8" w:rsidP="002A2D45">
      <w:pPr>
        <w:keepNext/>
        <w:keepLines/>
        <w:tabs>
          <w:tab w:val="left" w:pos="0"/>
          <w:tab w:val="left" w:pos="8647"/>
        </w:tabs>
        <w:ind w:right="-2"/>
        <w:jc w:val="both"/>
        <w:rPr>
          <w:rFonts w:cs="Tahoma"/>
          <w:b/>
          <w:sz w:val="20"/>
          <w:szCs w:val="20"/>
        </w:rPr>
      </w:pPr>
      <w:r w:rsidRPr="00B4484B">
        <w:rPr>
          <w:rFonts w:cs="Tahoma"/>
          <w:b/>
          <w:sz w:val="20"/>
          <w:szCs w:val="20"/>
        </w:rPr>
        <w:t>Podizvajalec/drug subjekt s sedežem izven Republike Slovenije se zavezujemo, da bomo dokazila o izpolnjevanju zahtev iz tč. 3.1. razpisne dokumentacije iz ustreznih evidenc predložili naročniku sami, v kolikor nas bo naročnik k temu pozval.</w:t>
      </w:r>
    </w:p>
    <w:p w14:paraId="580008C8" w14:textId="77777777" w:rsidR="00950EE8" w:rsidRPr="00B4484B" w:rsidRDefault="00950EE8" w:rsidP="002A2D45">
      <w:pPr>
        <w:keepNext/>
        <w:keepLines/>
        <w:tabs>
          <w:tab w:val="left" w:pos="0"/>
          <w:tab w:val="left" w:pos="8647"/>
        </w:tabs>
        <w:ind w:right="-2"/>
        <w:jc w:val="both"/>
        <w:rPr>
          <w:rFonts w:cs="Tahoma"/>
          <w:b/>
          <w:sz w:val="18"/>
          <w:szCs w:val="18"/>
        </w:rPr>
      </w:pPr>
    </w:p>
    <w:p w14:paraId="145DD5FF" w14:textId="77777777" w:rsidR="00950EE8" w:rsidRPr="00B4484B" w:rsidRDefault="00950EE8" w:rsidP="002A2D45">
      <w:pPr>
        <w:keepNext/>
        <w:keepLines/>
        <w:jc w:val="both"/>
        <w:rPr>
          <w:rFonts w:cs="Tahoma"/>
          <w:i/>
          <w:sz w:val="20"/>
          <w:szCs w:val="20"/>
          <w:u w:val="single"/>
        </w:rPr>
      </w:pPr>
      <w:r w:rsidRPr="00B4484B">
        <w:rPr>
          <w:rFonts w:cs="Tahoma"/>
          <w:i/>
          <w:sz w:val="20"/>
          <w:szCs w:val="20"/>
          <w:u w:val="single"/>
        </w:rPr>
        <w:t>Vse izjave podajamo pod kazensko in materialno odgovornostjo.</w:t>
      </w:r>
    </w:p>
    <w:p w14:paraId="6EE75C58" w14:textId="77777777" w:rsidR="00950EE8" w:rsidRPr="00B4484B" w:rsidRDefault="00950EE8" w:rsidP="002A2D45">
      <w:pPr>
        <w:keepNext/>
        <w:keepLines/>
        <w:tabs>
          <w:tab w:val="left" w:pos="0"/>
          <w:tab w:val="left" w:pos="8647"/>
        </w:tabs>
        <w:ind w:right="-2"/>
        <w:jc w:val="both"/>
        <w:rPr>
          <w:rFonts w:cs="Tahoma"/>
          <w:b/>
          <w:sz w:val="20"/>
          <w:szCs w:val="20"/>
        </w:rPr>
      </w:pPr>
    </w:p>
    <w:p w14:paraId="3CCE8B76" w14:textId="77777777" w:rsidR="00950EE8" w:rsidRPr="00B4484B" w:rsidRDefault="00950EE8" w:rsidP="002A2D45">
      <w:pPr>
        <w:keepNext/>
        <w:keepLines/>
        <w:jc w:val="both"/>
        <w:rPr>
          <w:rFonts w:cs="Tahoma"/>
          <w:bCs/>
          <w:i/>
          <w:noProof/>
          <w:sz w:val="18"/>
          <w:szCs w:val="18"/>
        </w:rPr>
      </w:pPr>
    </w:p>
    <w:p w14:paraId="5AC9127F" w14:textId="77777777" w:rsidR="00950EE8" w:rsidRPr="00B4484B" w:rsidRDefault="00950EE8" w:rsidP="002A2D45">
      <w:pPr>
        <w:keepNext/>
        <w:keepLines/>
        <w:jc w:val="both"/>
        <w:rPr>
          <w:rFonts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50EE8" w:rsidRPr="00B4484B" w14:paraId="2429717A" w14:textId="77777777" w:rsidTr="007F3A7D">
        <w:trPr>
          <w:trHeight w:val="235"/>
        </w:trPr>
        <w:tc>
          <w:tcPr>
            <w:tcW w:w="3430" w:type="dxa"/>
            <w:tcBorders>
              <w:bottom w:val="single" w:sz="4" w:space="0" w:color="auto"/>
            </w:tcBorders>
          </w:tcPr>
          <w:p w14:paraId="6ED769CD" w14:textId="77777777" w:rsidR="00950EE8" w:rsidRPr="00B4484B" w:rsidRDefault="00950EE8" w:rsidP="002A2D45">
            <w:pPr>
              <w:keepNext/>
              <w:keepLines/>
              <w:jc w:val="both"/>
              <w:rPr>
                <w:rFonts w:cs="Tahoma"/>
                <w:snapToGrid w:val="0"/>
                <w:color w:val="000000"/>
                <w:sz w:val="20"/>
                <w:szCs w:val="20"/>
              </w:rPr>
            </w:pPr>
          </w:p>
        </w:tc>
        <w:tc>
          <w:tcPr>
            <w:tcW w:w="2574" w:type="dxa"/>
          </w:tcPr>
          <w:p w14:paraId="5902CB3E" w14:textId="77777777" w:rsidR="00950EE8" w:rsidRPr="00B4484B" w:rsidRDefault="00950EE8" w:rsidP="002A2D45">
            <w:pPr>
              <w:keepNext/>
              <w:keepLines/>
              <w:jc w:val="center"/>
              <w:rPr>
                <w:rFonts w:cs="Tahoma"/>
                <w:snapToGrid w:val="0"/>
                <w:color w:val="000000"/>
                <w:sz w:val="20"/>
                <w:szCs w:val="20"/>
              </w:rPr>
            </w:pPr>
          </w:p>
        </w:tc>
        <w:tc>
          <w:tcPr>
            <w:tcW w:w="3148" w:type="dxa"/>
            <w:tcBorders>
              <w:bottom w:val="single" w:sz="4" w:space="0" w:color="auto"/>
            </w:tcBorders>
          </w:tcPr>
          <w:p w14:paraId="5B3BE768" w14:textId="77777777" w:rsidR="00950EE8" w:rsidRPr="00B4484B" w:rsidRDefault="00950EE8" w:rsidP="002A2D45">
            <w:pPr>
              <w:keepNext/>
              <w:keepLines/>
              <w:tabs>
                <w:tab w:val="left" w:pos="567"/>
                <w:tab w:val="num" w:pos="851"/>
                <w:tab w:val="left" w:pos="993"/>
              </w:tabs>
              <w:jc w:val="both"/>
              <w:rPr>
                <w:rFonts w:cs="Tahoma"/>
                <w:snapToGrid w:val="0"/>
                <w:color w:val="000000"/>
                <w:sz w:val="20"/>
                <w:szCs w:val="20"/>
              </w:rPr>
            </w:pPr>
          </w:p>
        </w:tc>
      </w:tr>
      <w:tr w:rsidR="00950EE8" w:rsidRPr="00B4484B" w14:paraId="3A8DDB0D" w14:textId="77777777" w:rsidTr="007F3A7D">
        <w:trPr>
          <w:trHeight w:val="235"/>
        </w:trPr>
        <w:tc>
          <w:tcPr>
            <w:tcW w:w="3430" w:type="dxa"/>
            <w:tcBorders>
              <w:top w:val="single" w:sz="4" w:space="0" w:color="auto"/>
            </w:tcBorders>
          </w:tcPr>
          <w:p w14:paraId="64F30FFD" w14:textId="77777777" w:rsidR="00950EE8" w:rsidRPr="00B4484B" w:rsidRDefault="00950EE8" w:rsidP="002A2D45">
            <w:pPr>
              <w:keepNext/>
              <w:keepLines/>
              <w:jc w:val="center"/>
              <w:rPr>
                <w:rFonts w:cs="Tahoma"/>
                <w:snapToGrid w:val="0"/>
                <w:color w:val="000000"/>
                <w:sz w:val="20"/>
                <w:szCs w:val="20"/>
              </w:rPr>
            </w:pPr>
            <w:r w:rsidRPr="00B4484B">
              <w:rPr>
                <w:rFonts w:cs="Tahoma"/>
                <w:snapToGrid w:val="0"/>
                <w:color w:val="000000"/>
                <w:sz w:val="20"/>
                <w:szCs w:val="20"/>
              </w:rPr>
              <w:t>(Kraj, datum)</w:t>
            </w:r>
          </w:p>
        </w:tc>
        <w:tc>
          <w:tcPr>
            <w:tcW w:w="2574" w:type="dxa"/>
          </w:tcPr>
          <w:p w14:paraId="5BB93F5D" w14:textId="77777777" w:rsidR="00950EE8" w:rsidRPr="00B4484B" w:rsidRDefault="00950EE8" w:rsidP="002A2D45">
            <w:pPr>
              <w:keepNext/>
              <w:keepLines/>
              <w:jc w:val="center"/>
              <w:rPr>
                <w:rFonts w:cs="Tahoma"/>
                <w:snapToGrid w:val="0"/>
                <w:color w:val="000000"/>
                <w:sz w:val="20"/>
                <w:szCs w:val="20"/>
              </w:rPr>
            </w:pPr>
            <w:r w:rsidRPr="00B4484B">
              <w:rPr>
                <w:rFonts w:cs="Tahoma"/>
                <w:snapToGrid w:val="0"/>
                <w:color w:val="000000"/>
                <w:sz w:val="20"/>
                <w:szCs w:val="20"/>
              </w:rPr>
              <w:t>Žig</w:t>
            </w:r>
          </w:p>
        </w:tc>
        <w:tc>
          <w:tcPr>
            <w:tcW w:w="3148" w:type="dxa"/>
            <w:tcBorders>
              <w:top w:val="single" w:sz="4" w:space="0" w:color="auto"/>
            </w:tcBorders>
          </w:tcPr>
          <w:p w14:paraId="6CC0C68C" w14:textId="77777777" w:rsidR="00950EE8" w:rsidRPr="00B4484B" w:rsidRDefault="00950EE8" w:rsidP="002A2D45">
            <w:pPr>
              <w:keepNext/>
              <w:keepLines/>
              <w:jc w:val="both"/>
              <w:rPr>
                <w:rFonts w:cs="Tahoma"/>
                <w:snapToGrid w:val="0"/>
                <w:color w:val="000000"/>
                <w:sz w:val="20"/>
                <w:szCs w:val="20"/>
              </w:rPr>
            </w:pPr>
            <w:r w:rsidRPr="00B4484B">
              <w:rPr>
                <w:rFonts w:cs="Tahoma"/>
                <w:snapToGrid w:val="0"/>
                <w:color w:val="000000"/>
                <w:sz w:val="20"/>
                <w:szCs w:val="20"/>
              </w:rPr>
              <w:t>(Naziv ter podpis podizvajalca/subjekta)</w:t>
            </w:r>
          </w:p>
        </w:tc>
      </w:tr>
    </w:tbl>
    <w:p w14:paraId="6F1954AA" w14:textId="77777777" w:rsidR="00950EE8" w:rsidRPr="00B4484B" w:rsidRDefault="00950EE8" w:rsidP="002A2D45">
      <w:pPr>
        <w:keepNext/>
        <w:keepLines/>
        <w:jc w:val="both"/>
        <w:rPr>
          <w:rFonts w:cs="Tahoma"/>
          <w:bCs/>
          <w:i/>
          <w:noProof/>
          <w:sz w:val="18"/>
          <w:szCs w:val="18"/>
        </w:rPr>
      </w:pPr>
    </w:p>
    <w:p w14:paraId="39D200E2" w14:textId="77777777" w:rsidR="00950EE8" w:rsidRPr="00B4484B" w:rsidRDefault="00950EE8" w:rsidP="002A2D45">
      <w:pPr>
        <w:keepNext/>
        <w:keepLines/>
        <w:tabs>
          <w:tab w:val="left" w:pos="8647"/>
          <w:tab w:val="left" w:pos="9354"/>
        </w:tabs>
        <w:ind w:right="-2"/>
        <w:rPr>
          <w:rFonts w:cs="Tahoma"/>
          <w:b/>
          <w:sz w:val="20"/>
          <w:szCs w:val="20"/>
        </w:rPr>
      </w:pPr>
    </w:p>
    <w:p w14:paraId="4878B325" w14:textId="77777777" w:rsidR="00950EE8" w:rsidRPr="00B4484B" w:rsidRDefault="00950EE8" w:rsidP="002A2D45">
      <w:pPr>
        <w:keepNext/>
        <w:keepLines/>
        <w:jc w:val="both"/>
        <w:rPr>
          <w:rFonts w:eastAsia="Calibri" w:cs="Tahoma"/>
          <w:i/>
          <w:sz w:val="18"/>
          <w:szCs w:val="18"/>
          <w:lang w:eastAsia="en-US"/>
        </w:rPr>
      </w:pPr>
      <w:r w:rsidRPr="00B4484B">
        <w:rPr>
          <w:rFonts w:eastAsia="Calibri" w:cs="Tahoma"/>
          <w:b/>
          <w:i/>
          <w:sz w:val="18"/>
          <w:szCs w:val="18"/>
          <w:lang w:eastAsia="en-US"/>
        </w:rPr>
        <w:t>Navodilo:</w:t>
      </w:r>
      <w:r w:rsidRPr="00B4484B">
        <w:rPr>
          <w:rFonts w:eastAsia="Calibri" w:cs="Tahoma"/>
          <w:i/>
          <w:sz w:val="18"/>
          <w:szCs w:val="18"/>
          <w:lang w:eastAsia="en-US"/>
        </w:rPr>
        <w:t xml:space="preserve"> </w:t>
      </w:r>
      <w:r w:rsidRPr="00B4484B">
        <w:rPr>
          <w:rFonts w:cs="Tahoma"/>
          <w:i/>
          <w:iCs/>
          <w:sz w:val="18"/>
          <w:szCs w:val="22"/>
        </w:rPr>
        <w:t xml:space="preserve">Izjavo izpolnijo in podpišejo </w:t>
      </w:r>
      <w:r w:rsidRPr="00B4484B">
        <w:rPr>
          <w:rFonts w:cs="Tahoma"/>
          <w:b/>
          <w:i/>
          <w:iCs/>
          <w:sz w:val="18"/>
          <w:szCs w:val="22"/>
        </w:rPr>
        <w:t>VSI</w:t>
      </w:r>
      <w:r w:rsidRPr="00B4484B">
        <w:rPr>
          <w:rFonts w:cs="Tahoma"/>
          <w:i/>
          <w:iCs/>
          <w:sz w:val="18"/>
          <w:szCs w:val="22"/>
        </w:rPr>
        <w:t xml:space="preserve"> </w:t>
      </w:r>
      <w:r w:rsidRPr="00B4484B">
        <w:rPr>
          <w:rFonts w:cs="Tahoma"/>
          <w:i/>
          <w:iCs/>
          <w:sz w:val="18"/>
          <w:szCs w:val="22"/>
          <w:u w:val="single"/>
        </w:rPr>
        <w:t>podizvajalci</w:t>
      </w:r>
      <w:r w:rsidRPr="00B4484B">
        <w:rPr>
          <w:rFonts w:cs="Tahoma"/>
          <w:i/>
          <w:iCs/>
          <w:sz w:val="18"/>
          <w:szCs w:val="22"/>
        </w:rPr>
        <w:t xml:space="preserve"> (v kolikor  ponudnik v ponudbi nominira podizvajalce za izvedbo javnega naročila) in drugi </w:t>
      </w:r>
      <w:r w:rsidRPr="00B4484B">
        <w:rPr>
          <w:rFonts w:cs="Tahoma"/>
          <w:i/>
          <w:iCs/>
          <w:sz w:val="18"/>
          <w:szCs w:val="22"/>
          <w:u w:val="single"/>
        </w:rPr>
        <w:t>subjekti</w:t>
      </w:r>
      <w:r w:rsidRPr="00B4484B">
        <w:rPr>
          <w:rFonts w:cs="Tahoma"/>
          <w:i/>
          <w:iCs/>
          <w:sz w:val="18"/>
          <w:szCs w:val="22"/>
        </w:rPr>
        <w:t xml:space="preserve">, katerih zmogljivost uporablja ponudnik (v kolikor ponudnik </w:t>
      </w:r>
      <w:r w:rsidRPr="00B4484B">
        <w:rPr>
          <w:rFonts w:cs="Tahoma"/>
          <w:bCs/>
          <w:i/>
          <w:iCs/>
          <w:sz w:val="18"/>
          <w:szCs w:val="22"/>
        </w:rPr>
        <w:t>glede pogojev</w:t>
      </w:r>
      <w:r w:rsidRPr="00B4484B">
        <w:rPr>
          <w:rFonts w:cs="Tahoma"/>
          <w:b/>
          <w:bCs/>
          <w:i/>
          <w:iCs/>
          <w:sz w:val="18"/>
          <w:szCs w:val="22"/>
        </w:rPr>
        <w:t xml:space="preserve"> </w:t>
      </w:r>
      <w:r w:rsidRPr="00B4484B">
        <w:rPr>
          <w:rFonts w:cs="Tahoma"/>
          <w:i/>
          <w:iCs/>
          <w:sz w:val="18"/>
          <w:szCs w:val="22"/>
        </w:rPr>
        <w:t>v zvezi z ekonomskim in finančnim položajem ter tehnično in strokovno sposobnostjo uporabi zmogljivosti drugih subjektov).</w:t>
      </w:r>
      <w:r w:rsidRPr="00B4484B">
        <w:rPr>
          <w:rFonts w:eastAsia="Calibri" w:cs="Tahoma"/>
          <w:i/>
          <w:sz w:val="18"/>
          <w:szCs w:val="18"/>
          <w:lang w:eastAsia="en-US"/>
        </w:rPr>
        <w:t xml:space="preserve"> </w:t>
      </w:r>
      <w:r w:rsidRPr="00B4484B">
        <w:rPr>
          <w:rFonts w:cs="Tahoma"/>
          <w:bCs/>
          <w:i/>
          <w:iCs/>
          <w:noProof/>
          <w:sz w:val="18"/>
          <w:szCs w:val="18"/>
        </w:rPr>
        <w:t xml:space="preserve">Ponudnik priloži </w:t>
      </w:r>
      <w:r w:rsidRPr="00B4484B">
        <w:rPr>
          <w:rFonts w:cs="Tahoma"/>
          <w:bCs/>
          <w:i/>
          <w:iCs/>
          <w:noProof/>
          <w:sz w:val="18"/>
          <w:szCs w:val="18"/>
          <w:u w:val="single"/>
        </w:rPr>
        <w:t>ločeno</w:t>
      </w:r>
      <w:r w:rsidRPr="00B4484B">
        <w:rPr>
          <w:rFonts w:cs="Tahoma"/>
          <w:bCs/>
          <w:i/>
          <w:iCs/>
          <w:noProof/>
          <w:sz w:val="18"/>
          <w:szCs w:val="18"/>
        </w:rPr>
        <w:t xml:space="preserve"> izpolnjene izjave za vsakega od teh gospodarskih subjektov v ponudbi.</w:t>
      </w:r>
    </w:p>
    <w:p w14:paraId="1AF21BDE" w14:textId="77777777" w:rsidR="0077054B" w:rsidRPr="00B4484B" w:rsidRDefault="0077054B" w:rsidP="002A2D45">
      <w:pPr>
        <w:keepNext/>
        <w:keepLines/>
        <w:tabs>
          <w:tab w:val="left" w:pos="8647"/>
          <w:tab w:val="left" w:pos="9354"/>
        </w:tabs>
        <w:ind w:right="-2"/>
        <w:rPr>
          <w:rFonts w:cs="Tahoma"/>
          <w:b/>
          <w:sz w:val="20"/>
          <w:szCs w:val="20"/>
        </w:rPr>
      </w:pPr>
    </w:p>
    <w:p w14:paraId="5B0A64C4" w14:textId="3497C67D" w:rsidR="00843113" w:rsidRPr="00B4484B" w:rsidRDefault="00843113">
      <w:pPr>
        <w:spacing w:after="200" w:line="276" w:lineRule="auto"/>
        <w:rPr>
          <w:rFonts w:cs="Tahoma"/>
          <w:b/>
          <w:i/>
          <w:sz w:val="20"/>
          <w:szCs w:val="20"/>
          <w:u w:val="single"/>
        </w:rPr>
      </w:pPr>
      <w:r w:rsidRPr="00B4484B">
        <w:rPr>
          <w:rFonts w:cs="Tahoma"/>
          <w:b/>
          <w:i/>
          <w:sz w:val="20"/>
          <w:szCs w:val="20"/>
          <w:u w:val="single"/>
        </w:rPr>
        <w:br w:type="page"/>
      </w: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685787" w:rsidRPr="00B4484B" w14:paraId="4A1A40DA" w14:textId="77777777" w:rsidTr="00F41D64">
        <w:tc>
          <w:tcPr>
            <w:tcW w:w="643" w:type="dxa"/>
            <w:tcBorders>
              <w:right w:val="nil"/>
            </w:tcBorders>
          </w:tcPr>
          <w:p w14:paraId="411F58C5" w14:textId="77777777" w:rsidR="00685787" w:rsidRPr="00B4484B" w:rsidRDefault="00685787" w:rsidP="002A2D45">
            <w:pPr>
              <w:keepNext/>
              <w:keepLines/>
              <w:jc w:val="both"/>
              <w:rPr>
                <w:rFonts w:cs="Tahoma"/>
                <w:sz w:val="20"/>
                <w:szCs w:val="20"/>
              </w:rPr>
            </w:pPr>
            <w:r w:rsidRPr="00B4484B">
              <w:rPr>
                <w:rFonts w:ascii="Times New Roman" w:hAnsi="Times New Roman"/>
                <w:sz w:val="20"/>
                <w:szCs w:val="20"/>
              </w:rPr>
              <w:lastRenderedPageBreak/>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295" w:type="dxa"/>
            <w:tcBorders>
              <w:left w:val="nil"/>
              <w:right w:val="single" w:sz="4" w:space="0" w:color="auto"/>
            </w:tcBorders>
            <w:vAlign w:val="bottom"/>
          </w:tcPr>
          <w:p w14:paraId="6A9D5D66" w14:textId="77777777" w:rsidR="00685787" w:rsidRPr="00B4484B" w:rsidRDefault="00685787" w:rsidP="002A2D45">
            <w:pPr>
              <w:keepNext/>
              <w:keepLines/>
              <w:rPr>
                <w:rFonts w:cs="Tahoma"/>
                <w:sz w:val="20"/>
                <w:szCs w:val="20"/>
              </w:rPr>
            </w:pPr>
            <w:r w:rsidRPr="00B4484B">
              <w:rPr>
                <w:rFonts w:cs="Tahoma"/>
                <w:sz w:val="20"/>
                <w:szCs w:val="20"/>
              </w:rPr>
              <w:t>IZJAVA FIZIČNE OSEBE</w:t>
            </w:r>
          </w:p>
        </w:tc>
        <w:tc>
          <w:tcPr>
            <w:tcW w:w="851" w:type="dxa"/>
            <w:tcBorders>
              <w:top w:val="single" w:sz="4" w:space="0" w:color="auto"/>
              <w:left w:val="single" w:sz="4" w:space="0" w:color="auto"/>
              <w:bottom w:val="single" w:sz="4" w:space="0" w:color="auto"/>
              <w:right w:val="nil"/>
            </w:tcBorders>
          </w:tcPr>
          <w:p w14:paraId="3214F81C" w14:textId="77777777" w:rsidR="00685787" w:rsidRPr="00B4484B" w:rsidRDefault="00685787" w:rsidP="002A2D45">
            <w:pPr>
              <w:keepNext/>
              <w:keepLines/>
              <w:ind w:left="-74" w:right="-207"/>
              <w:jc w:val="both"/>
              <w:rPr>
                <w:rFonts w:cs="Tahoma"/>
                <w:b/>
                <w:iCs/>
                <w:sz w:val="20"/>
                <w:szCs w:val="20"/>
              </w:rPr>
            </w:pPr>
            <w:r w:rsidRPr="00B4484B">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697F0CC8" w14:textId="77777777" w:rsidR="00685787" w:rsidRPr="00B4484B" w:rsidRDefault="00685787" w:rsidP="002A2D45">
            <w:pPr>
              <w:keepNext/>
              <w:keepLines/>
              <w:ind w:right="-62"/>
              <w:jc w:val="both"/>
              <w:rPr>
                <w:rFonts w:cs="Tahoma"/>
                <w:b/>
                <w:iCs/>
                <w:sz w:val="20"/>
                <w:szCs w:val="20"/>
              </w:rPr>
            </w:pPr>
            <w:r w:rsidRPr="00B4484B">
              <w:rPr>
                <w:rFonts w:cs="Tahoma"/>
                <w:b/>
                <w:iCs/>
                <w:sz w:val="20"/>
                <w:szCs w:val="20"/>
              </w:rPr>
              <w:t xml:space="preserve"> 3/3  </w:t>
            </w:r>
          </w:p>
        </w:tc>
      </w:tr>
    </w:tbl>
    <w:p w14:paraId="67FC54CB" w14:textId="77777777" w:rsidR="00685787" w:rsidRPr="00B4484B" w:rsidRDefault="00685787" w:rsidP="002A2D45">
      <w:pPr>
        <w:keepNext/>
        <w:keepLines/>
        <w:rPr>
          <w:rFonts w:cs="Tahoma"/>
          <w:b/>
          <w:sz w:val="20"/>
          <w:szCs w:val="20"/>
        </w:rPr>
      </w:pPr>
    </w:p>
    <w:p w14:paraId="2E069901" w14:textId="68FE7B81" w:rsidR="001B4216" w:rsidRPr="00B4484B" w:rsidRDefault="001225D8" w:rsidP="002A2D45">
      <w:pPr>
        <w:keepNext/>
        <w:keepLines/>
        <w:tabs>
          <w:tab w:val="left" w:pos="567"/>
          <w:tab w:val="num" w:pos="851"/>
          <w:tab w:val="left" w:pos="993"/>
        </w:tabs>
        <w:jc w:val="both"/>
        <w:rPr>
          <w:rFonts w:cs="Tahoma"/>
          <w:b/>
          <w:sz w:val="20"/>
          <w:szCs w:val="20"/>
        </w:rPr>
      </w:pPr>
      <w:r w:rsidRPr="00B4484B">
        <w:rPr>
          <w:rFonts w:cs="Tahoma"/>
          <w:b/>
          <w:sz w:val="20"/>
          <w:szCs w:val="20"/>
        </w:rPr>
        <w:t>LPT-128/25</w:t>
      </w:r>
      <w:r w:rsidR="002B03D5" w:rsidRPr="00B4484B">
        <w:rPr>
          <w:rFonts w:cs="Tahoma"/>
          <w:b/>
          <w:sz w:val="20"/>
          <w:szCs w:val="20"/>
        </w:rPr>
        <w:t xml:space="preserve"> </w:t>
      </w:r>
      <w:r w:rsidRPr="00B4484B">
        <w:rPr>
          <w:rFonts w:cs="Tahoma"/>
          <w:b/>
          <w:sz w:val="20"/>
          <w:szCs w:val="20"/>
        </w:rPr>
        <w:t>Nakup treh čistilnih strojev</w:t>
      </w:r>
    </w:p>
    <w:p w14:paraId="4A87ECF2" w14:textId="77777777" w:rsidR="002B03D5" w:rsidRPr="00B4484B" w:rsidRDefault="002B03D5" w:rsidP="002A2D45">
      <w:pPr>
        <w:keepNext/>
        <w:keepLines/>
        <w:tabs>
          <w:tab w:val="left" w:pos="567"/>
          <w:tab w:val="num" w:pos="851"/>
          <w:tab w:val="left" w:pos="993"/>
        </w:tabs>
        <w:jc w:val="both"/>
        <w:rPr>
          <w:rFonts w:cs="Tahoma"/>
          <w:sz w:val="20"/>
          <w:szCs w:val="20"/>
        </w:rPr>
      </w:pPr>
    </w:p>
    <w:p w14:paraId="4E28894A" w14:textId="77777777" w:rsidR="001D2641" w:rsidRPr="00B4484B" w:rsidRDefault="001D2641" w:rsidP="002A2D45">
      <w:pPr>
        <w:keepNext/>
        <w:keepLines/>
        <w:tabs>
          <w:tab w:val="left" w:pos="567"/>
          <w:tab w:val="num" w:pos="851"/>
          <w:tab w:val="left" w:pos="993"/>
        </w:tabs>
        <w:jc w:val="both"/>
        <w:rPr>
          <w:rFonts w:cs="Tahoma"/>
          <w:sz w:val="20"/>
          <w:szCs w:val="20"/>
        </w:rPr>
      </w:pPr>
      <w:r w:rsidRPr="00B4484B">
        <w:rPr>
          <w:rFonts w:cs="Tahoma"/>
          <w:sz w:val="20"/>
          <w:szCs w:val="20"/>
        </w:rPr>
        <w:t xml:space="preserve">Ime in priimek _____________________________________________________________________ </w:t>
      </w:r>
    </w:p>
    <w:p w14:paraId="0427B221" w14:textId="77777777" w:rsidR="001D2641" w:rsidRPr="00B4484B" w:rsidRDefault="001D2641" w:rsidP="002A2D45">
      <w:pPr>
        <w:keepNext/>
        <w:keepLines/>
        <w:tabs>
          <w:tab w:val="left" w:pos="567"/>
          <w:tab w:val="num" w:pos="851"/>
          <w:tab w:val="left" w:pos="993"/>
        </w:tabs>
        <w:jc w:val="both"/>
        <w:rPr>
          <w:rFonts w:cs="Tahoma"/>
          <w:sz w:val="20"/>
          <w:szCs w:val="20"/>
        </w:rPr>
      </w:pPr>
    </w:p>
    <w:p w14:paraId="01E95217" w14:textId="77777777" w:rsidR="001D2641" w:rsidRPr="00B4484B" w:rsidRDefault="001D2641" w:rsidP="002A2D45">
      <w:pPr>
        <w:keepNext/>
        <w:keepLines/>
        <w:tabs>
          <w:tab w:val="left" w:pos="567"/>
          <w:tab w:val="num" w:pos="851"/>
          <w:tab w:val="left" w:pos="993"/>
        </w:tabs>
        <w:jc w:val="both"/>
        <w:rPr>
          <w:rFonts w:cs="Tahoma"/>
          <w:sz w:val="20"/>
          <w:szCs w:val="20"/>
        </w:rPr>
      </w:pPr>
      <w:r w:rsidRPr="00B4484B">
        <w:rPr>
          <w:rFonts w:cs="Tahoma"/>
          <w:sz w:val="20"/>
          <w:szCs w:val="20"/>
        </w:rPr>
        <w:t>EMŠO ____________________________________________________________________________</w:t>
      </w:r>
    </w:p>
    <w:p w14:paraId="6698C9AA" w14:textId="77777777" w:rsidR="003715FD" w:rsidRPr="00B4484B" w:rsidRDefault="003715FD" w:rsidP="002A2D45">
      <w:pPr>
        <w:keepNext/>
        <w:keepLines/>
        <w:tabs>
          <w:tab w:val="left" w:pos="567"/>
          <w:tab w:val="num" w:pos="851"/>
          <w:tab w:val="left" w:pos="993"/>
        </w:tabs>
        <w:jc w:val="both"/>
        <w:rPr>
          <w:rFonts w:cs="Tahoma"/>
          <w:sz w:val="20"/>
          <w:szCs w:val="20"/>
        </w:rPr>
      </w:pPr>
    </w:p>
    <w:p w14:paraId="0E7D6AE2" w14:textId="77777777" w:rsidR="003715FD" w:rsidRPr="00B4484B" w:rsidRDefault="003715FD" w:rsidP="002A2D45">
      <w:pPr>
        <w:keepNext/>
        <w:keepLines/>
        <w:tabs>
          <w:tab w:val="left" w:pos="567"/>
          <w:tab w:val="num" w:pos="851"/>
          <w:tab w:val="left" w:pos="993"/>
        </w:tabs>
        <w:jc w:val="both"/>
        <w:rPr>
          <w:rFonts w:cs="Tahoma"/>
          <w:sz w:val="20"/>
          <w:szCs w:val="20"/>
        </w:rPr>
      </w:pPr>
      <w:r w:rsidRPr="00B4484B">
        <w:rPr>
          <w:rFonts w:cs="Tahoma"/>
          <w:sz w:val="20"/>
          <w:szCs w:val="20"/>
        </w:rPr>
        <w:t>Spodaj podpisani/a, ki sem pri gospodarskemu subjektu ________________________________________</w:t>
      </w:r>
    </w:p>
    <w:p w14:paraId="7C7A17B2" w14:textId="77777777" w:rsidR="003715FD" w:rsidRPr="00B4484B" w:rsidRDefault="003715FD" w:rsidP="002A2D45">
      <w:pPr>
        <w:keepNext/>
        <w:keepLines/>
        <w:tabs>
          <w:tab w:val="left" w:pos="567"/>
          <w:tab w:val="num" w:pos="851"/>
          <w:tab w:val="left" w:pos="993"/>
        </w:tabs>
        <w:jc w:val="both"/>
        <w:rPr>
          <w:rFonts w:cs="Tahoma"/>
          <w:sz w:val="20"/>
          <w:szCs w:val="20"/>
        </w:rPr>
      </w:pPr>
      <w:r w:rsidRPr="00B4484B">
        <w:rPr>
          <w:rFonts w:cs="Tahoma"/>
          <w:sz w:val="20"/>
          <w:szCs w:val="20"/>
        </w:rPr>
        <w:t>član/ica (ustrezno obkrožiti):</w:t>
      </w:r>
    </w:p>
    <w:p w14:paraId="72EBFF52" w14:textId="77777777" w:rsidR="003715FD" w:rsidRPr="00B4484B" w:rsidRDefault="003715FD" w:rsidP="002A2D45">
      <w:pPr>
        <w:keepNext/>
        <w:keepLines/>
        <w:tabs>
          <w:tab w:val="left" w:pos="567"/>
          <w:tab w:val="num" w:pos="851"/>
          <w:tab w:val="left" w:pos="993"/>
        </w:tabs>
        <w:jc w:val="both"/>
        <w:rPr>
          <w:rFonts w:cs="Tahoma"/>
          <w:sz w:val="20"/>
          <w:szCs w:val="20"/>
        </w:rPr>
      </w:pPr>
    </w:p>
    <w:p w14:paraId="62AEF023" w14:textId="77777777" w:rsidR="003715FD" w:rsidRPr="00B4484B" w:rsidRDefault="003715FD" w:rsidP="002A2D45">
      <w:pPr>
        <w:keepNext/>
        <w:keepLines/>
        <w:tabs>
          <w:tab w:val="left" w:pos="567"/>
          <w:tab w:val="num" w:pos="851"/>
          <w:tab w:val="left" w:pos="993"/>
        </w:tabs>
        <w:spacing w:after="240"/>
        <w:jc w:val="both"/>
        <w:rPr>
          <w:rFonts w:cs="Tahoma"/>
          <w:sz w:val="20"/>
          <w:szCs w:val="20"/>
        </w:rPr>
      </w:pPr>
      <w:bookmarkStart w:id="15" w:name="_Hlk184194397"/>
      <w:r w:rsidRPr="00B4484B">
        <w:rPr>
          <w:rFonts w:cs="Tahoma"/>
          <w:b/>
          <w:noProof/>
          <w:sz w:val="18"/>
          <w:szCs w:val="18"/>
        </w:rPr>
        <mc:AlternateContent>
          <mc:Choice Requires="wps">
            <w:drawing>
              <wp:anchor distT="0" distB="0" distL="114300" distR="114300" simplePos="0" relativeHeight="251676672" behindDoc="0" locked="0" layoutInCell="1" allowOverlap="1" wp14:anchorId="6C656976" wp14:editId="098BB55A">
                <wp:simplePos x="0" y="0"/>
                <wp:positionH relativeFrom="column">
                  <wp:posOffset>1270</wp:posOffset>
                </wp:positionH>
                <wp:positionV relativeFrom="paragraph">
                  <wp:posOffset>-3175</wp:posOffset>
                </wp:positionV>
                <wp:extent cx="270510" cy="213995"/>
                <wp:effectExtent l="0" t="0" r="15240" b="14605"/>
                <wp:wrapSquare wrapText="bothSides"/>
                <wp:docPr id="28" name="Pravokotnik 28"/>
                <wp:cNvGraphicFramePr/>
                <a:graphic xmlns:a="http://schemas.openxmlformats.org/drawingml/2006/main">
                  <a:graphicData uri="http://schemas.microsoft.com/office/word/2010/wordprocessingShape">
                    <wps:wsp>
                      <wps:cNvSpPr/>
                      <wps:spPr>
                        <a:xfrm>
                          <a:off x="0" y="0"/>
                          <a:ext cx="270510" cy="213995"/>
                        </a:xfrm>
                        <a:prstGeom prst="rect">
                          <a:avLst/>
                        </a:prstGeom>
                        <a:noFill/>
                        <a:ln w="12700" cap="flat" cmpd="sng" algn="ctr">
                          <a:solidFill>
                            <a:sysClr val="windowText" lastClr="000000"/>
                          </a:solidFill>
                          <a:prstDash val="solid"/>
                        </a:ln>
                        <a:effectLst/>
                      </wps:spPr>
                      <wps:txbx>
                        <w:txbxContent>
                          <w:p w14:paraId="73DF9F1A" w14:textId="77777777" w:rsidR="003715FD" w:rsidRPr="007A6555" w:rsidRDefault="003715FD" w:rsidP="003715FD">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6C656976" id="Pravokotnik 28" o:spid="_x0000_s1036" style="position:absolute;left:0;text-align:left;margin-left:.1pt;margin-top:-.25pt;width:21.3pt;height:16.8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" filled="f" strokecolor="windowText" strokeweight="1pt">
                <v:textbox inset="1mm,0,0,0">
                  <w:txbxContent>
                    <w:p w14:paraId="73DF9F1A" w14:textId="77777777" w:rsidR="003715FD" w:rsidRPr="007A6555" w:rsidRDefault="003715FD" w:rsidP="003715FD">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v:textbox>
                <w10:wrap type="square"/>
              </v:rect>
            </w:pict>
          </mc:Fallback>
        </mc:AlternateContent>
      </w:r>
      <w:r w:rsidRPr="00B4484B">
        <w:rPr>
          <w:rFonts w:cs="Tahoma"/>
          <w:sz w:val="20"/>
          <w:szCs w:val="20"/>
        </w:rPr>
        <w:t>upravnega organa</w:t>
      </w:r>
    </w:p>
    <w:p w14:paraId="6C3F5896" w14:textId="77777777" w:rsidR="003715FD" w:rsidRPr="00B4484B" w:rsidRDefault="003715FD" w:rsidP="002A2D45">
      <w:pPr>
        <w:keepNext/>
        <w:keepLines/>
        <w:tabs>
          <w:tab w:val="left" w:pos="567"/>
          <w:tab w:val="num" w:pos="851"/>
          <w:tab w:val="left" w:pos="993"/>
        </w:tabs>
        <w:jc w:val="both"/>
        <w:rPr>
          <w:rFonts w:cs="Tahoma"/>
          <w:sz w:val="20"/>
          <w:szCs w:val="20"/>
        </w:rPr>
      </w:pPr>
      <w:r w:rsidRPr="00B4484B">
        <w:rPr>
          <w:rFonts w:cs="Tahoma"/>
          <w:b/>
          <w:noProof/>
          <w:sz w:val="18"/>
          <w:szCs w:val="18"/>
        </w:rPr>
        <mc:AlternateContent>
          <mc:Choice Requires="wps">
            <w:drawing>
              <wp:anchor distT="0" distB="0" distL="114300" distR="114300" simplePos="0" relativeHeight="251675648" behindDoc="0" locked="0" layoutInCell="1" allowOverlap="1" wp14:anchorId="4FB8FD4F" wp14:editId="06DAA1B6">
                <wp:simplePos x="0" y="0"/>
                <wp:positionH relativeFrom="column">
                  <wp:posOffset>1270</wp:posOffset>
                </wp:positionH>
                <wp:positionV relativeFrom="paragraph">
                  <wp:posOffset>-1270</wp:posOffset>
                </wp:positionV>
                <wp:extent cx="260985" cy="205105"/>
                <wp:effectExtent l="0" t="0" r="24765" b="23495"/>
                <wp:wrapSquare wrapText="bothSides"/>
                <wp:docPr id="29" name="Pravokotnik 29"/>
                <wp:cNvGraphicFramePr/>
                <a:graphic xmlns:a="http://schemas.openxmlformats.org/drawingml/2006/main">
                  <a:graphicData uri="http://schemas.microsoft.com/office/word/2010/wordprocessingShape">
                    <wps:wsp>
                      <wps:cNvSpPr/>
                      <wps:spPr>
                        <a:xfrm>
                          <a:off x="0" y="0"/>
                          <a:ext cx="260985" cy="205105"/>
                        </a:xfrm>
                        <a:prstGeom prst="rect">
                          <a:avLst/>
                        </a:prstGeom>
                        <a:noFill/>
                        <a:ln w="12700" cap="flat" cmpd="sng" algn="ctr">
                          <a:solidFill>
                            <a:sysClr val="windowText" lastClr="000000"/>
                          </a:solidFill>
                          <a:prstDash val="solid"/>
                        </a:ln>
                        <a:effectLst/>
                      </wps:spPr>
                      <wps:txbx>
                        <w:txbxContent>
                          <w:p w14:paraId="64E79384" w14:textId="77777777" w:rsidR="003715FD" w:rsidRPr="007A6555" w:rsidRDefault="003715FD" w:rsidP="003715FD">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4FB8FD4F" id="Pravokotnik 29" o:spid="_x0000_s1037" style="position:absolute;left:0;text-align:left;margin-left:.1pt;margin-top:-.1pt;width:20.55pt;height:16.1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" filled="f" strokecolor="windowText" strokeweight="1pt">
                <v:textbox inset="1mm,0,0,0">
                  <w:txbxContent>
                    <w:p w14:paraId="64E79384" w14:textId="77777777" w:rsidR="003715FD" w:rsidRPr="007A6555" w:rsidRDefault="003715FD" w:rsidP="003715FD">
                      <w:pPr>
                        <w:rPr>
                          <w:rFonts w:cs="Tahoma"/>
                          <w:sz w:val="18"/>
                          <w:szCs w:val="18"/>
                          <w14:shadow w14:blurRad="50800" w14:dist="50800" w14:dir="5400000" w14:sx="0" w14:sy="0" w14:kx="0" w14:ky="0" w14:algn="ctr">
                            <w14:schemeClr w14:val="tx1"/>
                          </w14:shadow>
                        </w:rPr>
                      </w:pPr>
                    </w:p>
                  </w:txbxContent>
                </v:textbox>
                <w10:wrap type="square"/>
              </v:rect>
            </w:pict>
          </mc:Fallback>
        </mc:AlternateContent>
      </w:r>
      <w:r w:rsidRPr="00B4484B">
        <w:rPr>
          <w:rFonts w:cs="Tahoma"/>
          <w:sz w:val="20"/>
          <w:szCs w:val="20"/>
        </w:rPr>
        <w:t>vodstvenega organa ali</w:t>
      </w:r>
    </w:p>
    <w:p w14:paraId="55366595" w14:textId="77777777" w:rsidR="003715FD" w:rsidRPr="00B4484B" w:rsidRDefault="003715FD" w:rsidP="002A2D45">
      <w:pPr>
        <w:keepNext/>
        <w:keepLines/>
        <w:tabs>
          <w:tab w:val="left" w:pos="567"/>
          <w:tab w:val="num" w:pos="851"/>
          <w:tab w:val="left" w:pos="993"/>
        </w:tabs>
        <w:jc w:val="both"/>
        <w:rPr>
          <w:rFonts w:cs="Tahoma"/>
          <w:sz w:val="20"/>
          <w:szCs w:val="20"/>
        </w:rPr>
      </w:pPr>
    </w:p>
    <w:p w14:paraId="22E3DEF8" w14:textId="77777777" w:rsidR="003715FD" w:rsidRPr="00B4484B" w:rsidRDefault="003715FD" w:rsidP="002A2D45">
      <w:pPr>
        <w:keepNext/>
        <w:keepLines/>
        <w:tabs>
          <w:tab w:val="left" w:pos="567"/>
          <w:tab w:val="num" w:pos="851"/>
          <w:tab w:val="left" w:pos="993"/>
        </w:tabs>
        <w:jc w:val="both"/>
        <w:rPr>
          <w:rFonts w:cs="Tahoma"/>
          <w:sz w:val="20"/>
          <w:szCs w:val="20"/>
        </w:rPr>
      </w:pPr>
      <w:r w:rsidRPr="00B4484B">
        <w:rPr>
          <w:rFonts w:cs="Tahoma"/>
          <w:b/>
          <w:noProof/>
          <w:sz w:val="18"/>
          <w:szCs w:val="18"/>
        </w:rPr>
        <mc:AlternateContent>
          <mc:Choice Requires="wps">
            <w:drawing>
              <wp:anchor distT="0" distB="0" distL="114300" distR="114300" simplePos="0" relativeHeight="251677696" behindDoc="1" locked="0" layoutInCell="1" allowOverlap="1" wp14:anchorId="0C7A66B6" wp14:editId="4EC3124F">
                <wp:simplePos x="0" y="0"/>
                <wp:positionH relativeFrom="column">
                  <wp:posOffset>1270</wp:posOffset>
                </wp:positionH>
                <wp:positionV relativeFrom="paragraph">
                  <wp:posOffset>-1270</wp:posOffset>
                </wp:positionV>
                <wp:extent cx="260985" cy="205105"/>
                <wp:effectExtent l="0" t="0" r="24765" b="23495"/>
                <wp:wrapSquare wrapText="bothSides"/>
                <wp:docPr id="30" name="Pravokotnik 30"/>
                <wp:cNvGraphicFramePr/>
                <a:graphic xmlns:a="http://schemas.openxmlformats.org/drawingml/2006/main">
                  <a:graphicData uri="http://schemas.microsoft.com/office/word/2010/wordprocessingShape">
                    <wps:wsp>
                      <wps:cNvSpPr/>
                      <wps:spPr>
                        <a:xfrm>
                          <a:off x="0" y="0"/>
                          <a:ext cx="260985" cy="205105"/>
                        </a:xfrm>
                        <a:prstGeom prst="rect">
                          <a:avLst/>
                        </a:prstGeom>
                        <a:noFill/>
                        <a:ln w="12700" cap="flat" cmpd="sng" algn="ctr">
                          <a:solidFill>
                            <a:sysClr val="windowText" lastClr="000000"/>
                          </a:solidFill>
                          <a:prstDash val="solid"/>
                        </a:ln>
                        <a:effectLst/>
                      </wps:spPr>
                      <wps:txbx>
                        <w:txbxContent>
                          <w:p w14:paraId="2F86BFEA" w14:textId="77777777" w:rsidR="003715FD" w:rsidRPr="007A6555" w:rsidRDefault="003715FD" w:rsidP="003715FD">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0C7A66B6" id="Pravokotnik 30" o:spid="_x0000_s1038" style="position:absolute;left:0;text-align:left;margin-left:.1pt;margin-top:-.1pt;width:20.55pt;height:16.15pt;z-index:-2516387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" filled="f" strokecolor="windowText" strokeweight="1pt">
                <v:textbox inset="1mm,0,0,0">
                  <w:txbxContent>
                    <w:p w14:paraId="2F86BFEA" w14:textId="77777777" w:rsidR="003715FD" w:rsidRPr="007A6555" w:rsidRDefault="003715FD" w:rsidP="003715FD">
                      <w:pPr>
                        <w:rPr>
                          <w:rFonts w:cs="Tahoma"/>
                          <w:sz w:val="18"/>
                          <w:szCs w:val="18"/>
                          <w14:shadow w14:blurRad="50800" w14:dist="50800" w14:dir="5400000" w14:sx="0" w14:sy="0" w14:kx="0" w14:ky="0" w14:algn="ctr">
                            <w14:schemeClr w14:val="tx1"/>
                          </w14:shadow>
                        </w:rPr>
                      </w:pPr>
                    </w:p>
                  </w:txbxContent>
                </v:textbox>
                <w10:wrap type="square"/>
              </v:rect>
            </w:pict>
          </mc:Fallback>
        </mc:AlternateContent>
      </w:r>
      <w:r w:rsidRPr="00B4484B">
        <w:rPr>
          <w:rFonts w:cs="Tahoma"/>
          <w:sz w:val="20"/>
          <w:szCs w:val="20"/>
        </w:rPr>
        <w:t>nadzornega organa</w:t>
      </w:r>
    </w:p>
    <w:bookmarkEnd w:id="15"/>
    <w:p w14:paraId="1AEDA1C5" w14:textId="77777777" w:rsidR="003715FD" w:rsidRPr="00B4484B" w:rsidRDefault="003715FD" w:rsidP="002A2D45">
      <w:pPr>
        <w:keepNext/>
        <w:keepLines/>
        <w:tabs>
          <w:tab w:val="left" w:pos="567"/>
          <w:tab w:val="num" w:pos="851"/>
          <w:tab w:val="left" w:pos="993"/>
        </w:tabs>
        <w:jc w:val="both"/>
        <w:rPr>
          <w:rFonts w:cs="Tahoma"/>
          <w:sz w:val="20"/>
          <w:szCs w:val="20"/>
        </w:rPr>
      </w:pPr>
    </w:p>
    <w:p w14:paraId="2963B598" w14:textId="77777777" w:rsidR="003715FD" w:rsidRPr="00B4484B" w:rsidRDefault="003715FD" w:rsidP="002A2D45">
      <w:pPr>
        <w:keepNext/>
        <w:keepLines/>
        <w:tabs>
          <w:tab w:val="left" w:pos="567"/>
          <w:tab w:val="num" w:pos="851"/>
          <w:tab w:val="left" w:pos="993"/>
        </w:tabs>
        <w:jc w:val="both"/>
        <w:rPr>
          <w:rFonts w:cs="Tahoma"/>
          <w:sz w:val="20"/>
          <w:szCs w:val="20"/>
        </w:rPr>
      </w:pPr>
      <w:r w:rsidRPr="00B4484B">
        <w:rPr>
          <w:rFonts w:cs="Tahoma"/>
          <w:sz w:val="20"/>
          <w:szCs w:val="20"/>
        </w:rPr>
        <w:t>oziroma imam pooblastila za njegovo (ustrezno obkrožiti):</w:t>
      </w:r>
    </w:p>
    <w:p w14:paraId="713A5671" w14:textId="77777777" w:rsidR="003715FD" w:rsidRPr="00B4484B" w:rsidRDefault="003715FD" w:rsidP="002A2D45">
      <w:pPr>
        <w:keepNext/>
        <w:keepLines/>
        <w:tabs>
          <w:tab w:val="left" w:pos="567"/>
          <w:tab w:val="num" w:pos="851"/>
          <w:tab w:val="left" w:pos="993"/>
        </w:tabs>
        <w:jc w:val="both"/>
        <w:rPr>
          <w:rFonts w:cs="Tahoma"/>
          <w:sz w:val="20"/>
          <w:szCs w:val="20"/>
        </w:rPr>
      </w:pPr>
    </w:p>
    <w:p w14:paraId="66131F2A" w14:textId="77777777" w:rsidR="003715FD" w:rsidRPr="00B4484B" w:rsidRDefault="003715FD" w:rsidP="002A2D45">
      <w:pPr>
        <w:keepNext/>
        <w:keepLines/>
        <w:tabs>
          <w:tab w:val="left" w:pos="567"/>
          <w:tab w:val="num" w:pos="851"/>
          <w:tab w:val="left" w:pos="993"/>
        </w:tabs>
        <w:jc w:val="both"/>
        <w:rPr>
          <w:rFonts w:cs="Tahoma"/>
          <w:sz w:val="20"/>
          <w:szCs w:val="20"/>
        </w:rPr>
      </w:pPr>
      <w:r w:rsidRPr="00B4484B">
        <w:rPr>
          <w:rFonts w:cs="Tahoma"/>
          <w:b/>
          <w:noProof/>
          <w:sz w:val="18"/>
          <w:szCs w:val="18"/>
        </w:rPr>
        <mc:AlternateContent>
          <mc:Choice Requires="wps">
            <w:drawing>
              <wp:anchor distT="0" distB="0" distL="114300" distR="114300" simplePos="0" relativeHeight="251679744" behindDoc="0" locked="0" layoutInCell="1" allowOverlap="1" wp14:anchorId="2CA23166" wp14:editId="654DE195">
                <wp:simplePos x="0" y="0"/>
                <wp:positionH relativeFrom="column">
                  <wp:posOffset>1270</wp:posOffset>
                </wp:positionH>
                <wp:positionV relativeFrom="paragraph">
                  <wp:posOffset>-3175</wp:posOffset>
                </wp:positionV>
                <wp:extent cx="270510" cy="213995"/>
                <wp:effectExtent l="0" t="0" r="15240" b="14605"/>
                <wp:wrapSquare wrapText="bothSides"/>
                <wp:docPr id="31" name="Pravokotnik 31"/>
                <wp:cNvGraphicFramePr/>
                <a:graphic xmlns:a="http://schemas.openxmlformats.org/drawingml/2006/main">
                  <a:graphicData uri="http://schemas.microsoft.com/office/word/2010/wordprocessingShape">
                    <wps:wsp>
                      <wps:cNvSpPr/>
                      <wps:spPr>
                        <a:xfrm>
                          <a:off x="0" y="0"/>
                          <a:ext cx="270510" cy="213995"/>
                        </a:xfrm>
                        <a:prstGeom prst="rect">
                          <a:avLst/>
                        </a:prstGeom>
                        <a:noFill/>
                        <a:ln w="12700" cap="flat" cmpd="sng" algn="ctr">
                          <a:solidFill>
                            <a:sysClr val="windowText" lastClr="000000"/>
                          </a:solidFill>
                          <a:prstDash val="solid"/>
                        </a:ln>
                        <a:effectLst/>
                      </wps:spPr>
                      <wps:txbx>
                        <w:txbxContent>
                          <w:p w14:paraId="642EDA5E" w14:textId="77777777" w:rsidR="003715FD" w:rsidRPr="007A6555" w:rsidRDefault="003715FD" w:rsidP="003715FD">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2CA23166" id="Pravokotnik 31" o:spid="_x0000_s1039" style="position:absolute;left:0;text-align:left;margin-left:.1pt;margin-top:-.25pt;width:21.3pt;height:16.8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" filled="f" strokecolor="windowText" strokeweight="1pt">
                <v:textbox inset="1mm,0,0,0">
                  <w:txbxContent>
                    <w:p w14:paraId="642EDA5E" w14:textId="77777777" w:rsidR="003715FD" w:rsidRPr="007A6555" w:rsidRDefault="003715FD" w:rsidP="003715FD">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v:textbox>
                <w10:wrap type="square"/>
              </v:rect>
            </w:pict>
          </mc:Fallback>
        </mc:AlternateContent>
      </w:r>
      <w:r w:rsidRPr="00B4484B">
        <w:rPr>
          <w:rFonts w:cs="Tahoma"/>
          <w:sz w:val="20"/>
          <w:szCs w:val="20"/>
        </w:rPr>
        <w:t>zastopanje ali</w:t>
      </w:r>
    </w:p>
    <w:p w14:paraId="069F80AD" w14:textId="77777777" w:rsidR="003715FD" w:rsidRPr="00B4484B" w:rsidRDefault="003715FD" w:rsidP="002A2D45">
      <w:pPr>
        <w:keepNext/>
        <w:keepLines/>
        <w:tabs>
          <w:tab w:val="left" w:pos="567"/>
          <w:tab w:val="num" w:pos="851"/>
          <w:tab w:val="left" w:pos="993"/>
        </w:tabs>
        <w:jc w:val="both"/>
        <w:rPr>
          <w:rFonts w:cs="Tahoma"/>
          <w:sz w:val="20"/>
          <w:szCs w:val="20"/>
        </w:rPr>
      </w:pPr>
    </w:p>
    <w:p w14:paraId="30182E56" w14:textId="77777777" w:rsidR="003715FD" w:rsidRPr="00B4484B" w:rsidRDefault="003715FD" w:rsidP="002A2D45">
      <w:pPr>
        <w:keepNext/>
        <w:keepLines/>
        <w:tabs>
          <w:tab w:val="left" w:pos="567"/>
          <w:tab w:val="num" w:pos="851"/>
          <w:tab w:val="left" w:pos="993"/>
        </w:tabs>
        <w:jc w:val="both"/>
        <w:rPr>
          <w:rFonts w:cs="Tahoma"/>
          <w:sz w:val="20"/>
          <w:szCs w:val="20"/>
        </w:rPr>
      </w:pPr>
      <w:r w:rsidRPr="00B4484B">
        <w:rPr>
          <w:rFonts w:cs="Tahoma"/>
          <w:b/>
          <w:noProof/>
          <w:sz w:val="18"/>
          <w:szCs w:val="18"/>
        </w:rPr>
        <mc:AlternateContent>
          <mc:Choice Requires="wps">
            <w:drawing>
              <wp:anchor distT="0" distB="0" distL="114300" distR="114300" simplePos="0" relativeHeight="251678720" behindDoc="0" locked="0" layoutInCell="1" allowOverlap="1" wp14:anchorId="77D3EE90" wp14:editId="1873F790">
                <wp:simplePos x="0" y="0"/>
                <wp:positionH relativeFrom="column">
                  <wp:posOffset>1270</wp:posOffset>
                </wp:positionH>
                <wp:positionV relativeFrom="paragraph">
                  <wp:posOffset>-1270</wp:posOffset>
                </wp:positionV>
                <wp:extent cx="260985" cy="205105"/>
                <wp:effectExtent l="0" t="0" r="24765" b="23495"/>
                <wp:wrapSquare wrapText="bothSides"/>
                <wp:docPr id="34" name="Pravokotnik 34"/>
                <wp:cNvGraphicFramePr/>
                <a:graphic xmlns:a="http://schemas.openxmlformats.org/drawingml/2006/main">
                  <a:graphicData uri="http://schemas.microsoft.com/office/word/2010/wordprocessingShape">
                    <wps:wsp>
                      <wps:cNvSpPr/>
                      <wps:spPr>
                        <a:xfrm>
                          <a:off x="0" y="0"/>
                          <a:ext cx="260985" cy="205105"/>
                        </a:xfrm>
                        <a:prstGeom prst="rect">
                          <a:avLst/>
                        </a:prstGeom>
                        <a:noFill/>
                        <a:ln w="12700" cap="flat" cmpd="sng" algn="ctr">
                          <a:solidFill>
                            <a:sysClr val="windowText" lastClr="000000"/>
                          </a:solidFill>
                          <a:prstDash val="solid"/>
                        </a:ln>
                        <a:effectLst/>
                      </wps:spPr>
                      <wps:txbx>
                        <w:txbxContent>
                          <w:p w14:paraId="5941F7CE" w14:textId="77777777" w:rsidR="003715FD" w:rsidRPr="007A6555" w:rsidRDefault="003715FD" w:rsidP="003715FD">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77D3EE90" id="Pravokotnik 34" o:spid="_x0000_s1040" style="position:absolute;left:0;text-align:left;margin-left:.1pt;margin-top:-.1pt;width:20.55pt;height:16.1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" filled="f" strokecolor="windowText" strokeweight="1pt">
                <v:textbox inset="1mm,0,0,0">
                  <w:txbxContent>
                    <w:p w14:paraId="5941F7CE" w14:textId="77777777" w:rsidR="003715FD" w:rsidRPr="007A6555" w:rsidRDefault="003715FD" w:rsidP="003715FD">
                      <w:pPr>
                        <w:rPr>
                          <w:rFonts w:cs="Tahoma"/>
                          <w:sz w:val="18"/>
                          <w:szCs w:val="18"/>
                          <w14:shadow w14:blurRad="50800" w14:dist="50800" w14:dir="5400000" w14:sx="0" w14:sy="0" w14:kx="0" w14:ky="0" w14:algn="ctr">
                            <w14:schemeClr w14:val="tx1"/>
                          </w14:shadow>
                        </w:rPr>
                      </w:pPr>
                    </w:p>
                  </w:txbxContent>
                </v:textbox>
                <w10:wrap type="square"/>
              </v:rect>
            </w:pict>
          </mc:Fallback>
        </mc:AlternateContent>
      </w:r>
      <w:r w:rsidRPr="00B4484B">
        <w:rPr>
          <w:rFonts w:cs="Tahoma"/>
          <w:sz w:val="20"/>
          <w:szCs w:val="20"/>
        </w:rPr>
        <w:t>odločanje ali</w:t>
      </w:r>
    </w:p>
    <w:p w14:paraId="2AB669A4" w14:textId="77777777" w:rsidR="003715FD" w:rsidRPr="00B4484B" w:rsidRDefault="003715FD" w:rsidP="002A2D45">
      <w:pPr>
        <w:keepNext/>
        <w:keepLines/>
        <w:tabs>
          <w:tab w:val="left" w:pos="567"/>
          <w:tab w:val="num" w:pos="851"/>
          <w:tab w:val="left" w:pos="993"/>
        </w:tabs>
        <w:jc w:val="both"/>
        <w:rPr>
          <w:rFonts w:cs="Tahoma"/>
          <w:sz w:val="20"/>
          <w:szCs w:val="20"/>
        </w:rPr>
      </w:pPr>
    </w:p>
    <w:p w14:paraId="32FF8E99" w14:textId="77777777" w:rsidR="003715FD" w:rsidRPr="00B4484B" w:rsidRDefault="003715FD" w:rsidP="002A2D45">
      <w:pPr>
        <w:keepNext/>
        <w:keepLines/>
        <w:tabs>
          <w:tab w:val="left" w:pos="567"/>
          <w:tab w:val="num" w:pos="851"/>
          <w:tab w:val="left" w:pos="993"/>
        </w:tabs>
        <w:jc w:val="both"/>
        <w:rPr>
          <w:rFonts w:cs="Tahoma"/>
          <w:sz w:val="20"/>
          <w:szCs w:val="20"/>
        </w:rPr>
      </w:pPr>
      <w:r w:rsidRPr="00B4484B">
        <w:rPr>
          <w:rFonts w:cs="Tahoma"/>
          <w:b/>
          <w:noProof/>
          <w:sz w:val="18"/>
          <w:szCs w:val="18"/>
        </w:rPr>
        <mc:AlternateContent>
          <mc:Choice Requires="wps">
            <w:drawing>
              <wp:anchor distT="0" distB="0" distL="114300" distR="114300" simplePos="0" relativeHeight="251680768" behindDoc="1" locked="0" layoutInCell="1" allowOverlap="1" wp14:anchorId="33ECFC7F" wp14:editId="259F5BEC">
                <wp:simplePos x="0" y="0"/>
                <wp:positionH relativeFrom="column">
                  <wp:posOffset>1270</wp:posOffset>
                </wp:positionH>
                <wp:positionV relativeFrom="paragraph">
                  <wp:posOffset>-1270</wp:posOffset>
                </wp:positionV>
                <wp:extent cx="260985" cy="205105"/>
                <wp:effectExtent l="0" t="0" r="24765" b="23495"/>
                <wp:wrapSquare wrapText="bothSides"/>
                <wp:docPr id="36" name="Pravokotnik 36"/>
                <wp:cNvGraphicFramePr/>
                <a:graphic xmlns:a="http://schemas.openxmlformats.org/drawingml/2006/main">
                  <a:graphicData uri="http://schemas.microsoft.com/office/word/2010/wordprocessingShape">
                    <wps:wsp>
                      <wps:cNvSpPr/>
                      <wps:spPr>
                        <a:xfrm>
                          <a:off x="0" y="0"/>
                          <a:ext cx="260985" cy="205105"/>
                        </a:xfrm>
                        <a:prstGeom prst="rect">
                          <a:avLst/>
                        </a:prstGeom>
                        <a:noFill/>
                        <a:ln w="12700" cap="flat" cmpd="sng" algn="ctr">
                          <a:solidFill>
                            <a:sysClr val="windowText" lastClr="000000"/>
                          </a:solidFill>
                          <a:prstDash val="solid"/>
                        </a:ln>
                        <a:effectLst/>
                      </wps:spPr>
                      <wps:txbx>
                        <w:txbxContent>
                          <w:p w14:paraId="0A786EC3" w14:textId="77777777" w:rsidR="003715FD" w:rsidRPr="007A6555" w:rsidRDefault="003715FD" w:rsidP="003715FD">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33ECFC7F" id="Pravokotnik 36" o:spid="_x0000_s1041" style="position:absolute;left:0;text-align:left;margin-left:.1pt;margin-top:-.1pt;width:20.55pt;height:16.15pt;z-index:-251635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" filled="f" strokecolor="windowText" strokeweight="1pt">
                <v:textbox inset="1mm,0,0,0">
                  <w:txbxContent>
                    <w:p w14:paraId="0A786EC3" w14:textId="77777777" w:rsidR="003715FD" w:rsidRPr="007A6555" w:rsidRDefault="003715FD" w:rsidP="003715FD">
                      <w:pPr>
                        <w:rPr>
                          <w:rFonts w:cs="Tahoma"/>
                          <w:sz w:val="18"/>
                          <w:szCs w:val="18"/>
                          <w14:shadow w14:blurRad="50800" w14:dist="50800" w14:dir="5400000" w14:sx="0" w14:sy="0" w14:kx="0" w14:ky="0" w14:algn="ctr">
                            <w14:schemeClr w14:val="tx1"/>
                          </w14:shadow>
                        </w:rPr>
                      </w:pPr>
                    </w:p>
                  </w:txbxContent>
                </v:textbox>
                <w10:wrap type="square"/>
              </v:rect>
            </w:pict>
          </mc:Fallback>
        </mc:AlternateContent>
      </w:r>
      <w:r w:rsidRPr="00B4484B">
        <w:rPr>
          <w:rFonts w:cs="Tahoma"/>
          <w:sz w:val="20"/>
          <w:szCs w:val="20"/>
        </w:rPr>
        <w:t>nadzor v njem,</w:t>
      </w:r>
    </w:p>
    <w:p w14:paraId="5E1CA867" w14:textId="77777777" w:rsidR="003715FD" w:rsidRPr="00B4484B" w:rsidRDefault="003715FD" w:rsidP="002A2D45">
      <w:pPr>
        <w:keepNext/>
        <w:keepLines/>
        <w:tabs>
          <w:tab w:val="left" w:pos="567"/>
          <w:tab w:val="num" w:pos="851"/>
          <w:tab w:val="left" w:pos="993"/>
        </w:tabs>
        <w:jc w:val="both"/>
        <w:rPr>
          <w:rFonts w:cs="Tahoma"/>
          <w:sz w:val="20"/>
          <w:szCs w:val="20"/>
        </w:rPr>
      </w:pPr>
    </w:p>
    <w:p w14:paraId="5B49B403" w14:textId="77777777" w:rsidR="001D2641" w:rsidRPr="00B4484B" w:rsidRDefault="001D2641" w:rsidP="002A2D45">
      <w:pPr>
        <w:keepNext/>
        <w:keepLines/>
        <w:tabs>
          <w:tab w:val="left" w:pos="567"/>
          <w:tab w:val="num" w:pos="851"/>
          <w:tab w:val="left" w:pos="993"/>
        </w:tabs>
        <w:jc w:val="both"/>
        <w:rPr>
          <w:rFonts w:cs="Tahoma"/>
          <w:sz w:val="20"/>
          <w:szCs w:val="20"/>
        </w:rPr>
      </w:pPr>
      <w:r w:rsidRPr="00B4484B">
        <w:rPr>
          <w:rFonts w:cs="Tahoma"/>
          <w:b/>
          <w:sz w:val="20"/>
          <w:szCs w:val="20"/>
        </w:rPr>
        <w:t>pod kazensko in materialno odgovornostjo</w:t>
      </w:r>
      <w:r w:rsidRPr="00B4484B">
        <w:rPr>
          <w:rFonts w:cs="Tahoma"/>
          <w:sz w:val="20"/>
          <w:szCs w:val="20"/>
        </w:rPr>
        <w:t xml:space="preserve"> </w:t>
      </w:r>
    </w:p>
    <w:p w14:paraId="358BCE27" w14:textId="77777777" w:rsidR="001D2641" w:rsidRPr="00B4484B" w:rsidRDefault="001D2641" w:rsidP="002A2D45">
      <w:pPr>
        <w:keepNext/>
        <w:keepLines/>
        <w:tabs>
          <w:tab w:val="left" w:pos="567"/>
          <w:tab w:val="num" w:pos="851"/>
          <w:tab w:val="left" w:pos="993"/>
        </w:tabs>
        <w:jc w:val="center"/>
        <w:rPr>
          <w:rFonts w:cs="Tahoma"/>
          <w:b/>
          <w:sz w:val="20"/>
          <w:szCs w:val="20"/>
        </w:rPr>
      </w:pPr>
    </w:p>
    <w:p w14:paraId="4F7079B2" w14:textId="77777777" w:rsidR="001D2641" w:rsidRPr="00B4484B" w:rsidRDefault="001D2641" w:rsidP="002A2D45">
      <w:pPr>
        <w:keepNext/>
        <w:keepLines/>
        <w:tabs>
          <w:tab w:val="left" w:pos="567"/>
          <w:tab w:val="num" w:pos="851"/>
          <w:tab w:val="left" w:pos="993"/>
        </w:tabs>
        <w:jc w:val="center"/>
        <w:rPr>
          <w:rFonts w:cs="Tahoma"/>
          <w:b/>
        </w:rPr>
      </w:pPr>
      <w:r w:rsidRPr="00B4484B">
        <w:rPr>
          <w:rFonts w:cs="Tahoma"/>
          <w:b/>
        </w:rPr>
        <w:t>IZJAVLJAM</w:t>
      </w:r>
    </w:p>
    <w:p w14:paraId="28F97F1A" w14:textId="77777777" w:rsidR="001D2641" w:rsidRPr="00B4484B" w:rsidRDefault="001D2641" w:rsidP="002A2D45">
      <w:pPr>
        <w:keepNext/>
        <w:keepLines/>
        <w:tabs>
          <w:tab w:val="left" w:pos="567"/>
          <w:tab w:val="num" w:pos="851"/>
          <w:tab w:val="left" w:pos="993"/>
        </w:tabs>
        <w:jc w:val="both"/>
        <w:rPr>
          <w:rFonts w:cs="Tahoma"/>
          <w:sz w:val="20"/>
          <w:szCs w:val="20"/>
        </w:rPr>
      </w:pPr>
    </w:p>
    <w:p w14:paraId="0F11C499" w14:textId="77777777" w:rsidR="00950EE8" w:rsidRPr="00B4484B" w:rsidRDefault="00950EE8" w:rsidP="002A2D45">
      <w:pPr>
        <w:keepNext/>
        <w:keepLines/>
        <w:jc w:val="both"/>
        <w:rPr>
          <w:rFonts w:cs="Tahoma"/>
          <w:sz w:val="20"/>
        </w:rPr>
      </w:pPr>
      <w:r w:rsidRPr="00B4484B">
        <w:rPr>
          <w:rFonts w:cs="Tahoma"/>
          <w:sz w:val="20"/>
        </w:rPr>
        <w:t xml:space="preserve">da mi ni bila izrečena pravnomočna sodba, ki ima elemente kaznivih dejanj iz Kazenskega zakonika (Uradni list RS, št. 50/12 – uradno prečiščeno besedilo, 6/16 – </w:t>
      </w:r>
      <w:proofErr w:type="spellStart"/>
      <w:r w:rsidRPr="00B4484B">
        <w:rPr>
          <w:rFonts w:cs="Tahoma"/>
          <w:sz w:val="20"/>
        </w:rPr>
        <w:t>popr</w:t>
      </w:r>
      <w:proofErr w:type="spellEnd"/>
      <w:r w:rsidRPr="00B4484B">
        <w:rPr>
          <w:rFonts w:cs="Tahoma"/>
          <w:sz w:val="20"/>
        </w:rPr>
        <w:t>., 54/15 in 38/16; v nadaljnjem besedilu: KZ-1), ki so opredeljena v prvem odstavku 75. člena ZJN-3 ali za primerljiva kazniva dejanja, ki so jih izrekla tuja sodišča.</w:t>
      </w:r>
    </w:p>
    <w:p w14:paraId="09579CEA" w14:textId="77777777" w:rsidR="001D2641" w:rsidRPr="00B4484B" w:rsidRDefault="001D2641" w:rsidP="002A2D45">
      <w:pPr>
        <w:keepNext/>
        <w:keepLines/>
        <w:tabs>
          <w:tab w:val="left" w:pos="567"/>
          <w:tab w:val="num" w:pos="851"/>
          <w:tab w:val="left" w:pos="993"/>
        </w:tabs>
        <w:jc w:val="both"/>
        <w:rPr>
          <w:rFonts w:ascii="Arial" w:hAnsi="Arial" w:cs="Arial"/>
          <w:sz w:val="18"/>
          <w:szCs w:val="18"/>
        </w:rPr>
      </w:pPr>
    </w:p>
    <w:p w14:paraId="48119A1A" w14:textId="77777777" w:rsidR="00950EE8" w:rsidRPr="00B4484B" w:rsidRDefault="00950EE8" w:rsidP="002A2D45">
      <w:pPr>
        <w:keepNext/>
        <w:keepLines/>
        <w:jc w:val="both"/>
        <w:rPr>
          <w:rFonts w:cs="Tahoma"/>
          <w:sz w:val="20"/>
        </w:rPr>
      </w:pPr>
      <w:r w:rsidRPr="00B4484B">
        <w:rPr>
          <w:rFonts w:cs="Tahoma"/>
          <w:sz w:val="20"/>
        </w:rPr>
        <w:t xml:space="preserve">S podpisom te izjave </w:t>
      </w:r>
    </w:p>
    <w:p w14:paraId="6651C1C4" w14:textId="77777777" w:rsidR="00950EE8" w:rsidRPr="00B4484B" w:rsidRDefault="00950EE8" w:rsidP="002A2D45">
      <w:pPr>
        <w:keepNext/>
        <w:keepLines/>
        <w:tabs>
          <w:tab w:val="left" w:pos="567"/>
          <w:tab w:val="num" w:pos="851"/>
          <w:tab w:val="left" w:pos="993"/>
        </w:tabs>
        <w:jc w:val="center"/>
        <w:rPr>
          <w:rFonts w:cs="Tahoma"/>
          <w:b/>
        </w:rPr>
      </w:pPr>
      <w:r w:rsidRPr="00B4484B">
        <w:rPr>
          <w:rFonts w:cs="Tahoma"/>
          <w:b/>
        </w:rPr>
        <w:t>SOGLAŠAM,</w:t>
      </w:r>
    </w:p>
    <w:p w14:paraId="698372BD" w14:textId="77777777" w:rsidR="00950EE8" w:rsidRPr="00B4484B" w:rsidRDefault="00950EE8" w:rsidP="002A2D45">
      <w:pPr>
        <w:keepNext/>
        <w:keepLines/>
        <w:tabs>
          <w:tab w:val="left" w:pos="567"/>
          <w:tab w:val="num" w:pos="851"/>
          <w:tab w:val="left" w:pos="993"/>
        </w:tabs>
        <w:jc w:val="both"/>
        <w:rPr>
          <w:rFonts w:cs="Tahoma"/>
        </w:rPr>
      </w:pPr>
    </w:p>
    <w:p w14:paraId="72D5A422" w14:textId="77777777" w:rsidR="00950EE8" w:rsidRPr="00B4484B" w:rsidRDefault="00950EE8" w:rsidP="002A2D45">
      <w:pPr>
        <w:keepNext/>
        <w:keepLines/>
        <w:tabs>
          <w:tab w:val="left" w:pos="567"/>
          <w:tab w:val="num" w:pos="851"/>
          <w:tab w:val="left" w:pos="993"/>
        </w:tabs>
        <w:jc w:val="both"/>
        <w:rPr>
          <w:rFonts w:cs="Tahoma"/>
          <w:sz w:val="20"/>
          <w:szCs w:val="20"/>
        </w:rPr>
      </w:pPr>
      <w:r w:rsidRPr="00B4484B">
        <w:rPr>
          <w:rFonts w:cs="Tahoma"/>
          <w:sz w:val="20"/>
          <w:szCs w:val="20"/>
        </w:rPr>
        <w:t>da pooblaščeni predstavnik naročnika</w:t>
      </w:r>
      <w:r w:rsidRPr="00B4484B">
        <w:rPr>
          <w:rFonts w:cs="Tahoma"/>
          <w:b/>
          <w:sz w:val="20"/>
          <w:szCs w:val="20"/>
        </w:rPr>
        <w:t xml:space="preserve"> </w:t>
      </w:r>
      <w:r w:rsidRPr="00B4484B">
        <w:rPr>
          <w:rFonts w:cs="Tahoma"/>
          <w:sz w:val="20"/>
          <w:szCs w:val="20"/>
        </w:rPr>
        <w:t xml:space="preserve">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B4484B">
        <w:rPr>
          <w:rFonts w:cs="Tahoma"/>
          <w:sz w:val="20"/>
          <w:szCs w:val="20"/>
        </w:rPr>
        <w:t>eDosje</w:t>
      </w:r>
      <w:proofErr w:type="spellEnd"/>
      <w:r w:rsidRPr="00B4484B">
        <w:rPr>
          <w:rFonts w:cs="Tahoma"/>
          <w:sz w:val="20"/>
          <w:szCs w:val="20"/>
        </w:rPr>
        <w:t xml:space="preserve"> iz devetega odstavka 77. člena ZJN-3, ter se tudi zavezujem, da bom na zahtevo pooblaščenega predstavnika naročnika,</w:t>
      </w:r>
      <w:r w:rsidRPr="00B4484B">
        <w:rPr>
          <w:rFonts w:cs="Tahoma"/>
          <w:b/>
          <w:sz w:val="20"/>
          <w:szCs w:val="20"/>
        </w:rPr>
        <w:t xml:space="preserve"> </w:t>
      </w:r>
      <w:r w:rsidRPr="00B4484B">
        <w:rPr>
          <w:rFonts w:cs="Tahoma"/>
          <w:sz w:val="20"/>
          <w:szCs w:val="20"/>
        </w:rPr>
        <w:t>predložil dodatna pooblastila za preveritev podatkov iz uradnih evidenc.</w:t>
      </w:r>
    </w:p>
    <w:p w14:paraId="360DB5A5" w14:textId="77777777" w:rsidR="00950EE8" w:rsidRPr="00B4484B" w:rsidRDefault="00950EE8" w:rsidP="002A2D45">
      <w:pPr>
        <w:keepNext/>
        <w:keepLines/>
        <w:tabs>
          <w:tab w:val="left" w:pos="567"/>
          <w:tab w:val="num" w:pos="851"/>
          <w:tab w:val="left" w:pos="993"/>
        </w:tabs>
        <w:jc w:val="both"/>
        <w:rPr>
          <w:rFonts w:cs="Tahoma"/>
          <w:sz w:val="18"/>
          <w:szCs w:val="18"/>
        </w:rPr>
      </w:pPr>
    </w:p>
    <w:p w14:paraId="4BE85D6B" w14:textId="3370EBF1" w:rsidR="00D92209" w:rsidRPr="00B4484B" w:rsidRDefault="00D92209" w:rsidP="002A2D45">
      <w:pPr>
        <w:keepNext/>
        <w:keepLines/>
        <w:tabs>
          <w:tab w:val="left" w:pos="567"/>
          <w:tab w:val="num" w:pos="851"/>
          <w:tab w:val="left" w:pos="993"/>
        </w:tabs>
        <w:jc w:val="both"/>
        <w:rPr>
          <w:rFonts w:ascii="Arial" w:hAnsi="Arial" w:cs="Arial"/>
          <w:sz w:val="18"/>
          <w:szCs w:val="18"/>
        </w:rPr>
      </w:pPr>
    </w:p>
    <w:p w14:paraId="2C54B561" w14:textId="77777777" w:rsidR="001D2641" w:rsidRPr="00B4484B" w:rsidRDefault="001D2641" w:rsidP="002A2D45">
      <w:pPr>
        <w:keepNext/>
        <w:keepLines/>
        <w:tabs>
          <w:tab w:val="left" w:pos="567"/>
          <w:tab w:val="num" w:pos="851"/>
          <w:tab w:val="left" w:pos="993"/>
        </w:tabs>
        <w:jc w:val="both"/>
        <w:rPr>
          <w:rFonts w:ascii="Arial" w:hAnsi="Arial" w:cs="Arial"/>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1D2641" w:rsidRPr="00B4484B" w14:paraId="1B573EE3" w14:textId="77777777" w:rsidTr="00E53ECA">
        <w:trPr>
          <w:trHeight w:val="235"/>
        </w:trPr>
        <w:tc>
          <w:tcPr>
            <w:tcW w:w="3402" w:type="dxa"/>
            <w:tcBorders>
              <w:top w:val="single" w:sz="4" w:space="0" w:color="auto"/>
            </w:tcBorders>
          </w:tcPr>
          <w:p w14:paraId="48BF061B" w14:textId="77777777" w:rsidR="001D2641" w:rsidRPr="00B4484B" w:rsidRDefault="001D2641" w:rsidP="002A2D45">
            <w:pPr>
              <w:keepNext/>
              <w:keepLines/>
              <w:jc w:val="center"/>
              <w:rPr>
                <w:rFonts w:cs="Tahoma"/>
                <w:snapToGrid w:val="0"/>
                <w:color w:val="000000"/>
                <w:sz w:val="20"/>
                <w:szCs w:val="20"/>
              </w:rPr>
            </w:pPr>
            <w:r w:rsidRPr="00B4484B">
              <w:rPr>
                <w:rFonts w:cs="Tahoma"/>
                <w:snapToGrid w:val="0"/>
                <w:color w:val="000000"/>
                <w:sz w:val="20"/>
                <w:szCs w:val="20"/>
              </w:rPr>
              <w:t xml:space="preserve"> (Kraj, datum)</w:t>
            </w:r>
          </w:p>
        </w:tc>
        <w:tc>
          <w:tcPr>
            <w:tcW w:w="2410" w:type="dxa"/>
          </w:tcPr>
          <w:p w14:paraId="635A18AA" w14:textId="77777777" w:rsidR="001D2641" w:rsidRPr="00B4484B" w:rsidRDefault="001D2641" w:rsidP="002A2D45">
            <w:pPr>
              <w:keepNext/>
              <w:keepLines/>
              <w:jc w:val="center"/>
              <w:rPr>
                <w:rFonts w:cs="Tahoma"/>
                <w:snapToGrid w:val="0"/>
                <w:color w:val="000000"/>
                <w:sz w:val="20"/>
                <w:szCs w:val="20"/>
              </w:rPr>
            </w:pPr>
          </w:p>
        </w:tc>
        <w:tc>
          <w:tcPr>
            <w:tcW w:w="3686" w:type="dxa"/>
            <w:tcBorders>
              <w:top w:val="single" w:sz="4" w:space="0" w:color="auto"/>
            </w:tcBorders>
          </w:tcPr>
          <w:p w14:paraId="12713051" w14:textId="77777777" w:rsidR="001D2641" w:rsidRPr="00B4484B" w:rsidRDefault="001D2641" w:rsidP="002A2D45">
            <w:pPr>
              <w:keepNext/>
              <w:keepLines/>
              <w:jc w:val="center"/>
              <w:rPr>
                <w:rFonts w:cs="Tahoma"/>
                <w:snapToGrid w:val="0"/>
                <w:color w:val="000000"/>
                <w:sz w:val="20"/>
                <w:szCs w:val="20"/>
              </w:rPr>
            </w:pPr>
            <w:r w:rsidRPr="00B4484B">
              <w:rPr>
                <w:rFonts w:cs="Tahoma"/>
                <w:snapToGrid w:val="0"/>
                <w:color w:val="000000"/>
                <w:sz w:val="20"/>
                <w:szCs w:val="20"/>
              </w:rPr>
              <w:t>(Podpis fizične osebe)</w:t>
            </w:r>
          </w:p>
        </w:tc>
      </w:tr>
    </w:tbl>
    <w:p w14:paraId="7D144B6D" w14:textId="77777777" w:rsidR="001D2641" w:rsidRPr="00B4484B" w:rsidRDefault="001D2641" w:rsidP="002A2D45">
      <w:pPr>
        <w:keepNext/>
        <w:keepLines/>
        <w:tabs>
          <w:tab w:val="left" w:pos="284"/>
        </w:tabs>
        <w:jc w:val="both"/>
        <w:rPr>
          <w:rFonts w:cs="Tahoma"/>
          <w:sz w:val="20"/>
          <w:szCs w:val="20"/>
        </w:rPr>
      </w:pPr>
    </w:p>
    <w:p w14:paraId="71C59090" w14:textId="77777777" w:rsidR="001D2641" w:rsidRPr="00B4484B" w:rsidRDefault="001D2641" w:rsidP="002A2D45">
      <w:pPr>
        <w:keepNext/>
        <w:keepLines/>
        <w:tabs>
          <w:tab w:val="left" w:pos="284"/>
        </w:tabs>
        <w:jc w:val="both"/>
        <w:rPr>
          <w:rFonts w:cs="Tahoma"/>
          <w:sz w:val="20"/>
          <w:szCs w:val="20"/>
        </w:rPr>
      </w:pPr>
    </w:p>
    <w:p w14:paraId="4347DD8C" w14:textId="77777777" w:rsidR="001D2641" w:rsidRPr="00B4484B" w:rsidRDefault="001D2641" w:rsidP="002A2D45">
      <w:pPr>
        <w:keepNext/>
        <w:keepLines/>
        <w:tabs>
          <w:tab w:val="left" w:pos="284"/>
        </w:tabs>
        <w:jc w:val="both"/>
        <w:rPr>
          <w:rFonts w:cs="Tahoma"/>
          <w:i/>
          <w:sz w:val="18"/>
          <w:szCs w:val="18"/>
        </w:rPr>
      </w:pPr>
      <w:r w:rsidRPr="00B4484B">
        <w:rPr>
          <w:rFonts w:cs="Tahoma"/>
          <w:b/>
          <w:i/>
          <w:sz w:val="18"/>
          <w:szCs w:val="18"/>
        </w:rPr>
        <w:t>Navodilo:</w:t>
      </w:r>
      <w:r w:rsidRPr="00B4484B">
        <w:rPr>
          <w:rFonts w:cs="Tahoma"/>
          <w:i/>
          <w:sz w:val="18"/>
          <w:szCs w:val="18"/>
        </w:rPr>
        <w:t xml:space="preserve"> Izjavo izpolnijo in podpišejo VSE osebe, ki so:</w:t>
      </w:r>
    </w:p>
    <w:p w14:paraId="370B19CE" w14:textId="77777777" w:rsidR="001D2641" w:rsidRPr="00B4484B" w:rsidRDefault="001D2641" w:rsidP="002A2D45">
      <w:pPr>
        <w:pStyle w:val="Odstavekseznama"/>
        <w:keepNext/>
        <w:keepLines/>
        <w:numPr>
          <w:ilvl w:val="0"/>
          <w:numId w:val="4"/>
        </w:numPr>
        <w:tabs>
          <w:tab w:val="left" w:pos="426"/>
        </w:tabs>
        <w:ind w:hanging="218"/>
        <w:jc w:val="both"/>
        <w:rPr>
          <w:rFonts w:ascii="Tahoma" w:hAnsi="Tahoma" w:cs="Tahoma"/>
          <w:i/>
          <w:sz w:val="18"/>
          <w:szCs w:val="18"/>
        </w:rPr>
      </w:pPr>
      <w:r w:rsidRPr="00B4484B">
        <w:rPr>
          <w:rFonts w:cs="Tahoma"/>
          <w:i/>
          <w:sz w:val="18"/>
          <w:szCs w:val="18"/>
        </w:rPr>
        <w:t xml:space="preserve"> </w:t>
      </w:r>
      <w:r w:rsidRPr="00B4484B">
        <w:rPr>
          <w:rFonts w:ascii="Tahoma" w:hAnsi="Tahoma" w:cs="Tahoma"/>
          <w:i/>
          <w:sz w:val="18"/>
          <w:szCs w:val="18"/>
        </w:rPr>
        <w:t xml:space="preserve">člani upravnega, vodstvenega ali nadzornega organa ponudnika (v primeru skupne ponudbe velja za vse člane skupine ponudnikov – partnerje), podizvajalca in drugega subjekta, katerega zmogljivosti bo pri izvedbi javnega naročila uporabljal ponudnik ali </w:t>
      </w:r>
    </w:p>
    <w:p w14:paraId="3FE9B46D" w14:textId="77777777" w:rsidR="001D2641" w:rsidRPr="00B4484B" w:rsidRDefault="001D2641" w:rsidP="002A2D45">
      <w:pPr>
        <w:pStyle w:val="Odstavekseznama"/>
        <w:keepNext/>
        <w:keepLines/>
        <w:numPr>
          <w:ilvl w:val="0"/>
          <w:numId w:val="4"/>
        </w:numPr>
        <w:tabs>
          <w:tab w:val="left" w:pos="426"/>
        </w:tabs>
        <w:ind w:hanging="218"/>
        <w:jc w:val="both"/>
        <w:rPr>
          <w:rFonts w:ascii="Tahoma" w:hAnsi="Tahoma" w:cs="Tahoma"/>
          <w:i/>
          <w:sz w:val="18"/>
          <w:szCs w:val="18"/>
        </w:rPr>
      </w:pPr>
      <w:r w:rsidRPr="00B4484B">
        <w:rPr>
          <w:rFonts w:ascii="Tahoma" w:hAnsi="Tahoma" w:cs="Tahoma"/>
          <w:i/>
          <w:sz w:val="18"/>
          <w:szCs w:val="18"/>
        </w:rPr>
        <w:t>ki imajo pooblastila za njegovo zastopanje ali odločanje ali nadzor v njem</w:t>
      </w:r>
      <w:r w:rsidR="00877C9C" w:rsidRPr="00B4484B">
        <w:rPr>
          <w:rFonts w:ascii="Tahoma" w:hAnsi="Tahoma" w:cs="Tahoma"/>
          <w:i/>
          <w:sz w:val="18"/>
          <w:szCs w:val="18"/>
        </w:rPr>
        <w:t>.</w:t>
      </w:r>
    </w:p>
    <w:p w14:paraId="4BA15D8D" w14:textId="62633DD1" w:rsidR="001D2641" w:rsidRPr="00B4484B" w:rsidRDefault="001D2641" w:rsidP="002A2D45">
      <w:pPr>
        <w:keepNext/>
        <w:keepLines/>
        <w:tabs>
          <w:tab w:val="left" w:pos="284"/>
        </w:tabs>
        <w:rPr>
          <w:rFonts w:cs="Tahoma"/>
          <w:b/>
          <w:sz w:val="20"/>
          <w:szCs w:val="20"/>
        </w:rPr>
      </w:pPr>
    </w:p>
    <w:p w14:paraId="14477596" w14:textId="5B9848F8" w:rsidR="00950EE8" w:rsidRPr="00B4484B" w:rsidRDefault="00950EE8" w:rsidP="002A2D45">
      <w:pPr>
        <w:keepNext/>
        <w:keepLines/>
        <w:tabs>
          <w:tab w:val="left" w:pos="284"/>
        </w:tabs>
        <w:rPr>
          <w:rFonts w:cs="Tahoma"/>
          <w:b/>
          <w:sz w:val="20"/>
          <w:szCs w:val="20"/>
        </w:rPr>
      </w:pPr>
    </w:p>
    <w:p w14:paraId="7C343B97" w14:textId="77777777" w:rsidR="00685787" w:rsidRPr="00B4484B" w:rsidRDefault="00685787" w:rsidP="002A2D45">
      <w:pPr>
        <w:keepNext/>
        <w:keepLines/>
        <w:tabs>
          <w:tab w:val="left" w:pos="284"/>
        </w:tabs>
        <w:rPr>
          <w:rFonts w:cs="Tahoma"/>
          <w:b/>
          <w:sz w:val="20"/>
          <w:szCs w:val="20"/>
        </w:rPr>
      </w:pPr>
    </w:p>
    <w:p w14:paraId="2B8E8934" w14:textId="0976A150" w:rsidR="005B5680" w:rsidRPr="00B4484B" w:rsidRDefault="005B5680">
      <w:pPr>
        <w:spacing w:after="200" w:line="276" w:lineRule="auto"/>
        <w:rPr>
          <w:rFonts w:cs="Tahoma"/>
          <w:b/>
          <w:sz w:val="20"/>
          <w:szCs w:val="20"/>
        </w:rPr>
      </w:pPr>
      <w:r w:rsidRPr="00B4484B">
        <w:rPr>
          <w:rFonts w:cs="Tahoma"/>
          <w:b/>
          <w:sz w:val="20"/>
          <w:szCs w:val="20"/>
        </w:rPr>
        <w:br w:type="page"/>
      </w:r>
    </w:p>
    <w:p w14:paraId="271729B8" w14:textId="77777777" w:rsidR="00950EE8" w:rsidRPr="00B4484B" w:rsidRDefault="00950EE8" w:rsidP="002A2D45">
      <w:pPr>
        <w:keepNext/>
        <w:keepLines/>
        <w:tabs>
          <w:tab w:val="left" w:pos="284"/>
        </w:tabs>
        <w:rPr>
          <w:rFonts w:cs="Tahoma"/>
          <w:b/>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685787" w:rsidRPr="00B4484B" w14:paraId="3AE53F81" w14:textId="77777777" w:rsidTr="00F41D64">
        <w:tc>
          <w:tcPr>
            <w:tcW w:w="643" w:type="dxa"/>
            <w:tcBorders>
              <w:right w:val="nil"/>
            </w:tcBorders>
          </w:tcPr>
          <w:p w14:paraId="57D060DA" w14:textId="77777777" w:rsidR="00685787" w:rsidRPr="00B4484B" w:rsidRDefault="00685787" w:rsidP="002A2D45">
            <w:pPr>
              <w:keepNext/>
              <w:keepLines/>
              <w:jc w:val="both"/>
              <w:rPr>
                <w:rFonts w:cs="Tahoma"/>
                <w:sz w:val="20"/>
                <w:szCs w:val="20"/>
              </w:rPr>
            </w:pP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295" w:type="dxa"/>
            <w:tcBorders>
              <w:left w:val="nil"/>
              <w:right w:val="single" w:sz="4" w:space="0" w:color="auto"/>
            </w:tcBorders>
            <w:vAlign w:val="bottom"/>
          </w:tcPr>
          <w:p w14:paraId="70206C00" w14:textId="77777777" w:rsidR="00685787" w:rsidRPr="00B4484B" w:rsidRDefault="00685787" w:rsidP="002A2D45">
            <w:pPr>
              <w:keepNext/>
              <w:keepLines/>
              <w:rPr>
                <w:rFonts w:cs="Tahoma"/>
                <w:sz w:val="20"/>
                <w:szCs w:val="20"/>
              </w:rPr>
            </w:pPr>
            <w:r w:rsidRPr="00B4484B">
              <w:rPr>
                <w:rFonts w:cs="Tahoma"/>
                <w:sz w:val="20"/>
                <w:szCs w:val="20"/>
              </w:rPr>
              <w:t>IZJAVA O UDELEŽBI FIZIČNIH IN PRAVNIH OSEB V LASTNIŠTVU PONUDNIKA</w:t>
            </w:r>
          </w:p>
        </w:tc>
        <w:tc>
          <w:tcPr>
            <w:tcW w:w="851" w:type="dxa"/>
            <w:tcBorders>
              <w:top w:val="single" w:sz="4" w:space="0" w:color="auto"/>
              <w:left w:val="single" w:sz="4" w:space="0" w:color="auto"/>
              <w:bottom w:val="single" w:sz="4" w:space="0" w:color="auto"/>
              <w:right w:val="nil"/>
            </w:tcBorders>
          </w:tcPr>
          <w:p w14:paraId="26DC2FEA" w14:textId="77777777" w:rsidR="00685787" w:rsidRPr="00B4484B" w:rsidRDefault="00685787" w:rsidP="002A2D45">
            <w:pPr>
              <w:keepNext/>
              <w:keepLines/>
              <w:ind w:left="-74" w:right="-207"/>
              <w:jc w:val="both"/>
              <w:rPr>
                <w:rFonts w:cs="Tahoma"/>
                <w:b/>
                <w:iCs/>
                <w:sz w:val="20"/>
                <w:szCs w:val="20"/>
              </w:rPr>
            </w:pPr>
            <w:r w:rsidRPr="00B4484B">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6826FDD8" w14:textId="77777777" w:rsidR="00685787" w:rsidRPr="00B4484B" w:rsidRDefault="00685787" w:rsidP="002A2D45">
            <w:pPr>
              <w:keepNext/>
              <w:keepLines/>
              <w:ind w:right="-62"/>
              <w:jc w:val="both"/>
              <w:rPr>
                <w:rFonts w:cs="Tahoma"/>
                <w:b/>
                <w:iCs/>
                <w:sz w:val="20"/>
                <w:szCs w:val="20"/>
              </w:rPr>
            </w:pPr>
            <w:r w:rsidRPr="00B4484B">
              <w:rPr>
                <w:rFonts w:cs="Tahoma"/>
                <w:b/>
                <w:iCs/>
                <w:sz w:val="20"/>
                <w:szCs w:val="20"/>
              </w:rPr>
              <w:t xml:space="preserve"> 3/4  </w:t>
            </w:r>
          </w:p>
        </w:tc>
      </w:tr>
    </w:tbl>
    <w:p w14:paraId="7919D036" w14:textId="6E55AC9D" w:rsidR="00685787" w:rsidRPr="00B4484B" w:rsidRDefault="00685787" w:rsidP="002A2D45">
      <w:pPr>
        <w:keepNext/>
        <w:keepLines/>
        <w:tabs>
          <w:tab w:val="left" w:pos="284"/>
        </w:tabs>
        <w:jc w:val="both"/>
        <w:rPr>
          <w:rFonts w:ascii="Times New Roman" w:hAnsi="Times New Roman"/>
          <w:sz w:val="20"/>
          <w:szCs w:val="20"/>
        </w:rPr>
      </w:pPr>
    </w:p>
    <w:p w14:paraId="5468E970" w14:textId="77777777" w:rsidR="00685787" w:rsidRPr="00B4484B" w:rsidRDefault="00685787" w:rsidP="002A2D45">
      <w:pPr>
        <w:keepNext/>
        <w:keepLines/>
        <w:tabs>
          <w:tab w:val="left" w:pos="284"/>
        </w:tabs>
        <w:jc w:val="both"/>
        <w:rPr>
          <w:rFonts w:ascii="Times New Roman" w:hAnsi="Times New Roman"/>
          <w:sz w:val="20"/>
          <w:szCs w:val="20"/>
        </w:rPr>
      </w:pPr>
    </w:p>
    <w:p w14:paraId="1E3D4E16" w14:textId="77777777" w:rsidR="00201EFB" w:rsidRPr="00B4484B" w:rsidRDefault="00201EFB" w:rsidP="002A2D45">
      <w:pPr>
        <w:keepNext/>
        <w:keepLines/>
        <w:tabs>
          <w:tab w:val="left" w:pos="2694"/>
          <w:tab w:val="left" w:pos="2977"/>
        </w:tabs>
        <w:spacing w:line="276" w:lineRule="auto"/>
        <w:ind w:right="1"/>
        <w:jc w:val="center"/>
        <w:rPr>
          <w:rFonts w:cs="Tahoma"/>
          <w:b/>
          <w:sz w:val="20"/>
          <w:szCs w:val="20"/>
        </w:rPr>
      </w:pPr>
      <w:r w:rsidRPr="00B4484B">
        <w:rPr>
          <w:rFonts w:cs="Tahoma"/>
          <w:b/>
          <w:sz w:val="20"/>
          <w:szCs w:val="20"/>
        </w:rPr>
        <w:t>I Z J A V A</w:t>
      </w:r>
    </w:p>
    <w:p w14:paraId="30E97277" w14:textId="77777777" w:rsidR="00201EFB" w:rsidRPr="00B4484B" w:rsidRDefault="00201EFB" w:rsidP="002A2D45">
      <w:pPr>
        <w:keepNext/>
        <w:keepLines/>
        <w:spacing w:line="276" w:lineRule="auto"/>
        <w:ind w:right="1"/>
        <w:jc w:val="center"/>
        <w:rPr>
          <w:rFonts w:cs="Tahoma"/>
          <w:b/>
          <w:sz w:val="20"/>
          <w:szCs w:val="20"/>
        </w:rPr>
      </w:pPr>
      <w:r w:rsidRPr="00B4484B">
        <w:rPr>
          <w:rFonts w:cs="Tahoma"/>
          <w:b/>
          <w:sz w:val="20"/>
          <w:szCs w:val="20"/>
        </w:rPr>
        <w:t>O UDELEŽBI FIZIČNIH IN PRAVNIH OSEB V LASTNIŠTVU PONUDNIKA</w:t>
      </w:r>
    </w:p>
    <w:p w14:paraId="06D91C38" w14:textId="77777777" w:rsidR="00201EFB" w:rsidRPr="00B4484B" w:rsidRDefault="00201EFB" w:rsidP="002A2D45">
      <w:pPr>
        <w:keepNext/>
        <w:keepLines/>
        <w:tabs>
          <w:tab w:val="left" w:pos="284"/>
        </w:tabs>
        <w:rPr>
          <w:rFonts w:cs="Tahoma"/>
          <w:b/>
          <w:sz w:val="20"/>
          <w:szCs w:val="20"/>
        </w:rPr>
      </w:pPr>
    </w:p>
    <w:p w14:paraId="521C53C7" w14:textId="77777777" w:rsidR="00201EFB" w:rsidRPr="00B4484B" w:rsidRDefault="00201EFB" w:rsidP="002A2D45">
      <w:pPr>
        <w:keepNext/>
        <w:keepLines/>
        <w:tabs>
          <w:tab w:val="left" w:pos="284"/>
        </w:tabs>
        <w:jc w:val="both"/>
        <w:rPr>
          <w:rFonts w:cs="Tahoma"/>
          <w:sz w:val="20"/>
          <w:szCs w:val="20"/>
        </w:rPr>
      </w:pPr>
    </w:p>
    <w:p w14:paraId="23C6E56B" w14:textId="77777777" w:rsidR="00201EFB" w:rsidRPr="00B4484B" w:rsidRDefault="00201EFB" w:rsidP="002A2D45">
      <w:pPr>
        <w:keepNext/>
        <w:keepLines/>
        <w:ind w:right="1"/>
        <w:jc w:val="both"/>
        <w:rPr>
          <w:rFonts w:cs="Tahoma"/>
          <w:b/>
          <w:i/>
          <w:sz w:val="20"/>
          <w:szCs w:val="20"/>
        </w:rPr>
      </w:pPr>
      <w:r w:rsidRPr="00B4484B">
        <w:rPr>
          <w:rFonts w:cs="Tahoma"/>
          <w:b/>
          <w:i/>
          <w:sz w:val="20"/>
          <w:szCs w:val="20"/>
        </w:rPr>
        <w:t>Podatki o pravni osebi (ponudniku):</w:t>
      </w:r>
    </w:p>
    <w:p w14:paraId="205BF178" w14:textId="77777777" w:rsidR="00201EFB" w:rsidRPr="00B4484B" w:rsidRDefault="00201EFB" w:rsidP="002A2D45">
      <w:pPr>
        <w:keepNext/>
        <w:keepLines/>
        <w:spacing w:before="240" w:after="240"/>
        <w:ind w:right="1"/>
        <w:jc w:val="both"/>
        <w:rPr>
          <w:rFonts w:cs="Tahoma"/>
          <w:sz w:val="20"/>
          <w:szCs w:val="20"/>
        </w:rPr>
      </w:pPr>
      <w:r w:rsidRPr="00B4484B">
        <w:rPr>
          <w:rFonts w:cs="Tahoma"/>
          <w:bCs/>
          <w:sz w:val="20"/>
          <w:szCs w:val="20"/>
        </w:rPr>
        <w:t>Polno ime podjetja</w:t>
      </w:r>
      <w:r w:rsidRPr="00B4484B">
        <w:rPr>
          <w:rFonts w:cs="Tahoma"/>
          <w:sz w:val="20"/>
          <w:szCs w:val="20"/>
        </w:rPr>
        <w:t>: ____________________________________________________________________</w:t>
      </w:r>
    </w:p>
    <w:p w14:paraId="024B59E5" w14:textId="77777777" w:rsidR="00201EFB" w:rsidRPr="00B4484B" w:rsidRDefault="00201EFB" w:rsidP="002A2D45">
      <w:pPr>
        <w:keepNext/>
        <w:keepLines/>
        <w:spacing w:before="240" w:after="240"/>
        <w:ind w:right="1"/>
        <w:jc w:val="both"/>
        <w:rPr>
          <w:rFonts w:cs="Tahoma"/>
          <w:sz w:val="20"/>
          <w:szCs w:val="20"/>
        </w:rPr>
      </w:pPr>
      <w:r w:rsidRPr="00B4484B">
        <w:rPr>
          <w:rFonts w:cs="Tahoma"/>
          <w:bCs/>
          <w:sz w:val="20"/>
          <w:szCs w:val="20"/>
        </w:rPr>
        <w:t>Sedež podjetja</w:t>
      </w:r>
      <w:r w:rsidRPr="00B4484B">
        <w:rPr>
          <w:rFonts w:cs="Tahoma"/>
          <w:sz w:val="20"/>
          <w:szCs w:val="20"/>
        </w:rPr>
        <w:t>: _______________________________________________________________________</w:t>
      </w:r>
    </w:p>
    <w:p w14:paraId="1FC45CBE" w14:textId="77777777" w:rsidR="00201EFB" w:rsidRPr="00B4484B" w:rsidRDefault="00201EFB" w:rsidP="002A2D45">
      <w:pPr>
        <w:keepNext/>
        <w:keepLines/>
        <w:spacing w:before="240" w:after="240"/>
        <w:ind w:right="1"/>
        <w:jc w:val="both"/>
        <w:rPr>
          <w:rFonts w:cs="Tahoma"/>
          <w:sz w:val="20"/>
          <w:szCs w:val="20"/>
        </w:rPr>
      </w:pPr>
      <w:r w:rsidRPr="00B4484B">
        <w:rPr>
          <w:rFonts w:cs="Tahoma"/>
          <w:bCs/>
          <w:sz w:val="20"/>
          <w:szCs w:val="20"/>
        </w:rPr>
        <w:t>Občina sedeža podjetja</w:t>
      </w:r>
      <w:r w:rsidRPr="00B4484B">
        <w:rPr>
          <w:rFonts w:cs="Tahoma"/>
          <w:sz w:val="20"/>
          <w:szCs w:val="20"/>
        </w:rPr>
        <w:t>: ________________________________________________________________</w:t>
      </w:r>
    </w:p>
    <w:p w14:paraId="4B26A17E" w14:textId="77777777" w:rsidR="00201EFB" w:rsidRPr="00B4484B" w:rsidRDefault="00201EFB" w:rsidP="002A2D45">
      <w:pPr>
        <w:keepNext/>
        <w:keepLines/>
        <w:spacing w:before="240" w:after="240"/>
        <w:ind w:right="1"/>
        <w:jc w:val="both"/>
        <w:rPr>
          <w:rFonts w:cs="Tahoma"/>
          <w:sz w:val="20"/>
          <w:szCs w:val="20"/>
        </w:rPr>
      </w:pPr>
      <w:r w:rsidRPr="00B4484B">
        <w:rPr>
          <w:rFonts w:cs="Tahoma"/>
          <w:bCs/>
          <w:sz w:val="20"/>
          <w:szCs w:val="20"/>
        </w:rPr>
        <w:t>Številka vpisa v sodni register (št. vložka)</w:t>
      </w:r>
      <w:r w:rsidRPr="00B4484B">
        <w:rPr>
          <w:rFonts w:cs="Tahoma"/>
          <w:sz w:val="20"/>
          <w:szCs w:val="20"/>
        </w:rPr>
        <w:t>: _________________________________________________</w:t>
      </w:r>
    </w:p>
    <w:p w14:paraId="240E3FA8" w14:textId="77777777" w:rsidR="00201EFB" w:rsidRPr="00B4484B" w:rsidRDefault="00201EFB" w:rsidP="002A2D45">
      <w:pPr>
        <w:keepNext/>
        <w:keepLines/>
        <w:spacing w:before="240" w:after="240"/>
        <w:ind w:right="1"/>
        <w:jc w:val="both"/>
        <w:rPr>
          <w:rFonts w:cs="Tahoma"/>
          <w:sz w:val="20"/>
          <w:szCs w:val="20"/>
        </w:rPr>
      </w:pPr>
      <w:r w:rsidRPr="00B4484B">
        <w:rPr>
          <w:rFonts w:cs="Tahoma"/>
          <w:bCs/>
          <w:sz w:val="20"/>
          <w:szCs w:val="20"/>
        </w:rPr>
        <w:t>Matična številka podjetja</w:t>
      </w:r>
      <w:r w:rsidRPr="00B4484B">
        <w:rPr>
          <w:rFonts w:cs="Tahoma"/>
          <w:sz w:val="20"/>
          <w:szCs w:val="20"/>
        </w:rPr>
        <w:t>: _______________________________________________________________</w:t>
      </w:r>
    </w:p>
    <w:p w14:paraId="51ACE48D" w14:textId="0968594B" w:rsidR="00201EFB" w:rsidRPr="00B4484B" w:rsidRDefault="00201EFB" w:rsidP="002A2D45">
      <w:pPr>
        <w:keepNext/>
        <w:keepLines/>
        <w:spacing w:before="240" w:after="240"/>
        <w:ind w:right="1"/>
        <w:jc w:val="both"/>
        <w:rPr>
          <w:rFonts w:cs="Tahoma"/>
          <w:sz w:val="20"/>
          <w:szCs w:val="20"/>
        </w:rPr>
      </w:pPr>
      <w:r w:rsidRPr="00B4484B">
        <w:rPr>
          <w:rFonts w:cs="Tahoma"/>
          <w:bCs/>
          <w:sz w:val="20"/>
          <w:szCs w:val="20"/>
        </w:rPr>
        <w:t>ID ZA DDV:</w:t>
      </w:r>
      <w:r w:rsidRPr="00B4484B">
        <w:rPr>
          <w:rFonts w:cs="Tahoma"/>
          <w:sz w:val="20"/>
          <w:szCs w:val="20"/>
        </w:rPr>
        <w:t xml:space="preserve"> _________________________________________________________________________</w:t>
      </w:r>
    </w:p>
    <w:p w14:paraId="70C8CADD" w14:textId="77777777" w:rsidR="00201EFB" w:rsidRPr="00B4484B" w:rsidRDefault="00201EFB" w:rsidP="002A2D45">
      <w:pPr>
        <w:keepNext/>
        <w:keepLines/>
        <w:ind w:right="1"/>
        <w:jc w:val="both"/>
        <w:rPr>
          <w:rFonts w:cs="Tahoma"/>
          <w:sz w:val="20"/>
          <w:szCs w:val="20"/>
        </w:rPr>
      </w:pPr>
    </w:p>
    <w:p w14:paraId="621B71BA" w14:textId="54FBF506" w:rsidR="00201EFB" w:rsidRPr="00B4484B" w:rsidRDefault="00201EFB" w:rsidP="002A2D45">
      <w:pPr>
        <w:keepNext/>
        <w:keepLines/>
        <w:jc w:val="both"/>
        <w:rPr>
          <w:rFonts w:cs="Tahoma"/>
          <w:b/>
          <w:sz w:val="20"/>
          <w:szCs w:val="20"/>
        </w:rPr>
      </w:pPr>
      <w:r w:rsidRPr="00B4484B">
        <w:rPr>
          <w:rFonts w:cs="Tahoma"/>
          <w:sz w:val="20"/>
          <w:szCs w:val="20"/>
        </w:rPr>
        <w:t xml:space="preserve">V zvezi z javnim naročilom </w:t>
      </w:r>
      <w:r w:rsidR="001225D8" w:rsidRPr="00B4484B">
        <w:rPr>
          <w:rFonts w:cs="Tahoma"/>
          <w:b/>
          <w:sz w:val="20"/>
          <w:szCs w:val="20"/>
        </w:rPr>
        <w:t>LPT-128/25</w:t>
      </w:r>
      <w:r w:rsidR="00CE2307" w:rsidRPr="00B4484B">
        <w:rPr>
          <w:rFonts w:cs="Tahoma"/>
          <w:b/>
          <w:sz w:val="20"/>
          <w:szCs w:val="20"/>
        </w:rPr>
        <w:t xml:space="preserve"> </w:t>
      </w:r>
      <w:r w:rsidR="001225D8" w:rsidRPr="00B4484B">
        <w:rPr>
          <w:rFonts w:cs="Tahoma"/>
          <w:b/>
          <w:sz w:val="20"/>
          <w:szCs w:val="20"/>
        </w:rPr>
        <w:t>Nakup treh čistilnih strojev</w:t>
      </w:r>
      <w:r w:rsidR="00CE2307" w:rsidRPr="00B4484B">
        <w:rPr>
          <w:rFonts w:cs="Tahoma"/>
          <w:b/>
          <w:sz w:val="20"/>
          <w:szCs w:val="20"/>
        </w:rPr>
        <w:t xml:space="preserve"> </w:t>
      </w:r>
      <w:r w:rsidR="005C138A" w:rsidRPr="00B4484B">
        <w:rPr>
          <w:rFonts w:cs="Tahoma"/>
          <w:sz w:val="20"/>
          <w:szCs w:val="20"/>
        </w:rPr>
        <w:t xml:space="preserve">in </w:t>
      </w:r>
      <w:r w:rsidRPr="00B4484B">
        <w:rPr>
          <w:rFonts w:cs="Tahoma"/>
          <w:sz w:val="20"/>
          <w:szCs w:val="20"/>
        </w:rPr>
        <w:t>na osnovi šestega odstavka 14. člena ZIntPK-UPB2</w:t>
      </w:r>
      <w:r w:rsidR="005C138A" w:rsidRPr="00B4484B">
        <w:rPr>
          <w:rFonts w:cs="Tahoma"/>
          <w:sz w:val="20"/>
          <w:szCs w:val="20"/>
        </w:rPr>
        <w:t>, posredujemo</w:t>
      </w:r>
      <w:r w:rsidRPr="00B4484B">
        <w:rPr>
          <w:rFonts w:cs="Tahoma"/>
          <w:sz w:val="20"/>
          <w:szCs w:val="20"/>
        </w:rPr>
        <w:t xml:space="preserve"> podatke o udeležbi fizičnih in pravnih oseb v lastništvu ponudnika, vključno z udeležbo tihih družbenikov, ter gospodarskih subjektih, za katere se glede na določbe zakona, ki ureja gospodarske družbe šteje, da so povezane družbe s ponudnikom.</w:t>
      </w:r>
    </w:p>
    <w:p w14:paraId="51E6C6B5" w14:textId="77777777" w:rsidR="00201EFB" w:rsidRPr="00B4484B" w:rsidRDefault="00201EFB" w:rsidP="002A2D45">
      <w:pPr>
        <w:keepNext/>
        <w:keepLines/>
        <w:jc w:val="both"/>
        <w:rPr>
          <w:rFonts w:ascii="Times New Roman" w:hAnsi="Times New Roman"/>
          <w:sz w:val="20"/>
          <w:szCs w:val="20"/>
        </w:rPr>
      </w:pPr>
      <w:r w:rsidRPr="00B4484B">
        <w:rPr>
          <w:rFonts w:ascii="Times New Roman" w:hAnsi="Times New Roman"/>
          <w:sz w:val="20"/>
          <w:szCs w:val="20"/>
        </w:rPr>
        <w:t xml:space="preserve">  </w:t>
      </w:r>
    </w:p>
    <w:p w14:paraId="1D61FB4D" w14:textId="77777777" w:rsidR="00201EFB" w:rsidRPr="00B4484B" w:rsidRDefault="00201EFB" w:rsidP="002A2D45">
      <w:pPr>
        <w:keepNext/>
        <w:keepLines/>
        <w:jc w:val="both"/>
        <w:rPr>
          <w:rFonts w:cs="Tahoma"/>
          <w:sz w:val="20"/>
          <w:szCs w:val="20"/>
        </w:rPr>
      </w:pPr>
      <w:r w:rsidRPr="00B4484B">
        <w:rPr>
          <w:rFonts w:cs="Tahoma"/>
          <w:b/>
          <w:sz w:val="20"/>
          <w:szCs w:val="20"/>
        </w:rPr>
        <w:t>IZJAVLJAMO</w:t>
      </w:r>
      <w:r w:rsidRPr="00B4484B">
        <w:rPr>
          <w:rFonts w:cs="Tahoma"/>
          <w:sz w:val="20"/>
          <w:szCs w:val="20"/>
        </w:rPr>
        <w:t xml:space="preserve">, da so pri lastništvu zgoraj navedenega ponudnika udeležene naslednje </w:t>
      </w:r>
      <w:r w:rsidRPr="00B4484B">
        <w:rPr>
          <w:rFonts w:cs="Tahoma"/>
          <w:sz w:val="20"/>
          <w:szCs w:val="20"/>
          <w:u w:val="single"/>
        </w:rPr>
        <w:t>pravne osebe</w:t>
      </w:r>
      <w:r w:rsidRPr="00B4484B">
        <w:rPr>
          <w:rFonts w:cs="Tahoma"/>
          <w:sz w:val="20"/>
          <w:szCs w:val="20"/>
        </w:rPr>
        <w:t>, vključno z udeležbo tihih družbenikov:</w:t>
      </w:r>
    </w:p>
    <w:p w14:paraId="52F281E1" w14:textId="77777777" w:rsidR="00201EFB" w:rsidRPr="00B4484B" w:rsidRDefault="00201EFB" w:rsidP="002A2D45">
      <w:pPr>
        <w:keepNext/>
        <w:keepLines/>
        <w:jc w:val="both"/>
        <w:rPr>
          <w:rFonts w:cs="Tahoma"/>
          <w:sz w:val="20"/>
          <w:szCs w:val="20"/>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730"/>
      </w:tblGrid>
      <w:tr w:rsidR="00201EFB" w:rsidRPr="00B4484B" w14:paraId="7AD78EB5" w14:textId="77777777" w:rsidTr="00685787">
        <w:tc>
          <w:tcPr>
            <w:tcW w:w="533" w:type="dxa"/>
            <w:tcBorders>
              <w:top w:val="single" w:sz="4" w:space="0" w:color="auto"/>
              <w:left w:val="single" w:sz="4" w:space="0" w:color="auto"/>
              <w:bottom w:val="single" w:sz="4" w:space="0" w:color="auto"/>
              <w:right w:val="single" w:sz="4" w:space="0" w:color="auto"/>
            </w:tcBorders>
            <w:hideMark/>
          </w:tcPr>
          <w:p w14:paraId="3C6D6476" w14:textId="77777777" w:rsidR="00201EFB" w:rsidRPr="00B4484B" w:rsidRDefault="00201EFB" w:rsidP="002A2D45">
            <w:pPr>
              <w:keepNext/>
              <w:keepLines/>
              <w:jc w:val="both"/>
              <w:rPr>
                <w:rFonts w:cs="Tahoma"/>
                <w:b/>
                <w:sz w:val="20"/>
                <w:szCs w:val="20"/>
              </w:rPr>
            </w:pPr>
            <w:r w:rsidRPr="00B4484B">
              <w:rPr>
                <w:rFonts w:cs="Tahoma"/>
                <w:b/>
                <w:sz w:val="20"/>
                <w:szCs w:val="20"/>
              </w:rPr>
              <w:t>Št.</w:t>
            </w:r>
          </w:p>
        </w:tc>
        <w:tc>
          <w:tcPr>
            <w:tcW w:w="3403" w:type="dxa"/>
            <w:tcBorders>
              <w:top w:val="single" w:sz="4" w:space="0" w:color="auto"/>
              <w:left w:val="single" w:sz="4" w:space="0" w:color="auto"/>
              <w:bottom w:val="single" w:sz="4" w:space="0" w:color="auto"/>
              <w:right w:val="single" w:sz="4" w:space="0" w:color="auto"/>
            </w:tcBorders>
            <w:hideMark/>
          </w:tcPr>
          <w:p w14:paraId="4BB3E6E5" w14:textId="77777777" w:rsidR="00201EFB" w:rsidRPr="00B4484B" w:rsidRDefault="00201EFB" w:rsidP="002A2D45">
            <w:pPr>
              <w:keepNext/>
              <w:keepLines/>
              <w:jc w:val="both"/>
              <w:rPr>
                <w:rFonts w:cs="Tahoma"/>
                <w:b/>
                <w:sz w:val="20"/>
                <w:szCs w:val="20"/>
              </w:rPr>
            </w:pPr>
            <w:r w:rsidRPr="00B4484B">
              <w:rPr>
                <w:rFonts w:cs="Tahoma"/>
                <w:b/>
                <w:sz w:val="20"/>
                <w:szCs w:val="20"/>
              </w:rPr>
              <w:t>Naziv</w:t>
            </w:r>
          </w:p>
        </w:tc>
        <w:tc>
          <w:tcPr>
            <w:tcW w:w="3685" w:type="dxa"/>
            <w:tcBorders>
              <w:top w:val="single" w:sz="4" w:space="0" w:color="auto"/>
              <w:left w:val="single" w:sz="4" w:space="0" w:color="auto"/>
              <w:bottom w:val="single" w:sz="4" w:space="0" w:color="auto"/>
              <w:right w:val="single" w:sz="4" w:space="0" w:color="auto"/>
            </w:tcBorders>
            <w:hideMark/>
          </w:tcPr>
          <w:p w14:paraId="4FADCBD6" w14:textId="77777777" w:rsidR="00201EFB" w:rsidRPr="00B4484B" w:rsidRDefault="00201EFB" w:rsidP="002A2D45">
            <w:pPr>
              <w:keepNext/>
              <w:keepLines/>
              <w:jc w:val="both"/>
              <w:rPr>
                <w:rFonts w:cs="Tahoma"/>
                <w:b/>
                <w:sz w:val="20"/>
                <w:szCs w:val="20"/>
              </w:rPr>
            </w:pPr>
            <w:r w:rsidRPr="00B4484B">
              <w:rPr>
                <w:rFonts w:cs="Tahoma"/>
                <w:b/>
                <w:sz w:val="20"/>
                <w:szCs w:val="20"/>
              </w:rPr>
              <w:t>Sedež</w:t>
            </w:r>
          </w:p>
        </w:tc>
        <w:tc>
          <w:tcPr>
            <w:tcW w:w="1730" w:type="dxa"/>
            <w:tcBorders>
              <w:top w:val="single" w:sz="4" w:space="0" w:color="auto"/>
              <w:left w:val="single" w:sz="4" w:space="0" w:color="auto"/>
              <w:bottom w:val="single" w:sz="4" w:space="0" w:color="auto"/>
              <w:right w:val="single" w:sz="4" w:space="0" w:color="auto"/>
            </w:tcBorders>
            <w:hideMark/>
          </w:tcPr>
          <w:p w14:paraId="5971B91E" w14:textId="77777777" w:rsidR="00201EFB" w:rsidRPr="00B4484B" w:rsidRDefault="00201EFB" w:rsidP="002A2D45">
            <w:pPr>
              <w:keepNext/>
              <w:keepLines/>
              <w:jc w:val="both"/>
              <w:rPr>
                <w:rFonts w:cs="Tahoma"/>
                <w:b/>
                <w:sz w:val="20"/>
                <w:szCs w:val="20"/>
              </w:rPr>
            </w:pPr>
            <w:r w:rsidRPr="00B4484B">
              <w:rPr>
                <w:rFonts w:cs="Tahoma"/>
                <w:b/>
                <w:sz w:val="20"/>
                <w:szCs w:val="20"/>
              </w:rPr>
              <w:t>Delež lastništva v %</w:t>
            </w:r>
          </w:p>
        </w:tc>
      </w:tr>
      <w:tr w:rsidR="00201EFB" w:rsidRPr="00B4484B" w14:paraId="66FA6EC7" w14:textId="77777777" w:rsidTr="00685787">
        <w:tc>
          <w:tcPr>
            <w:tcW w:w="533" w:type="dxa"/>
            <w:tcBorders>
              <w:top w:val="single" w:sz="4" w:space="0" w:color="auto"/>
              <w:left w:val="single" w:sz="4" w:space="0" w:color="auto"/>
              <w:bottom w:val="single" w:sz="4" w:space="0" w:color="auto"/>
              <w:right w:val="single" w:sz="4" w:space="0" w:color="auto"/>
            </w:tcBorders>
            <w:hideMark/>
          </w:tcPr>
          <w:p w14:paraId="3A8ABBA7" w14:textId="77777777" w:rsidR="00201EFB" w:rsidRPr="00B4484B" w:rsidRDefault="00201EFB" w:rsidP="002A2D45">
            <w:pPr>
              <w:keepNext/>
              <w:keepLines/>
              <w:jc w:val="both"/>
              <w:rPr>
                <w:rFonts w:cs="Tahoma"/>
                <w:b/>
                <w:sz w:val="20"/>
                <w:szCs w:val="20"/>
              </w:rPr>
            </w:pPr>
            <w:r w:rsidRPr="00B4484B">
              <w:rPr>
                <w:rFonts w:cs="Tahoma"/>
                <w:b/>
                <w:sz w:val="20"/>
                <w:szCs w:val="20"/>
              </w:rPr>
              <w:t>1.</w:t>
            </w:r>
          </w:p>
        </w:tc>
        <w:tc>
          <w:tcPr>
            <w:tcW w:w="3403" w:type="dxa"/>
            <w:tcBorders>
              <w:top w:val="single" w:sz="4" w:space="0" w:color="auto"/>
              <w:left w:val="single" w:sz="4" w:space="0" w:color="auto"/>
              <w:bottom w:val="single" w:sz="4" w:space="0" w:color="auto"/>
              <w:right w:val="single" w:sz="4" w:space="0" w:color="auto"/>
            </w:tcBorders>
          </w:tcPr>
          <w:p w14:paraId="774DBFEB" w14:textId="77777777" w:rsidR="00201EFB" w:rsidRPr="00B4484B" w:rsidRDefault="00201EFB" w:rsidP="002A2D45">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7CC89ACB" w14:textId="77777777" w:rsidR="00201EFB" w:rsidRPr="00B4484B" w:rsidRDefault="00201EFB" w:rsidP="002A2D45">
            <w:pPr>
              <w:keepNext/>
              <w:keepLines/>
              <w:jc w:val="both"/>
              <w:rPr>
                <w:rFonts w:cs="Tahoma"/>
                <w:b/>
                <w:sz w:val="20"/>
                <w:szCs w:val="20"/>
              </w:rPr>
            </w:pPr>
          </w:p>
        </w:tc>
        <w:tc>
          <w:tcPr>
            <w:tcW w:w="1730" w:type="dxa"/>
            <w:tcBorders>
              <w:top w:val="single" w:sz="4" w:space="0" w:color="auto"/>
              <w:left w:val="single" w:sz="4" w:space="0" w:color="auto"/>
              <w:bottom w:val="single" w:sz="4" w:space="0" w:color="auto"/>
              <w:right w:val="single" w:sz="4" w:space="0" w:color="auto"/>
            </w:tcBorders>
          </w:tcPr>
          <w:p w14:paraId="36E76AD6" w14:textId="77777777" w:rsidR="00201EFB" w:rsidRPr="00B4484B" w:rsidRDefault="00201EFB" w:rsidP="002A2D45">
            <w:pPr>
              <w:keepNext/>
              <w:keepLines/>
              <w:jc w:val="both"/>
              <w:rPr>
                <w:rFonts w:cs="Tahoma"/>
                <w:b/>
                <w:sz w:val="20"/>
                <w:szCs w:val="20"/>
              </w:rPr>
            </w:pPr>
          </w:p>
        </w:tc>
      </w:tr>
      <w:tr w:rsidR="00201EFB" w:rsidRPr="00B4484B" w14:paraId="72570273" w14:textId="77777777" w:rsidTr="00685787">
        <w:tc>
          <w:tcPr>
            <w:tcW w:w="533" w:type="dxa"/>
            <w:tcBorders>
              <w:top w:val="single" w:sz="4" w:space="0" w:color="auto"/>
              <w:left w:val="single" w:sz="4" w:space="0" w:color="auto"/>
              <w:bottom w:val="single" w:sz="4" w:space="0" w:color="auto"/>
              <w:right w:val="single" w:sz="4" w:space="0" w:color="auto"/>
            </w:tcBorders>
            <w:hideMark/>
          </w:tcPr>
          <w:p w14:paraId="3078BCBC" w14:textId="77777777" w:rsidR="00201EFB" w:rsidRPr="00B4484B" w:rsidRDefault="00201EFB" w:rsidP="002A2D45">
            <w:pPr>
              <w:keepNext/>
              <w:keepLines/>
              <w:jc w:val="both"/>
              <w:rPr>
                <w:rFonts w:cs="Tahoma"/>
                <w:b/>
                <w:sz w:val="20"/>
                <w:szCs w:val="20"/>
              </w:rPr>
            </w:pPr>
            <w:r w:rsidRPr="00B4484B">
              <w:rPr>
                <w:rFonts w:cs="Tahoma"/>
                <w:b/>
                <w:sz w:val="20"/>
                <w:szCs w:val="20"/>
              </w:rPr>
              <w:t>2.</w:t>
            </w:r>
          </w:p>
        </w:tc>
        <w:tc>
          <w:tcPr>
            <w:tcW w:w="3403" w:type="dxa"/>
            <w:tcBorders>
              <w:top w:val="single" w:sz="4" w:space="0" w:color="auto"/>
              <w:left w:val="single" w:sz="4" w:space="0" w:color="auto"/>
              <w:bottom w:val="single" w:sz="4" w:space="0" w:color="auto"/>
              <w:right w:val="single" w:sz="4" w:space="0" w:color="auto"/>
            </w:tcBorders>
          </w:tcPr>
          <w:p w14:paraId="22ED361D" w14:textId="77777777" w:rsidR="00201EFB" w:rsidRPr="00B4484B" w:rsidRDefault="00201EFB" w:rsidP="002A2D45">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0141CAC2" w14:textId="77777777" w:rsidR="00201EFB" w:rsidRPr="00B4484B" w:rsidRDefault="00201EFB" w:rsidP="002A2D45">
            <w:pPr>
              <w:keepNext/>
              <w:keepLines/>
              <w:jc w:val="both"/>
              <w:rPr>
                <w:rFonts w:cs="Tahoma"/>
                <w:b/>
                <w:sz w:val="20"/>
                <w:szCs w:val="20"/>
              </w:rPr>
            </w:pPr>
          </w:p>
        </w:tc>
        <w:tc>
          <w:tcPr>
            <w:tcW w:w="1730" w:type="dxa"/>
            <w:tcBorders>
              <w:top w:val="single" w:sz="4" w:space="0" w:color="auto"/>
              <w:left w:val="single" w:sz="4" w:space="0" w:color="auto"/>
              <w:bottom w:val="single" w:sz="4" w:space="0" w:color="auto"/>
              <w:right w:val="single" w:sz="4" w:space="0" w:color="auto"/>
            </w:tcBorders>
          </w:tcPr>
          <w:p w14:paraId="540C2E3F" w14:textId="77777777" w:rsidR="00201EFB" w:rsidRPr="00B4484B" w:rsidRDefault="00201EFB" w:rsidP="002A2D45">
            <w:pPr>
              <w:keepNext/>
              <w:keepLines/>
              <w:jc w:val="both"/>
              <w:rPr>
                <w:rFonts w:cs="Tahoma"/>
                <w:b/>
                <w:sz w:val="20"/>
                <w:szCs w:val="20"/>
              </w:rPr>
            </w:pPr>
          </w:p>
        </w:tc>
      </w:tr>
      <w:tr w:rsidR="00201EFB" w:rsidRPr="00B4484B" w14:paraId="52CB53A7" w14:textId="77777777" w:rsidTr="00685787">
        <w:tc>
          <w:tcPr>
            <w:tcW w:w="533" w:type="dxa"/>
            <w:tcBorders>
              <w:top w:val="single" w:sz="4" w:space="0" w:color="auto"/>
              <w:left w:val="single" w:sz="4" w:space="0" w:color="auto"/>
              <w:bottom w:val="single" w:sz="4" w:space="0" w:color="auto"/>
              <w:right w:val="single" w:sz="4" w:space="0" w:color="auto"/>
            </w:tcBorders>
            <w:hideMark/>
          </w:tcPr>
          <w:p w14:paraId="0F05D9BC" w14:textId="77777777" w:rsidR="00201EFB" w:rsidRPr="00B4484B" w:rsidRDefault="00201EFB" w:rsidP="002A2D45">
            <w:pPr>
              <w:keepNext/>
              <w:keepLines/>
              <w:jc w:val="both"/>
              <w:rPr>
                <w:rFonts w:cs="Tahoma"/>
                <w:b/>
                <w:sz w:val="20"/>
                <w:szCs w:val="20"/>
              </w:rPr>
            </w:pPr>
            <w:r w:rsidRPr="00B4484B">
              <w:rPr>
                <w:rFonts w:cs="Tahoma"/>
                <w:b/>
                <w:sz w:val="20"/>
                <w:szCs w:val="20"/>
              </w:rPr>
              <w:t>3.</w:t>
            </w:r>
          </w:p>
        </w:tc>
        <w:tc>
          <w:tcPr>
            <w:tcW w:w="3403" w:type="dxa"/>
            <w:tcBorders>
              <w:top w:val="single" w:sz="4" w:space="0" w:color="auto"/>
              <w:left w:val="single" w:sz="4" w:space="0" w:color="auto"/>
              <w:bottom w:val="single" w:sz="4" w:space="0" w:color="auto"/>
              <w:right w:val="single" w:sz="4" w:space="0" w:color="auto"/>
            </w:tcBorders>
          </w:tcPr>
          <w:p w14:paraId="6E7EC0C2" w14:textId="77777777" w:rsidR="00201EFB" w:rsidRPr="00B4484B" w:rsidRDefault="00201EFB" w:rsidP="002A2D45">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0FB5CCEA" w14:textId="77777777" w:rsidR="00201EFB" w:rsidRPr="00B4484B" w:rsidRDefault="00201EFB" w:rsidP="002A2D45">
            <w:pPr>
              <w:keepNext/>
              <w:keepLines/>
              <w:jc w:val="both"/>
              <w:rPr>
                <w:rFonts w:cs="Tahoma"/>
                <w:b/>
                <w:sz w:val="20"/>
                <w:szCs w:val="20"/>
              </w:rPr>
            </w:pPr>
          </w:p>
        </w:tc>
        <w:tc>
          <w:tcPr>
            <w:tcW w:w="1730" w:type="dxa"/>
            <w:tcBorders>
              <w:top w:val="single" w:sz="4" w:space="0" w:color="auto"/>
              <w:left w:val="single" w:sz="4" w:space="0" w:color="auto"/>
              <w:bottom w:val="single" w:sz="4" w:space="0" w:color="auto"/>
              <w:right w:val="single" w:sz="4" w:space="0" w:color="auto"/>
            </w:tcBorders>
          </w:tcPr>
          <w:p w14:paraId="4C82D8FE" w14:textId="77777777" w:rsidR="00201EFB" w:rsidRPr="00B4484B" w:rsidRDefault="00201EFB" w:rsidP="002A2D45">
            <w:pPr>
              <w:keepNext/>
              <w:keepLines/>
              <w:jc w:val="both"/>
              <w:rPr>
                <w:rFonts w:cs="Tahoma"/>
                <w:b/>
                <w:sz w:val="20"/>
                <w:szCs w:val="20"/>
              </w:rPr>
            </w:pPr>
          </w:p>
        </w:tc>
      </w:tr>
      <w:tr w:rsidR="00201EFB" w:rsidRPr="00B4484B" w14:paraId="5750A4E8" w14:textId="77777777" w:rsidTr="00685787">
        <w:tc>
          <w:tcPr>
            <w:tcW w:w="533" w:type="dxa"/>
            <w:tcBorders>
              <w:top w:val="single" w:sz="4" w:space="0" w:color="auto"/>
              <w:left w:val="single" w:sz="4" w:space="0" w:color="auto"/>
              <w:bottom w:val="single" w:sz="4" w:space="0" w:color="auto"/>
              <w:right w:val="single" w:sz="4" w:space="0" w:color="auto"/>
            </w:tcBorders>
            <w:hideMark/>
          </w:tcPr>
          <w:p w14:paraId="5D54FD2A" w14:textId="77777777" w:rsidR="00201EFB" w:rsidRPr="00B4484B" w:rsidRDefault="00201EFB" w:rsidP="002A2D45">
            <w:pPr>
              <w:keepNext/>
              <w:keepLines/>
              <w:jc w:val="both"/>
              <w:rPr>
                <w:rFonts w:cs="Tahoma"/>
                <w:b/>
                <w:sz w:val="20"/>
                <w:szCs w:val="20"/>
              </w:rPr>
            </w:pPr>
            <w:r w:rsidRPr="00B4484B">
              <w:rPr>
                <w:rFonts w:cs="Tahoma"/>
                <w:b/>
                <w:sz w:val="20"/>
                <w:szCs w:val="20"/>
              </w:rPr>
              <w:t>4.</w:t>
            </w:r>
          </w:p>
        </w:tc>
        <w:tc>
          <w:tcPr>
            <w:tcW w:w="3403" w:type="dxa"/>
            <w:tcBorders>
              <w:top w:val="single" w:sz="4" w:space="0" w:color="auto"/>
              <w:left w:val="single" w:sz="4" w:space="0" w:color="auto"/>
              <w:bottom w:val="single" w:sz="4" w:space="0" w:color="auto"/>
              <w:right w:val="single" w:sz="4" w:space="0" w:color="auto"/>
            </w:tcBorders>
          </w:tcPr>
          <w:p w14:paraId="208129BF" w14:textId="77777777" w:rsidR="00201EFB" w:rsidRPr="00B4484B" w:rsidRDefault="00201EFB" w:rsidP="002A2D45">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162B5709" w14:textId="77777777" w:rsidR="00201EFB" w:rsidRPr="00B4484B" w:rsidRDefault="00201EFB" w:rsidP="002A2D45">
            <w:pPr>
              <w:keepNext/>
              <w:keepLines/>
              <w:jc w:val="both"/>
              <w:rPr>
                <w:rFonts w:cs="Tahoma"/>
                <w:b/>
                <w:sz w:val="20"/>
                <w:szCs w:val="20"/>
              </w:rPr>
            </w:pPr>
          </w:p>
        </w:tc>
        <w:tc>
          <w:tcPr>
            <w:tcW w:w="1730" w:type="dxa"/>
            <w:tcBorders>
              <w:top w:val="single" w:sz="4" w:space="0" w:color="auto"/>
              <w:left w:val="single" w:sz="4" w:space="0" w:color="auto"/>
              <w:bottom w:val="single" w:sz="4" w:space="0" w:color="auto"/>
              <w:right w:val="single" w:sz="4" w:space="0" w:color="auto"/>
            </w:tcBorders>
          </w:tcPr>
          <w:p w14:paraId="17B6B529" w14:textId="77777777" w:rsidR="00201EFB" w:rsidRPr="00B4484B" w:rsidRDefault="00201EFB" w:rsidP="002A2D45">
            <w:pPr>
              <w:keepNext/>
              <w:keepLines/>
              <w:jc w:val="both"/>
              <w:rPr>
                <w:rFonts w:cs="Tahoma"/>
                <w:b/>
                <w:sz w:val="20"/>
                <w:szCs w:val="20"/>
              </w:rPr>
            </w:pPr>
          </w:p>
        </w:tc>
      </w:tr>
      <w:tr w:rsidR="00201EFB" w:rsidRPr="00B4484B" w14:paraId="4EB1F58C" w14:textId="77777777" w:rsidTr="00685787">
        <w:tc>
          <w:tcPr>
            <w:tcW w:w="533" w:type="dxa"/>
            <w:tcBorders>
              <w:top w:val="single" w:sz="4" w:space="0" w:color="auto"/>
              <w:left w:val="single" w:sz="4" w:space="0" w:color="auto"/>
              <w:bottom w:val="single" w:sz="4" w:space="0" w:color="auto"/>
              <w:right w:val="single" w:sz="4" w:space="0" w:color="auto"/>
            </w:tcBorders>
            <w:hideMark/>
          </w:tcPr>
          <w:p w14:paraId="4BD34F44" w14:textId="77777777" w:rsidR="00201EFB" w:rsidRPr="00B4484B" w:rsidRDefault="00201EFB" w:rsidP="002A2D45">
            <w:pPr>
              <w:keepNext/>
              <w:keepLines/>
              <w:jc w:val="both"/>
              <w:rPr>
                <w:rFonts w:cs="Tahoma"/>
                <w:b/>
                <w:sz w:val="20"/>
                <w:szCs w:val="20"/>
              </w:rPr>
            </w:pPr>
            <w:r w:rsidRPr="00B4484B">
              <w:rPr>
                <w:rFonts w:cs="Tahoma"/>
                <w:b/>
                <w:sz w:val="20"/>
                <w:szCs w:val="20"/>
              </w:rPr>
              <w:t>5.</w:t>
            </w:r>
          </w:p>
        </w:tc>
        <w:tc>
          <w:tcPr>
            <w:tcW w:w="3403" w:type="dxa"/>
            <w:tcBorders>
              <w:top w:val="single" w:sz="4" w:space="0" w:color="auto"/>
              <w:left w:val="single" w:sz="4" w:space="0" w:color="auto"/>
              <w:bottom w:val="single" w:sz="4" w:space="0" w:color="auto"/>
              <w:right w:val="single" w:sz="4" w:space="0" w:color="auto"/>
            </w:tcBorders>
          </w:tcPr>
          <w:p w14:paraId="0494CEA1" w14:textId="77777777" w:rsidR="00201EFB" w:rsidRPr="00B4484B" w:rsidRDefault="00201EFB" w:rsidP="002A2D45">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5BC7B1AE" w14:textId="77777777" w:rsidR="00201EFB" w:rsidRPr="00B4484B" w:rsidRDefault="00201EFB" w:rsidP="002A2D45">
            <w:pPr>
              <w:keepNext/>
              <w:keepLines/>
              <w:jc w:val="both"/>
              <w:rPr>
                <w:rFonts w:cs="Tahoma"/>
                <w:b/>
                <w:sz w:val="20"/>
                <w:szCs w:val="20"/>
              </w:rPr>
            </w:pPr>
          </w:p>
        </w:tc>
        <w:tc>
          <w:tcPr>
            <w:tcW w:w="1730" w:type="dxa"/>
            <w:tcBorders>
              <w:top w:val="single" w:sz="4" w:space="0" w:color="auto"/>
              <w:left w:val="single" w:sz="4" w:space="0" w:color="auto"/>
              <w:bottom w:val="single" w:sz="4" w:space="0" w:color="auto"/>
              <w:right w:val="single" w:sz="4" w:space="0" w:color="auto"/>
            </w:tcBorders>
          </w:tcPr>
          <w:p w14:paraId="16F84D16" w14:textId="77777777" w:rsidR="00201EFB" w:rsidRPr="00B4484B" w:rsidRDefault="00201EFB" w:rsidP="002A2D45">
            <w:pPr>
              <w:keepNext/>
              <w:keepLines/>
              <w:jc w:val="both"/>
              <w:rPr>
                <w:rFonts w:cs="Tahoma"/>
                <w:b/>
                <w:sz w:val="20"/>
                <w:szCs w:val="20"/>
              </w:rPr>
            </w:pPr>
          </w:p>
        </w:tc>
      </w:tr>
      <w:tr w:rsidR="00201EFB" w:rsidRPr="00B4484B" w14:paraId="3C95CA9E" w14:textId="77777777" w:rsidTr="00685787">
        <w:tc>
          <w:tcPr>
            <w:tcW w:w="533" w:type="dxa"/>
            <w:tcBorders>
              <w:top w:val="single" w:sz="4" w:space="0" w:color="auto"/>
              <w:left w:val="single" w:sz="4" w:space="0" w:color="auto"/>
              <w:bottom w:val="single" w:sz="4" w:space="0" w:color="auto"/>
              <w:right w:val="single" w:sz="4" w:space="0" w:color="auto"/>
            </w:tcBorders>
            <w:hideMark/>
          </w:tcPr>
          <w:p w14:paraId="1C25CA50" w14:textId="77777777" w:rsidR="00201EFB" w:rsidRPr="00B4484B" w:rsidRDefault="00201EFB" w:rsidP="002A2D45">
            <w:pPr>
              <w:keepNext/>
              <w:keepLines/>
              <w:jc w:val="both"/>
              <w:rPr>
                <w:rFonts w:cs="Tahoma"/>
                <w:b/>
                <w:sz w:val="20"/>
                <w:szCs w:val="20"/>
              </w:rPr>
            </w:pPr>
            <w:r w:rsidRPr="00B4484B">
              <w:rPr>
                <w:rFonts w:cs="Tahoma"/>
                <w:b/>
                <w:sz w:val="20"/>
                <w:szCs w:val="20"/>
              </w:rPr>
              <w:t>….</w:t>
            </w:r>
          </w:p>
        </w:tc>
        <w:tc>
          <w:tcPr>
            <w:tcW w:w="3403" w:type="dxa"/>
            <w:tcBorders>
              <w:top w:val="single" w:sz="4" w:space="0" w:color="auto"/>
              <w:left w:val="single" w:sz="4" w:space="0" w:color="auto"/>
              <w:bottom w:val="single" w:sz="4" w:space="0" w:color="auto"/>
              <w:right w:val="single" w:sz="4" w:space="0" w:color="auto"/>
            </w:tcBorders>
          </w:tcPr>
          <w:p w14:paraId="70CF195B" w14:textId="77777777" w:rsidR="00201EFB" w:rsidRPr="00B4484B" w:rsidRDefault="00201EFB" w:rsidP="002A2D45">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540C9E09" w14:textId="77777777" w:rsidR="00201EFB" w:rsidRPr="00B4484B" w:rsidRDefault="00201EFB" w:rsidP="002A2D45">
            <w:pPr>
              <w:keepNext/>
              <w:keepLines/>
              <w:jc w:val="both"/>
              <w:rPr>
                <w:rFonts w:cs="Tahoma"/>
                <w:b/>
                <w:sz w:val="20"/>
                <w:szCs w:val="20"/>
              </w:rPr>
            </w:pPr>
          </w:p>
        </w:tc>
        <w:tc>
          <w:tcPr>
            <w:tcW w:w="1730" w:type="dxa"/>
            <w:tcBorders>
              <w:top w:val="single" w:sz="4" w:space="0" w:color="auto"/>
              <w:left w:val="single" w:sz="4" w:space="0" w:color="auto"/>
              <w:bottom w:val="single" w:sz="4" w:space="0" w:color="auto"/>
              <w:right w:val="single" w:sz="4" w:space="0" w:color="auto"/>
            </w:tcBorders>
          </w:tcPr>
          <w:p w14:paraId="0317A15B" w14:textId="77777777" w:rsidR="00201EFB" w:rsidRPr="00B4484B" w:rsidRDefault="00201EFB" w:rsidP="002A2D45">
            <w:pPr>
              <w:keepNext/>
              <w:keepLines/>
              <w:jc w:val="both"/>
              <w:rPr>
                <w:rFonts w:cs="Tahoma"/>
                <w:b/>
                <w:sz w:val="20"/>
                <w:szCs w:val="20"/>
              </w:rPr>
            </w:pPr>
          </w:p>
        </w:tc>
      </w:tr>
    </w:tbl>
    <w:p w14:paraId="598AEFD5" w14:textId="77777777" w:rsidR="00201EFB" w:rsidRPr="00B4484B" w:rsidRDefault="00201EFB" w:rsidP="002A2D45">
      <w:pPr>
        <w:keepNext/>
        <w:keepLines/>
        <w:jc w:val="both"/>
        <w:rPr>
          <w:rFonts w:cs="Tahoma"/>
          <w:b/>
          <w:sz w:val="20"/>
          <w:szCs w:val="20"/>
        </w:rPr>
      </w:pPr>
    </w:p>
    <w:p w14:paraId="421FA674" w14:textId="77777777" w:rsidR="00201EFB" w:rsidRPr="00B4484B" w:rsidRDefault="00201EFB" w:rsidP="002A2D45">
      <w:pPr>
        <w:keepNext/>
        <w:keepLines/>
        <w:jc w:val="both"/>
        <w:rPr>
          <w:rFonts w:cs="Tahoma"/>
          <w:sz w:val="20"/>
          <w:szCs w:val="20"/>
        </w:rPr>
      </w:pPr>
      <w:r w:rsidRPr="00B4484B">
        <w:rPr>
          <w:rFonts w:cs="Tahoma"/>
          <w:b/>
          <w:sz w:val="20"/>
          <w:szCs w:val="20"/>
        </w:rPr>
        <w:t>IZJAVLJAMO</w:t>
      </w:r>
      <w:r w:rsidRPr="00B4484B">
        <w:rPr>
          <w:rFonts w:cs="Tahoma"/>
          <w:sz w:val="20"/>
          <w:szCs w:val="20"/>
        </w:rPr>
        <w:t xml:space="preserve">, da so pri lastništvu zgoraj navedenega ponudnika udeležene naslednje </w:t>
      </w:r>
      <w:r w:rsidRPr="00B4484B">
        <w:rPr>
          <w:rFonts w:cs="Tahoma"/>
          <w:sz w:val="20"/>
          <w:szCs w:val="20"/>
          <w:u w:val="single"/>
        </w:rPr>
        <w:t>fizične osebe</w:t>
      </w:r>
      <w:r w:rsidRPr="00B4484B">
        <w:rPr>
          <w:rFonts w:cs="Tahoma"/>
          <w:sz w:val="20"/>
          <w:szCs w:val="20"/>
        </w:rPr>
        <w:t>, vključno z udeležbo tihih družbenikov:</w:t>
      </w:r>
    </w:p>
    <w:p w14:paraId="53419571" w14:textId="77777777" w:rsidR="00201EFB" w:rsidRPr="00B4484B" w:rsidRDefault="00201EFB" w:rsidP="002A2D45">
      <w:pPr>
        <w:keepNext/>
        <w:keepLines/>
        <w:jc w:val="both"/>
        <w:rPr>
          <w:rFonts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6"/>
        <w:gridCol w:w="3646"/>
        <w:gridCol w:w="1801"/>
      </w:tblGrid>
      <w:tr w:rsidR="00201EFB" w:rsidRPr="00B4484B" w14:paraId="5B15030F"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160F0012" w14:textId="77777777" w:rsidR="00201EFB" w:rsidRPr="00B4484B" w:rsidRDefault="00201EFB" w:rsidP="002A2D45">
            <w:pPr>
              <w:keepNext/>
              <w:keepLines/>
              <w:jc w:val="both"/>
              <w:rPr>
                <w:rFonts w:cs="Tahoma"/>
                <w:b/>
                <w:sz w:val="20"/>
                <w:szCs w:val="20"/>
              </w:rPr>
            </w:pPr>
            <w:r w:rsidRPr="00B4484B">
              <w:rPr>
                <w:rFonts w:cs="Tahoma"/>
                <w:b/>
                <w:sz w:val="20"/>
                <w:szCs w:val="20"/>
              </w:rPr>
              <w:t>Št.</w:t>
            </w:r>
          </w:p>
        </w:tc>
        <w:tc>
          <w:tcPr>
            <w:tcW w:w="3402" w:type="dxa"/>
            <w:tcBorders>
              <w:top w:val="single" w:sz="4" w:space="0" w:color="auto"/>
              <w:left w:val="single" w:sz="4" w:space="0" w:color="auto"/>
              <w:bottom w:val="single" w:sz="4" w:space="0" w:color="auto"/>
              <w:right w:val="single" w:sz="4" w:space="0" w:color="auto"/>
            </w:tcBorders>
            <w:hideMark/>
          </w:tcPr>
          <w:p w14:paraId="58827B38" w14:textId="77777777" w:rsidR="00201EFB" w:rsidRPr="00B4484B" w:rsidRDefault="00201EFB" w:rsidP="002A2D45">
            <w:pPr>
              <w:keepNext/>
              <w:keepLines/>
              <w:jc w:val="both"/>
              <w:rPr>
                <w:rFonts w:cs="Tahoma"/>
                <w:b/>
                <w:sz w:val="20"/>
                <w:szCs w:val="20"/>
              </w:rPr>
            </w:pPr>
            <w:r w:rsidRPr="00B4484B">
              <w:rPr>
                <w:rFonts w:cs="Tahoma"/>
                <w:b/>
                <w:sz w:val="20"/>
                <w:szCs w:val="20"/>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20BDF487" w14:textId="77777777" w:rsidR="00201EFB" w:rsidRPr="00B4484B" w:rsidRDefault="00201EFB" w:rsidP="002A2D45">
            <w:pPr>
              <w:keepNext/>
              <w:keepLines/>
              <w:jc w:val="both"/>
              <w:rPr>
                <w:rFonts w:cs="Tahoma"/>
                <w:b/>
                <w:sz w:val="20"/>
                <w:szCs w:val="20"/>
              </w:rPr>
            </w:pPr>
            <w:r w:rsidRPr="00B4484B">
              <w:rPr>
                <w:rFonts w:cs="Tahoma"/>
                <w:b/>
                <w:sz w:val="20"/>
                <w:szCs w:val="20"/>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325AA913" w14:textId="77777777" w:rsidR="00201EFB" w:rsidRPr="00B4484B" w:rsidRDefault="00201EFB" w:rsidP="002A2D45">
            <w:pPr>
              <w:keepNext/>
              <w:keepLines/>
              <w:jc w:val="both"/>
              <w:rPr>
                <w:rFonts w:cs="Tahoma"/>
                <w:b/>
                <w:sz w:val="20"/>
                <w:szCs w:val="20"/>
              </w:rPr>
            </w:pPr>
            <w:r w:rsidRPr="00B4484B">
              <w:rPr>
                <w:rFonts w:cs="Tahoma"/>
                <w:b/>
                <w:sz w:val="20"/>
                <w:szCs w:val="20"/>
              </w:rPr>
              <w:t>Delež lastništva v %</w:t>
            </w:r>
          </w:p>
        </w:tc>
      </w:tr>
      <w:tr w:rsidR="00201EFB" w:rsidRPr="00B4484B" w14:paraId="003655BB"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50234963" w14:textId="77777777" w:rsidR="00201EFB" w:rsidRPr="00B4484B" w:rsidRDefault="00201EFB" w:rsidP="002A2D45">
            <w:pPr>
              <w:keepNext/>
              <w:keepLines/>
              <w:jc w:val="both"/>
              <w:rPr>
                <w:rFonts w:cs="Tahoma"/>
                <w:b/>
                <w:sz w:val="20"/>
                <w:szCs w:val="20"/>
              </w:rPr>
            </w:pPr>
            <w:r w:rsidRPr="00B4484B">
              <w:rPr>
                <w:rFonts w:cs="Tahoma"/>
                <w:b/>
                <w:sz w:val="20"/>
                <w:szCs w:val="20"/>
              </w:rPr>
              <w:t>1.</w:t>
            </w:r>
          </w:p>
        </w:tc>
        <w:tc>
          <w:tcPr>
            <w:tcW w:w="3402" w:type="dxa"/>
            <w:tcBorders>
              <w:top w:val="single" w:sz="4" w:space="0" w:color="auto"/>
              <w:left w:val="single" w:sz="4" w:space="0" w:color="auto"/>
              <w:bottom w:val="single" w:sz="4" w:space="0" w:color="auto"/>
              <w:right w:val="single" w:sz="4" w:space="0" w:color="auto"/>
            </w:tcBorders>
          </w:tcPr>
          <w:p w14:paraId="74C34D3A" w14:textId="77777777" w:rsidR="00201EFB" w:rsidRPr="00B4484B" w:rsidRDefault="00201EFB" w:rsidP="002A2D45">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0376AA5A" w14:textId="77777777" w:rsidR="00201EFB" w:rsidRPr="00B4484B" w:rsidRDefault="00201EFB" w:rsidP="002A2D45">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7A71F0F8" w14:textId="77777777" w:rsidR="00201EFB" w:rsidRPr="00B4484B" w:rsidRDefault="00201EFB" w:rsidP="002A2D45">
            <w:pPr>
              <w:keepNext/>
              <w:keepLines/>
              <w:jc w:val="both"/>
              <w:rPr>
                <w:rFonts w:cs="Tahoma"/>
                <w:b/>
                <w:sz w:val="20"/>
                <w:szCs w:val="20"/>
              </w:rPr>
            </w:pPr>
          </w:p>
        </w:tc>
      </w:tr>
      <w:tr w:rsidR="00201EFB" w:rsidRPr="00B4484B" w14:paraId="275885D1"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3F838F52" w14:textId="77777777" w:rsidR="00201EFB" w:rsidRPr="00B4484B" w:rsidRDefault="00201EFB" w:rsidP="002A2D45">
            <w:pPr>
              <w:keepNext/>
              <w:keepLines/>
              <w:jc w:val="both"/>
              <w:rPr>
                <w:rFonts w:cs="Tahoma"/>
                <w:b/>
                <w:sz w:val="20"/>
                <w:szCs w:val="20"/>
              </w:rPr>
            </w:pPr>
            <w:r w:rsidRPr="00B4484B">
              <w:rPr>
                <w:rFonts w:cs="Tahoma"/>
                <w:b/>
                <w:sz w:val="20"/>
                <w:szCs w:val="20"/>
              </w:rPr>
              <w:t>2.</w:t>
            </w:r>
          </w:p>
        </w:tc>
        <w:tc>
          <w:tcPr>
            <w:tcW w:w="3402" w:type="dxa"/>
            <w:tcBorders>
              <w:top w:val="single" w:sz="4" w:space="0" w:color="auto"/>
              <w:left w:val="single" w:sz="4" w:space="0" w:color="auto"/>
              <w:bottom w:val="single" w:sz="4" w:space="0" w:color="auto"/>
              <w:right w:val="single" w:sz="4" w:space="0" w:color="auto"/>
            </w:tcBorders>
          </w:tcPr>
          <w:p w14:paraId="351E12F6" w14:textId="77777777" w:rsidR="00201EFB" w:rsidRPr="00B4484B" w:rsidRDefault="00201EFB" w:rsidP="002A2D45">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5DCA24E2" w14:textId="77777777" w:rsidR="00201EFB" w:rsidRPr="00B4484B" w:rsidRDefault="00201EFB" w:rsidP="002A2D45">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2EF5D0D0" w14:textId="77777777" w:rsidR="00201EFB" w:rsidRPr="00B4484B" w:rsidRDefault="00201EFB" w:rsidP="002A2D45">
            <w:pPr>
              <w:keepNext/>
              <w:keepLines/>
              <w:jc w:val="both"/>
              <w:rPr>
                <w:rFonts w:cs="Tahoma"/>
                <w:b/>
                <w:sz w:val="20"/>
                <w:szCs w:val="20"/>
              </w:rPr>
            </w:pPr>
          </w:p>
        </w:tc>
      </w:tr>
      <w:tr w:rsidR="00201EFB" w:rsidRPr="00B4484B" w14:paraId="3801A3D3"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0A127CFE" w14:textId="77777777" w:rsidR="00201EFB" w:rsidRPr="00B4484B" w:rsidRDefault="00201EFB" w:rsidP="002A2D45">
            <w:pPr>
              <w:keepNext/>
              <w:keepLines/>
              <w:jc w:val="both"/>
              <w:rPr>
                <w:rFonts w:cs="Tahoma"/>
                <w:b/>
                <w:sz w:val="20"/>
                <w:szCs w:val="20"/>
              </w:rPr>
            </w:pPr>
            <w:r w:rsidRPr="00B4484B">
              <w:rPr>
                <w:rFonts w:cs="Tahoma"/>
                <w:b/>
                <w:sz w:val="20"/>
                <w:szCs w:val="20"/>
              </w:rPr>
              <w:t>3.</w:t>
            </w:r>
          </w:p>
        </w:tc>
        <w:tc>
          <w:tcPr>
            <w:tcW w:w="3402" w:type="dxa"/>
            <w:tcBorders>
              <w:top w:val="single" w:sz="4" w:space="0" w:color="auto"/>
              <w:left w:val="single" w:sz="4" w:space="0" w:color="auto"/>
              <w:bottom w:val="single" w:sz="4" w:space="0" w:color="auto"/>
              <w:right w:val="single" w:sz="4" w:space="0" w:color="auto"/>
            </w:tcBorders>
          </w:tcPr>
          <w:p w14:paraId="0251DC7E" w14:textId="77777777" w:rsidR="00201EFB" w:rsidRPr="00B4484B" w:rsidRDefault="00201EFB" w:rsidP="002A2D45">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19847470" w14:textId="77777777" w:rsidR="00201EFB" w:rsidRPr="00B4484B" w:rsidRDefault="00201EFB" w:rsidP="002A2D45">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0973BC0B" w14:textId="77777777" w:rsidR="00201EFB" w:rsidRPr="00B4484B" w:rsidRDefault="00201EFB" w:rsidP="002A2D45">
            <w:pPr>
              <w:keepNext/>
              <w:keepLines/>
              <w:jc w:val="both"/>
              <w:rPr>
                <w:rFonts w:cs="Tahoma"/>
                <w:b/>
                <w:sz w:val="20"/>
                <w:szCs w:val="20"/>
              </w:rPr>
            </w:pPr>
          </w:p>
        </w:tc>
      </w:tr>
      <w:tr w:rsidR="00201EFB" w:rsidRPr="00B4484B" w14:paraId="64DB4228"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31F6A77A" w14:textId="77777777" w:rsidR="00201EFB" w:rsidRPr="00B4484B" w:rsidRDefault="00201EFB" w:rsidP="002A2D45">
            <w:pPr>
              <w:keepNext/>
              <w:keepLines/>
              <w:jc w:val="both"/>
              <w:rPr>
                <w:rFonts w:cs="Tahoma"/>
                <w:b/>
                <w:sz w:val="20"/>
                <w:szCs w:val="20"/>
              </w:rPr>
            </w:pPr>
            <w:r w:rsidRPr="00B4484B">
              <w:rPr>
                <w:rFonts w:cs="Tahoma"/>
                <w:b/>
                <w:sz w:val="20"/>
                <w:szCs w:val="20"/>
              </w:rPr>
              <w:t>4.</w:t>
            </w:r>
          </w:p>
        </w:tc>
        <w:tc>
          <w:tcPr>
            <w:tcW w:w="3402" w:type="dxa"/>
            <w:tcBorders>
              <w:top w:val="single" w:sz="4" w:space="0" w:color="auto"/>
              <w:left w:val="single" w:sz="4" w:space="0" w:color="auto"/>
              <w:bottom w:val="single" w:sz="4" w:space="0" w:color="auto"/>
              <w:right w:val="single" w:sz="4" w:space="0" w:color="auto"/>
            </w:tcBorders>
          </w:tcPr>
          <w:p w14:paraId="5E83B448" w14:textId="77777777" w:rsidR="00201EFB" w:rsidRPr="00B4484B" w:rsidRDefault="00201EFB" w:rsidP="002A2D45">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7DA81A80" w14:textId="77777777" w:rsidR="00201EFB" w:rsidRPr="00B4484B" w:rsidRDefault="00201EFB" w:rsidP="002A2D45">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350D935E" w14:textId="77777777" w:rsidR="00201EFB" w:rsidRPr="00B4484B" w:rsidRDefault="00201EFB" w:rsidP="002A2D45">
            <w:pPr>
              <w:keepNext/>
              <w:keepLines/>
              <w:jc w:val="both"/>
              <w:rPr>
                <w:rFonts w:cs="Tahoma"/>
                <w:b/>
                <w:sz w:val="20"/>
                <w:szCs w:val="20"/>
              </w:rPr>
            </w:pPr>
          </w:p>
        </w:tc>
      </w:tr>
      <w:tr w:rsidR="00201EFB" w:rsidRPr="00B4484B" w14:paraId="0E36A13D"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4A85DD89" w14:textId="77777777" w:rsidR="00201EFB" w:rsidRPr="00B4484B" w:rsidRDefault="00201EFB" w:rsidP="002A2D45">
            <w:pPr>
              <w:keepNext/>
              <w:keepLines/>
              <w:jc w:val="both"/>
              <w:rPr>
                <w:rFonts w:cs="Tahoma"/>
                <w:b/>
                <w:sz w:val="20"/>
                <w:szCs w:val="20"/>
              </w:rPr>
            </w:pPr>
            <w:r w:rsidRPr="00B4484B">
              <w:rPr>
                <w:rFonts w:cs="Tahoma"/>
                <w:b/>
                <w:sz w:val="20"/>
                <w:szCs w:val="20"/>
              </w:rPr>
              <w:t>5.</w:t>
            </w:r>
          </w:p>
        </w:tc>
        <w:tc>
          <w:tcPr>
            <w:tcW w:w="3402" w:type="dxa"/>
            <w:tcBorders>
              <w:top w:val="single" w:sz="4" w:space="0" w:color="auto"/>
              <w:left w:val="single" w:sz="4" w:space="0" w:color="auto"/>
              <w:bottom w:val="single" w:sz="4" w:space="0" w:color="auto"/>
              <w:right w:val="single" w:sz="4" w:space="0" w:color="auto"/>
            </w:tcBorders>
          </w:tcPr>
          <w:p w14:paraId="0C90A4EB" w14:textId="77777777" w:rsidR="00201EFB" w:rsidRPr="00B4484B" w:rsidRDefault="00201EFB" w:rsidP="002A2D45">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24137E2D" w14:textId="77777777" w:rsidR="00201EFB" w:rsidRPr="00B4484B" w:rsidRDefault="00201EFB" w:rsidP="002A2D45">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1ADC3DAC" w14:textId="77777777" w:rsidR="00201EFB" w:rsidRPr="00B4484B" w:rsidRDefault="00201EFB" w:rsidP="002A2D45">
            <w:pPr>
              <w:keepNext/>
              <w:keepLines/>
              <w:jc w:val="both"/>
              <w:rPr>
                <w:rFonts w:cs="Tahoma"/>
                <w:b/>
                <w:sz w:val="20"/>
                <w:szCs w:val="20"/>
              </w:rPr>
            </w:pPr>
          </w:p>
        </w:tc>
      </w:tr>
      <w:tr w:rsidR="00201EFB" w:rsidRPr="00B4484B" w14:paraId="5DA177E6"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60D46C03" w14:textId="77777777" w:rsidR="00201EFB" w:rsidRPr="00B4484B" w:rsidRDefault="00201EFB" w:rsidP="002A2D45">
            <w:pPr>
              <w:keepNext/>
              <w:keepLines/>
              <w:jc w:val="both"/>
              <w:rPr>
                <w:rFonts w:cs="Tahoma"/>
                <w:b/>
                <w:sz w:val="20"/>
                <w:szCs w:val="20"/>
              </w:rPr>
            </w:pPr>
            <w:r w:rsidRPr="00B4484B">
              <w:rPr>
                <w:rFonts w:cs="Tahoma"/>
                <w:b/>
                <w:sz w:val="20"/>
                <w:szCs w:val="20"/>
              </w:rPr>
              <w:t>…</w:t>
            </w:r>
          </w:p>
        </w:tc>
        <w:tc>
          <w:tcPr>
            <w:tcW w:w="3402" w:type="dxa"/>
            <w:tcBorders>
              <w:top w:val="single" w:sz="4" w:space="0" w:color="auto"/>
              <w:left w:val="single" w:sz="4" w:space="0" w:color="auto"/>
              <w:bottom w:val="single" w:sz="4" w:space="0" w:color="auto"/>
              <w:right w:val="single" w:sz="4" w:space="0" w:color="auto"/>
            </w:tcBorders>
          </w:tcPr>
          <w:p w14:paraId="50409A89" w14:textId="77777777" w:rsidR="00201EFB" w:rsidRPr="00B4484B" w:rsidRDefault="00201EFB" w:rsidP="002A2D45">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597565BD" w14:textId="77777777" w:rsidR="00201EFB" w:rsidRPr="00B4484B" w:rsidRDefault="00201EFB" w:rsidP="002A2D45">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07CCFA0D" w14:textId="77777777" w:rsidR="00201EFB" w:rsidRPr="00B4484B" w:rsidRDefault="00201EFB" w:rsidP="002A2D45">
            <w:pPr>
              <w:keepNext/>
              <w:keepLines/>
              <w:jc w:val="both"/>
              <w:rPr>
                <w:rFonts w:cs="Tahoma"/>
                <w:b/>
                <w:sz w:val="20"/>
                <w:szCs w:val="20"/>
              </w:rPr>
            </w:pPr>
          </w:p>
        </w:tc>
      </w:tr>
    </w:tbl>
    <w:p w14:paraId="16818EB8" w14:textId="77777777" w:rsidR="00201EFB" w:rsidRPr="00B4484B" w:rsidRDefault="00201EFB" w:rsidP="002A2D45">
      <w:pPr>
        <w:keepNext/>
        <w:keepLines/>
        <w:jc w:val="both"/>
        <w:rPr>
          <w:rFonts w:cs="Tahoma"/>
          <w:b/>
          <w:sz w:val="20"/>
          <w:szCs w:val="20"/>
        </w:rPr>
      </w:pPr>
    </w:p>
    <w:p w14:paraId="034CEC5C" w14:textId="77777777" w:rsidR="00201EFB" w:rsidRPr="00B4484B" w:rsidRDefault="00201EFB" w:rsidP="002A2D45">
      <w:pPr>
        <w:keepNext/>
        <w:keepLines/>
        <w:jc w:val="both"/>
        <w:rPr>
          <w:rFonts w:cs="Tahoma"/>
          <w:b/>
          <w:sz w:val="20"/>
          <w:szCs w:val="20"/>
        </w:rPr>
      </w:pPr>
    </w:p>
    <w:p w14:paraId="39142BC9" w14:textId="77777777" w:rsidR="0077054B" w:rsidRPr="00B4484B" w:rsidRDefault="0077054B" w:rsidP="002A2D45">
      <w:pPr>
        <w:keepNext/>
        <w:keepLines/>
        <w:jc w:val="both"/>
        <w:rPr>
          <w:rFonts w:cs="Tahoma"/>
          <w:b/>
          <w:sz w:val="20"/>
          <w:szCs w:val="20"/>
        </w:rPr>
      </w:pPr>
    </w:p>
    <w:p w14:paraId="55E097DC" w14:textId="77777777" w:rsidR="00201EFB" w:rsidRPr="00B4484B" w:rsidRDefault="00201EFB" w:rsidP="002A2D45">
      <w:pPr>
        <w:keepNext/>
        <w:keepLines/>
        <w:jc w:val="both"/>
        <w:rPr>
          <w:rFonts w:cs="Tahoma"/>
          <w:b/>
          <w:sz w:val="20"/>
          <w:szCs w:val="20"/>
        </w:rPr>
      </w:pPr>
    </w:p>
    <w:p w14:paraId="2FDFACE8" w14:textId="77777777" w:rsidR="00201EFB" w:rsidRPr="00B4484B" w:rsidRDefault="00201EFB" w:rsidP="002A2D45">
      <w:pPr>
        <w:keepNext/>
        <w:keepLines/>
        <w:jc w:val="both"/>
        <w:rPr>
          <w:rFonts w:cs="Tahoma"/>
          <w:sz w:val="20"/>
          <w:szCs w:val="20"/>
        </w:rPr>
      </w:pPr>
      <w:r w:rsidRPr="00B4484B">
        <w:rPr>
          <w:rFonts w:cs="Tahoma"/>
          <w:b/>
          <w:sz w:val="20"/>
          <w:szCs w:val="20"/>
        </w:rPr>
        <w:lastRenderedPageBreak/>
        <w:t>IZJAVLJAMO</w:t>
      </w:r>
      <w:r w:rsidRPr="00B4484B">
        <w:rPr>
          <w:rFonts w:cs="Tahoma"/>
          <w:sz w:val="20"/>
          <w:szCs w:val="20"/>
        </w:rPr>
        <w:t xml:space="preserve">, da so skladno z določbami zakona, ki ureja gospodarske družbe, </w:t>
      </w:r>
      <w:r w:rsidRPr="00B4484B">
        <w:rPr>
          <w:rFonts w:cs="Tahoma"/>
          <w:sz w:val="20"/>
          <w:szCs w:val="20"/>
          <w:u w:val="single"/>
        </w:rPr>
        <w:t>povezane družbe</w:t>
      </w:r>
      <w:r w:rsidRPr="00B4484B">
        <w:rPr>
          <w:rFonts w:cs="Tahoma"/>
          <w:sz w:val="20"/>
          <w:szCs w:val="20"/>
        </w:rPr>
        <w:t xml:space="preserve"> z zgoraj navedenim ponudnikom, naslednji gospodarski subjekti:</w:t>
      </w:r>
    </w:p>
    <w:p w14:paraId="32F90F55" w14:textId="77777777" w:rsidR="00201EFB" w:rsidRPr="00B4484B" w:rsidRDefault="00201EFB" w:rsidP="002A2D45">
      <w:pPr>
        <w:keepNext/>
        <w:keepLines/>
        <w:jc w:val="both"/>
        <w:rPr>
          <w:rFonts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341"/>
        <w:gridCol w:w="3619"/>
        <w:gridCol w:w="1854"/>
      </w:tblGrid>
      <w:tr w:rsidR="00201EFB" w:rsidRPr="00B4484B" w14:paraId="63B4452D"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17CDFB8F" w14:textId="77777777" w:rsidR="00201EFB" w:rsidRPr="00B4484B" w:rsidRDefault="00201EFB" w:rsidP="002A2D45">
            <w:pPr>
              <w:keepNext/>
              <w:keepLines/>
              <w:jc w:val="both"/>
              <w:rPr>
                <w:rFonts w:cs="Tahoma"/>
                <w:b/>
                <w:sz w:val="20"/>
                <w:szCs w:val="20"/>
              </w:rPr>
            </w:pPr>
            <w:r w:rsidRPr="00B4484B">
              <w:rPr>
                <w:rFonts w:cs="Tahoma"/>
                <w:b/>
                <w:sz w:val="20"/>
                <w:szCs w:val="20"/>
              </w:rPr>
              <w:t>Št.</w:t>
            </w:r>
          </w:p>
        </w:tc>
        <w:tc>
          <w:tcPr>
            <w:tcW w:w="3376" w:type="dxa"/>
            <w:tcBorders>
              <w:top w:val="single" w:sz="4" w:space="0" w:color="auto"/>
              <w:left w:val="single" w:sz="4" w:space="0" w:color="auto"/>
              <w:bottom w:val="single" w:sz="4" w:space="0" w:color="auto"/>
              <w:right w:val="single" w:sz="4" w:space="0" w:color="auto"/>
            </w:tcBorders>
            <w:hideMark/>
          </w:tcPr>
          <w:p w14:paraId="543861F5" w14:textId="77777777" w:rsidR="00201EFB" w:rsidRPr="00B4484B" w:rsidRDefault="00201EFB" w:rsidP="002A2D45">
            <w:pPr>
              <w:keepNext/>
              <w:keepLines/>
              <w:jc w:val="both"/>
              <w:rPr>
                <w:rFonts w:cs="Tahoma"/>
                <w:b/>
                <w:sz w:val="20"/>
                <w:szCs w:val="20"/>
              </w:rPr>
            </w:pPr>
            <w:r w:rsidRPr="00B4484B">
              <w:rPr>
                <w:rFonts w:cs="Tahoma"/>
                <w:b/>
                <w:sz w:val="20"/>
                <w:szCs w:val="20"/>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1212D903" w14:textId="77777777" w:rsidR="00201EFB" w:rsidRPr="00B4484B" w:rsidRDefault="00201EFB" w:rsidP="002A2D45">
            <w:pPr>
              <w:keepNext/>
              <w:keepLines/>
              <w:jc w:val="both"/>
              <w:rPr>
                <w:rFonts w:cs="Tahoma"/>
                <w:b/>
                <w:sz w:val="20"/>
                <w:szCs w:val="20"/>
              </w:rPr>
            </w:pPr>
            <w:r w:rsidRPr="00B4484B">
              <w:rPr>
                <w:rFonts w:cs="Tahoma"/>
                <w:b/>
                <w:sz w:val="20"/>
                <w:szCs w:val="20"/>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781BF5DE" w14:textId="77777777" w:rsidR="00201EFB" w:rsidRPr="00B4484B" w:rsidRDefault="00201EFB" w:rsidP="002A2D45">
            <w:pPr>
              <w:keepNext/>
              <w:keepLines/>
              <w:jc w:val="both"/>
              <w:rPr>
                <w:rFonts w:cs="Tahoma"/>
                <w:b/>
                <w:sz w:val="20"/>
                <w:szCs w:val="20"/>
              </w:rPr>
            </w:pPr>
            <w:r w:rsidRPr="00B4484B">
              <w:rPr>
                <w:rFonts w:cs="Tahoma"/>
                <w:b/>
                <w:sz w:val="20"/>
                <w:szCs w:val="20"/>
              </w:rPr>
              <w:t>Matična številka</w:t>
            </w:r>
          </w:p>
        </w:tc>
      </w:tr>
      <w:tr w:rsidR="00201EFB" w:rsidRPr="00B4484B" w14:paraId="64620C67"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15CEAF2F" w14:textId="77777777" w:rsidR="00201EFB" w:rsidRPr="00B4484B" w:rsidRDefault="00201EFB" w:rsidP="002A2D45">
            <w:pPr>
              <w:keepNext/>
              <w:keepLines/>
              <w:jc w:val="both"/>
              <w:rPr>
                <w:rFonts w:cs="Tahoma"/>
                <w:b/>
                <w:sz w:val="20"/>
                <w:szCs w:val="20"/>
              </w:rPr>
            </w:pPr>
            <w:r w:rsidRPr="00B4484B">
              <w:rPr>
                <w:rFonts w:cs="Tahoma"/>
                <w:b/>
                <w:sz w:val="20"/>
                <w:szCs w:val="20"/>
              </w:rPr>
              <w:t>1.</w:t>
            </w:r>
          </w:p>
        </w:tc>
        <w:tc>
          <w:tcPr>
            <w:tcW w:w="3376" w:type="dxa"/>
            <w:tcBorders>
              <w:top w:val="single" w:sz="4" w:space="0" w:color="auto"/>
              <w:left w:val="single" w:sz="4" w:space="0" w:color="auto"/>
              <w:bottom w:val="single" w:sz="4" w:space="0" w:color="auto"/>
              <w:right w:val="single" w:sz="4" w:space="0" w:color="auto"/>
            </w:tcBorders>
          </w:tcPr>
          <w:p w14:paraId="35235DC4" w14:textId="77777777" w:rsidR="00201EFB" w:rsidRPr="00B4484B" w:rsidRDefault="00201EFB" w:rsidP="002A2D45">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28D0EAD1" w14:textId="77777777" w:rsidR="00201EFB" w:rsidRPr="00B4484B" w:rsidRDefault="00201EFB" w:rsidP="002A2D45">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71CD19C2" w14:textId="77777777" w:rsidR="00201EFB" w:rsidRPr="00B4484B" w:rsidRDefault="00201EFB" w:rsidP="002A2D45">
            <w:pPr>
              <w:keepNext/>
              <w:keepLines/>
              <w:jc w:val="both"/>
              <w:rPr>
                <w:rFonts w:cs="Tahoma"/>
                <w:b/>
                <w:sz w:val="20"/>
                <w:szCs w:val="20"/>
              </w:rPr>
            </w:pPr>
          </w:p>
        </w:tc>
      </w:tr>
      <w:tr w:rsidR="00201EFB" w:rsidRPr="00B4484B" w14:paraId="1CDC2E85"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2082BF09" w14:textId="77777777" w:rsidR="00201EFB" w:rsidRPr="00B4484B" w:rsidRDefault="00201EFB" w:rsidP="002A2D45">
            <w:pPr>
              <w:keepNext/>
              <w:keepLines/>
              <w:jc w:val="both"/>
              <w:rPr>
                <w:rFonts w:cs="Tahoma"/>
                <w:b/>
                <w:sz w:val="20"/>
                <w:szCs w:val="20"/>
              </w:rPr>
            </w:pPr>
            <w:r w:rsidRPr="00B4484B">
              <w:rPr>
                <w:rFonts w:cs="Tahoma"/>
                <w:b/>
                <w:sz w:val="20"/>
                <w:szCs w:val="20"/>
              </w:rPr>
              <w:t>2.</w:t>
            </w:r>
          </w:p>
        </w:tc>
        <w:tc>
          <w:tcPr>
            <w:tcW w:w="3376" w:type="dxa"/>
            <w:tcBorders>
              <w:top w:val="single" w:sz="4" w:space="0" w:color="auto"/>
              <w:left w:val="single" w:sz="4" w:space="0" w:color="auto"/>
              <w:bottom w:val="single" w:sz="4" w:space="0" w:color="auto"/>
              <w:right w:val="single" w:sz="4" w:space="0" w:color="auto"/>
            </w:tcBorders>
          </w:tcPr>
          <w:p w14:paraId="52E77A29" w14:textId="77777777" w:rsidR="00201EFB" w:rsidRPr="00B4484B" w:rsidRDefault="00201EFB" w:rsidP="002A2D45">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15465216" w14:textId="77777777" w:rsidR="00201EFB" w:rsidRPr="00B4484B" w:rsidRDefault="00201EFB" w:rsidP="002A2D45">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45C7CBA4" w14:textId="77777777" w:rsidR="00201EFB" w:rsidRPr="00B4484B" w:rsidRDefault="00201EFB" w:rsidP="002A2D45">
            <w:pPr>
              <w:keepNext/>
              <w:keepLines/>
              <w:jc w:val="both"/>
              <w:rPr>
                <w:rFonts w:cs="Tahoma"/>
                <w:b/>
                <w:sz w:val="20"/>
                <w:szCs w:val="20"/>
              </w:rPr>
            </w:pPr>
          </w:p>
        </w:tc>
      </w:tr>
      <w:tr w:rsidR="00201EFB" w:rsidRPr="00B4484B" w14:paraId="0CB8F972"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45F152EC" w14:textId="77777777" w:rsidR="00201EFB" w:rsidRPr="00B4484B" w:rsidRDefault="00201EFB" w:rsidP="002A2D45">
            <w:pPr>
              <w:keepNext/>
              <w:keepLines/>
              <w:jc w:val="both"/>
              <w:rPr>
                <w:rFonts w:cs="Tahoma"/>
                <w:b/>
                <w:sz w:val="20"/>
                <w:szCs w:val="20"/>
              </w:rPr>
            </w:pPr>
            <w:r w:rsidRPr="00B4484B">
              <w:rPr>
                <w:rFonts w:cs="Tahoma"/>
                <w:b/>
                <w:sz w:val="20"/>
                <w:szCs w:val="20"/>
              </w:rPr>
              <w:t>3.</w:t>
            </w:r>
          </w:p>
        </w:tc>
        <w:tc>
          <w:tcPr>
            <w:tcW w:w="3376" w:type="dxa"/>
            <w:tcBorders>
              <w:top w:val="single" w:sz="4" w:space="0" w:color="auto"/>
              <w:left w:val="single" w:sz="4" w:space="0" w:color="auto"/>
              <w:bottom w:val="single" w:sz="4" w:space="0" w:color="auto"/>
              <w:right w:val="single" w:sz="4" w:space="0" w:color="auto"/>
            </w:tcBorders>
          </w:tcPr>
          <w:p w14:paraId="560700D3" w14:textId="77777777" w:rsidR="00201EFB" w:rsidRPr="00B4484B" w:rsidRDefault="00201EFB" w:rsidP="002A2D45">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65B7775E" w14:textId="77777777" w:rsidR="00201EFB" w:rsidRPr="00B4484B" w:rsidRDefault="00201EFB" w:rsidP="002A2D45">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4A6B2D63" w14:textId="77777777" w:rsidR="00201EFB" w:rsidRPr="00B4484B" w:rsidRDefault="00201EFB" w:rsidP="002A2D45">
            <w:pPr>
              <w:keepNext/>
              <w:keepLines/>
              <w:jc w:val="both"/>
              <w:rPr>
                <w:rFonts w:cs="Tahoma"/>
                <w:b/>
                <w:sz w:val="20"/>
                <w:szCs w:val="20"/>
              </w:rPr>
            </w:pPr>
          </w:p>
        </w:tc>
      </w:tr>
      <w:tr w:rsidR="00201EFB" w:rsidRPr="00B4484B" w14:paraId="5740CFE5"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2F465305" w14:textId="77777777" w:rsidR="00201EFB" w:rsidRPr="00B4484B" w:rsidRDefault="00201EFB" w:rsidP="002A2D45">
            <w:pPr>
              <w:keepNext/>
              <w:keepLines/>
              <w:jc w:val="both"/>
              <w:rPr>
                <w:rFonts w:cs="Tahoma"/>
                <w:b/>
                <w:sz w:val="20"/>
                <w:szCs w:val="20"/>
              </w:rPr>
            </w:pPr>
            <w:r w:rsidRPr="00B4484B">
              <w:rPr>
                <w:rFonts w:cs="Tahoma"/>
                <w:b/>
                <w:sz w:val="20"/>
                <w:szCs w:val="20"/>
              </w:rPr>
              <w:t>4.</w:t>
            </w:r>
          </w:p>
        </w:tc>
        <w:tc>
          <w:tcPr>
            <w:tcW w:w="3376" w:type="dxa"/>
            <w:tcBorders>
              <w:top w:val="single" w:sz="4" w:space="0" w:color="auto"/>
              <w:left w:val="single" w:sz="4" w:space="0" w:color="auto"/>
              <w:bottom w:val="single" w:sz="4" w:space="0" w:color="auto"/>
              <w:right w:val="single" w:sz="4" w:space="0" w:color="auto"/>
            </w:tcBorders>
          </w:tcPr>
          <w:p w14:paraId="37EBC108" w14:textId="77777777" w:rsidR="00201EFB" w:rsidRPr="00B4484B" w:rsidRDefault="00201EFB" w:rsidP="002A2D45">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6A591E0E" w14:textId="77777777" w:rsidR="00201EFB" w:rsidRPr="00B4484B" w:rsidRDefault="00201EFB" w:rsidP="002A2D45">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77E2EA3B" w14:textId="77777777" w:rsidR="00201EFB" w:rsidRPr="00B4484B" w:rsidRDefault="00201EFB" w:rsidP="002A2D45">
            <w:pPr>
              <w:keepNext/>
              <w:keepLines/>
              <w:jc w:val="both"/>
              <w:rPr>
                <w:rFonts w:cs="Tahoma"/>
                <w:b/>
                <w:sz w:val="20"/>
                <w:szCs w:val="20"/>
              </w:rPr>
            </w:pPr>
          </w:p>
        </w:tc>
      </w:tr>
      <w:tr w:rsidR="00201EFB" w:rsidRPr="00B4484B" w14:paraId="56B60296"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6C7464C6" w14:textId="77777777" w:rsidR="00201EFB" w:rsidRPr="00B4484B" w:rsidRDefault="00201EFB" w:rsidP="002A2D45">
            <w:pPr>
              <w:keepNext/>
              <w:keepLines/>
              <w:jc w:val="both"/>
              <w:rPr>
                <w:rFonts w:cs="Tahoma"/>
                <w:b/>
                <w:sz w:val="20"/>
                <w:szCs w:val="20"/>
              </w:rPr>
            </w:pPr>
            <w:r w:rsidRPr="00B4484B">
              <w:rPr>
                <w:rFonts w:cs="Tahoma"/>
                <w:b/>
                <w:sz w:val="20"/>
                <w:szCs w:val="20"/>
              </w:rPr>
              <w:t>5.</w:t>
            </w:r>
          </w:p>
        </w:tc>
        <w:tc>
          <w:tcPr>
            <w:tcW w:w="3376" w:type="dxa"/>
            <w:tcBorders>
              <w:top w:val="single" w:sz="4" w:space="0" w:color="auto"/>
              <w:left w:val="single" w:sz="4" w:space="0" w:color="auto"/>
              <w:bottom w:val="single" w:sz="4" w:space="0" w:color="auto"/>
              <w:right w:val="single" w:sz="4" w:space="0" w:color="auto"/>
            </w:tcBorders>
          </w:tcPr>
          <w:p w14:paraId="484ADEF0" w14:textId="77777777" w:rsidR="00201EFB" w:rsidRPr="00B4484B" w:rsidRDefault="00201EFB" w:rsidP="002A2D45">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7B578350" w14:textId="77777777" w:rsidR="00201EFB" w:rsidRPr="00B4484B" w:rsidRDefault="00201EFB" w:rsidP="002A2D45">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67558401" w14:textId="77777777" w:rsidR="00201EFB" w:rsidRPr="00B4484B" w:rsidRDefault="00201EFB" w:rsidP="002A2D45">
            <w:pPr>
              <w:keepNext/>
              <w:keepLines/>
              <w:jc w:val="both"/>
              <w:rPr>
                <w:rFonts w:cs="Tahoma"/>
                <w:b/>
                <w:sz w:val="20"/>
                <w:szCs w:val="20"/>
              </w:rPr>
            </w:pPr>
          </w:p>
        </w:tc>
      </w:tr>
      <w:tr w:rsidR="00201EFB" w:rsidRPr="00B4484B" w14:paraId="3F2F672F"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1F8E27BC" w14:textId="77777777" w:rsidR="00201EFB" w:rsidRPr="00B4484B" w:rsidRDefault="00201EFB" w:rsidP="002A2D45">
            <w:pPr>
              <w:keepNext/>
              <w:keepLines/>
              <w:jc w:val="both"/>
              <w:rPr>
                <w:rFonts w:cs="Tahoma"/>
                <w:b/>
                <w:sz w:val="20"/>
                <w:szCs w:val="20"/>
              </w:rPr>
            </w:pPr>
            <w:r w:rsidRPr="00B4484B">
              <w:rPr>
                <w:rFonts w:cs="Tahoma"/>
                <w:b/>
                <w:sz w:val="20"/>
                <w:szCs w:val="20"/>
              </w:rPr>
              <w:t>….</w:t>
            </w:r>
          </w:p>
        </w:tc>
        <w:tc>
          <w:tcPr>
            <w:tcW w:w="3376" w:type="dxa"/>
            <w:tcBorders>
              <w:top w:val="single" w:sz="4" w:space="0" w:color="auto"/>
              <w:left w:val="single" w:sz="4" w:space="0" w:color="auto"/>
              <w:bottom w:val="single" w:sz="4" w:space="0" w:color="auto"/>
              <w:right w:val="single" w:sz="4" w:space="0" w:color="auto"/>
            </w:tcBorders>
          </w:tcPr>
          <w:p w14:paraId="2B9718B6" w14:textId="77777777" w:rsidR="00201EFB" w:rsidRPr="00B4484B" w:rsidRDefault="00201EFB" w:rsidP="002A2D45">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5E9BC78C" w14:textId="77777777" w:rsidR="00201EFB" w:rsidRPr="00B4484B" w:rsidRDefault="00201EFB" w:rsidP="002A2D45">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19432000" w14:textId="77777777" w:rsidR="00201EFB" w:rsidRPr="00B4484B" w:rsidRDefault="00201EFB" w:rsidP="002A2D45">
            <w:pPr>
              <w:keepNext/>
              <w:keepLines/>
              <w:jc w:val="both"/>
              <w:rPr>
                <w:rFonts w:cs="Tahoma"/>
                <w:b/>
                <w:sz w:val="20"/>
                <w:szCs w:val="20"/>
              </w:rPr>
            </w:pPr>
          </w:p>
        </w:tc>
      </w:tr>
    </w:tbl>
    <w:p w14:paraId="18963EFB" w14:textId="77777777" w:rsidR="00201EFB" w:rsidRPr="00B4484B" w:rsidRDefault="00201EFB" w:rsidP="002A2D45">
      <w:pPr>
        <w:keepNext/>
        <w:keepLines/>
        <w:jc w:val="both"/>
        <w:rPr>
          <w:rFonts w:cs="Tahoma"/>
          <w:b/>
          <w:sz w:val="20"/>
          <w:szCs w:val="20"/>
        </w:rPr>
      </w:pPr>
    </w:p>
    <w:p w14:paraId="56FAF2E8" w14:textId="77777777" w:rsidR="00201EFB" w:rsidRPr="00B4484B" w:rsidRDefault="00201EFB" w:rsidP="002A2D45">
      <w:pPr>
        <w:keepNext/>
        <w:keepLines/>
        <w:jc w:val="both"/>
        <w:rPr>
          <w:rFonts w:cs="Tahoma"/>
          <w:sz w:val="20"/>
          <w:szCs w:val="20"/>
        </w:rPr>
      </w:pPr>
    </w:p>
    <w:p w14:paraId="7445924F" w14:textId="77777777" w:rsidR="00201EFB" w:rsidRPr="00B4484B" w:rsidRDefault="00201EFB" w:rsidP="002A2D45">
      <w:pPr>
        <w:keepNext/>
        <w:keepLines/>
        <w:jc w:val="both"/>
        <w:rPr>
          <w:rFonts w:cs="Tahoma"/>
          <w:sz w:val="20"/>
          <w:szCs w:val="20"/>
        </w:rPr>
      </w:pPr>
      <w:r w:rsidRPr="00B4484B">
        <w:rPr>
          <w:rFonts w:cs="Tahoma"/>
          <w:sz w:val="20"/>
          <w:szCs w:val="20"/>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2C0ACD59" w14:textId="77777777" w:rsidR="00201EFB" w:rsidRPr="00B4484B" w:rsidRDefault="00201EFB" w:rsidP="002A2D45">
      <w:pPr>
        <w:keepNext/>
        <w:keepLines/>
        <w:jc w:val="both"/>
        <w:rPr>
          <w:rFonts w:cs="Tahoma"/>
          <w:sz w:val="20"/>
          <w:szCs w:val="20"/>
        </w:rPr>
      </w:pPr>
    </w:p>
    <w:p w14:paraId="3574917F" w14:textId="131F8E82" w:rsidR="00201EFB" w:rsidRPr="00B4484B" w:rsidRDefault="00201EFB" w:rsidP="002A2D45">
      <w:pPr>
        <w:keepNext/>
        <w:keepLines/>
        <w:jc w:val="both"/>
        <w:rPr>
          <w:rFonts w:cs="Tahoma"/>
          <w:sz w:val="20"/>
          <w:szCs w:val="20"/>
        </w:rPr>
      </w:pPr>
      <w:r w:rsidRPr="00B4484B">
        <w:rPr>
          <w:rFonts w:cs="Tahoma"/>
          <w:sz w:val="20"/>
          <w:szCs w:val="20"/>
        </w:rPr>
        <w:t xml:space="preserve">S podpisom te izjave jamčim za točnost in resničnost podatkov ter se zavedam, da je </w:t>
      </w:r>
      <w:r w:rsidR="00336B0C" w:rsidRPr="00B4484B">
        <w:rPr>
          <w:rFonts w:cs="Tahoma"/>
          <w:sz w:val="20"/>
          <w:szCs w:val="20"/>
        </w:rPr>
        <w:t>pogodba</w:t>
      </w:r>
      <w:r w:rsidR="00D85714" w:rsidRPr="00B4484B">
        <w:rPr>
          <w:rFonts w:cs="Tahoma"/>
          <w:sz w:val="20"/>
          <w:szCs w:val="20"/>
        </w:rPr>
        <w:t xml:space="preserve"> </w:t>
      </w:r>
      <w:r w:rsidRPr="00B4484B">
        <w:rPr>
          <w:rFonts w:cs="Tahoma"/>
          <w:sz w:val="20"/>
          <w:szCs w:val="20"/>
        </w:rPr>
        <w:t>v primeru lažne izjave ali neresničnih podatkov o dejstvih v izjavi ničn</w:t>
      </w:r>
      <w:r w:rsidR="00336B0C" w:rsidRPr="00B4484B">
        <w:rPr>
          <w:rFonts w:cs="Tahoma"/>
          <w:sz w:val="20"/>
          <w:szCs w:val="20"/>
        </w:rPr>
        <w:t>a</w:t>
      </w:r>
      <w:r w:rsidRPr="00B4484B">
        <w:rPr>
          <w:rFonts w:cs="Tahoma"/>
          <w:sz w:val="20"/>
          <w:szCs w:val="20"/>
        </w:rPr>
        <w:t>. Zavezujem se, da bom naročnika obvestil o vsaki spremembi posredovanih podatkov.</w:t>
      </w:r>
    </w:p>
    <w:p w14:paraId="53FE7786" w14:textId="77777777" w:rsidR="00201EFB" w:rsidRPr="00B4484B" w:rsidRDefault="00201EFB" w:rsidP="002A2D45">
      <w:pPr>
        <w:keepNext/>
        <w:keepLines/>
        <w:jc w:val="both"/>
        <w:rPr>
          <w:rFonts w:cs="Tahoma"/>
          <w:b/>
          <w:sz w:val="20"/>
          <w:szCs w:val="20"/>
        </w:rPr>
      </w:pPr>
    </w:p>
    <w:p w14:paraId="643C26F8" w14:textId="77777777" w:rsidR="00201EFB" w:rsidRPr="00B4484B" w:rsidRDefault="00201EFB" w:rsidP="002A2D45">
      <w:pPr>
        <w:keepNext/>
        <w:keepLines/>
        <w:jc w:val="both"/>
        <w:rPr>
          <w:rFonts w:cs="Tahoma"/>
          <w:i/>
          <w:sz w:val="20"/>
          <w:szCs w:val="20"/>
          <w:u w:val="single"/>
        </w:rPr>
      </w:pPr>
      <w:r w:rsidRPr="00B4484B">
        <w:rPr>
          <w:rFonts w:cs="Tahoma"/>
          <w:i/>
          <w:sz w:val="20"/>
          <w:szCs w:val="20"/>
          <w:u w:val="single"/>
        </w:rPr>
        <w:t>Vse izjave podajamo pod kazensko in materialno odgovornostjo.</w:t>
      </w:r>
    </w:p>
    <w:p w14:paraId="72AFE962" w14:textId="77777777" w:rsidR="00201EFB" w:rsidRPr="00B4484B" w:rsidRDefault="00201EFB" w:rsidP="002A2D45">
      <w:pPr>
        <w:keepNext/>
        <w:keepLines/>
        <w:jc w:val="both"/>
        <w:rPr>
          <w:rFonts w:cs="Tahoma"/>
          <w:b/>
          <w:sz w:val="20"/>
          <w:szCs w:val="20"/>
        </w:rPr>
      </w:pPr>
    </w:p>
    <w:p w14:paraId="61994704" w14:textId="77777777" w:rsidR="00201EFB" w:rsidRPr="00B4484B" w:rsidRDefault="00201EFB" w:rsidP="002A2D45">
      <w:pPr>
        <w:keepNext/>
        <w:keepLines/>
        <w:jc w:val="both"/>
        <w:rPr>
          <w:rFonts w:cs="Tahoma"/>
          <w:b/>
          <w:sz w:val="20"/>
          <w:szCs w:val="20"/>
        </w:rPr>
      </w:pPr>
    </w:p>
    <w:p w14:paraId="50464C61" w14:textId="77777777" w:rsidR="001A2BBF" w:rsidRPr="00B4484B" w:rsidRDefault="001A2BBF" w:rsidP="002A2D45">
      <w:pPr>
        <w:keepNext/>
        <w:keepLines/>
        <w:jc w:val="both"/>
        <w:rPr>
          <w:rFonts w:cs="Tahoma"/>
          <w:b/>
          <w:sz w:val="20"/>
          <w:szCs w:val="20"/>
        </w:rPr>
      </w:pPr>
    </w:p>
    <w:p w14:paraId="33ECFC9B" w14:textId="77777777" w:rsidR="001A2BBF" w:rsidRPr="00B4484B" w:rsidRDefault="001A2BBF" w:rsidP="002A2D45">
      <w:pPr>
        <w:keepNext/>
        <w:keepLines/>
        <w:jc w:val="both"/>
        <w:rPr>
          <w:rFonts w:cs="Tahoma"/>
          <w:b/>
          <w:sz w:val="20"/>
          <w:szCs w:val="20"/>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1A2BBF" w:rsidRPr="00B4484B" w14:paraId="5135D6D9" w14:textId="77777777" w:rsidTr="001E0D6A">
        <w:trPr>
          <w:trHeight w:val="235"/>
        </w:trPr>
        <w:tc>
          <w:tcPr>
            <w:tcW w:w="3402" w:type="dxa"/>
            <w:tcBorders>
              <w:bottom w:val="single" w:sz="4" w:space="0" w:color="auto"/>
            </w:tcBorders>
          </w:tcPr>
          <w:p w14:paraId="25A39835" w14:textId="77777777" w:rsidR="001A2BBF" w:rsidRPr="00B4484B" w:rsidRDefault="001A2BBF" w:rsidP="002A2D45">
            <w:pPr>
              <w:keepNext/>
              <w:keepLines/>
              <w:jc w:val="both"/>
              <w:rPr>
                <w:rFonts w:cs="Tahoma"/>
                <w:snapToGrid w:val="0"/>
                <w:color w:val="000000"/>
                <w:sz w:val="20"/>
                <w:szCs w:val="20"/>
              </w:rPr>
            </w:pPr>
          </w:p>
        </w:tc>
        <w:tc>
          <w:tcPr>
            <w:tcW w:w="2977" w:type="dxa"/>
          </w:tcPr>
          <w:p w14:paraId="1012F130" w14:textId="77777777" w:rsidR="001A2BBF" w:rsidRPr="00B4484B" w:rsidRDefault="001A2BBF" w:rsidP="002A2D45">
            <w:pPr>
              <w:keepNext/>
              <w:keepLines/>
              <w:jc w:val="center"/>
              <w:rPr>
                <w:rFonts w:cs="Tahoma"/>
                <w:snapToGrid w:val="0"/>
                <w:color w:val="000000"/>
                <w:sz w:val="20"/>
                <w:szCs w:val="20"/>
              </w:rPr>
            </w:pPr>
          </w:p>
        </w:tc>
        <w:tc>
          <w:tcPr>
            <w:tcW w:w="3119" w:type="dxa"/>
            <w:tcBorders>
              <w:bottom w:val="single" w:sz="4" w:space="0" w:color="auto"/>
            </w:tcBorders>
          </w:tcPr>
          <w:p w14:paraId="41BB804D" w14:textId="77777777" w:rsidR="001A2BBF" w:rsidRPr="00B4484B" w:rsidRDefault="001A2BBF" w:rsidP="002A2D45">
            <w:pPr>
              <w:keepNext/>
              <w:keepLines/>
              <w:tabs>
                <w:tab w:val="left" w:pos="567"/>
                <w:tab w:val="num" w:pos="851"/>
                <w:tab w:val="left" w:pos="993"/>
              </w:tabs>
              <w:jc w:val="both"/>
              <w:rPr>
                <w:rFonts w:cs="Tahoma"/>
                <w:snapToGrid w:val="0"/>
                <w:color w:val="000000"/>
                <w:sz w:val="28"/>
                <w:szCs w:val="20"/>
              </w:rPr>
            </w:pPr>
          </w:p>
        </w:tc>
      </w:tr>
      <w:tr w:rsidR="001A2BBF" w:rsidRPr="00B4484B" w14:paraId="034A70AE" w14:textId="77777777" w:rsidTr="001E0D6A">
        <w:trPr>
          <w:trHeight w:val="235"/>
        </w:trPr>
        <w:tc>
          <w:tcPr>
            <w:tcW w:w="3402" w:type="dxa"/>
            <w:tcBorders>
              <w:top w:val="single" w:sz="4" w:space="0" w:color="auto"/>
            </w:tcBorders>
          </w:tcPr>
          <w:p w14:paraId="19802A9C" w14:textId="77777777" w:rsidR="001A2BBF" w:rsidRPr="00B4484B" w:rsidRDefault="001A2BBF" w:rsidP="002A2D45">
            <w:pPr>
              <w:keepNext/>
              <w:keepLines/>
              <w:jc w:val="center"/>
              <w:rPr>
                <w:rFonts w:cs="Tahoma"/>
                <w:snapToGrid w:val="0"/>
                <w:color w:val="000000"/>
                <w:sz w:val="20"/>
                <w:szCs w:val="20"/>
              </w:rPr>
            </w:pPr>
            <w:r w:rsidRPr="00B4484B">
              <w:rPr>
                <w:rFonts w:cs="Tahoma"/>
                <w:snapToGrid w:val="0"/>
                <w:color w:val="000000"/>
                <w:sz w:val="20"/>
                <w:szCs w:val="20"/>
              </w:rPr>
              <w:t>(Kraj, datum)</w:t>
            </w:r>
          </w:p>
        </w:tc>
        <w:tc>
          <w:tcPr>
            <w:tcW w:w="2977" w:type="dxa"/>
          </w:tcPr>
          <w:p w14:paraId="64EF6C1A" w14:textId="77777777" w:rsidR="001A2BBF" w:rsidRPr="00B4484B" w:rsidRDefault="001A2BBF" w:rsidP="002A2D45">
            <w:pPr>
              <w:keepNext/>
              <w:keepLines/>
              <w:jc w:val="center"/>
              <w:rPr>
                <w:rFonts w:cs="Tahoma"/>
                <w:snapToGrid w:val="0"/>
                <w:color w:val="000000"/>
                <w:sz w:val="20"/>
                <w:szCs w:val="20"/>
              </w:rPr>
            </w:pPr>
            <w:r w:rsidRPr="00B4484B">
              <w:rPr>
                <w:rFonts w:cs="Tahoma"/>
                <w:snapToGrid w:val="0"/>
                <w:color w:val="000000"/>
                <w:sz w:val="20"/>
                <w:szCs w:val="20"/>
              </w:rPr>
              <w:t>žig</w:t>
            </w:r>
          </w:p>
        </w:tc>
        <w:tc>
          <w:tcPr>
            <w:tcW w:w="3119" w:type="dxa"/>
            <w:tcBorders>
              <w:top w:val="single" w:sz="4" w:space="0" w:color="auto"/>
            </w:tcBorders>
          </w:tcPr>
          <w:p w14:paraId="5012FB95" w14:textId="77777777" w:rsidR="001A2BBF" w:rsidRPr="00B4484B" w:rsidRDefault="001A2BBF" w:rsidP="002A2D45">
            <w:pPr>
              <w:keepNext/>
              <w:keepLines/>
              <w:jc w:val="center"/>
              <w:rPr>
                <w:rFonts w:cs="Tahoma"/>
                <w:snapToGrid w:val="0"/>
                <w:color w:val="000000"/>
                <w:sz w:val="20"/>
                <w:szCs w:val="20"/>
              </w:rPr>
            </w:pPr>
            <w:r w:rsidRPr="00B4484B">
              <w:rPr>
                <w:rFonts w:cs="Tahoma"/>
                <w:snapToGrid w:val="0"/>
                <w:color w:val="000000"/>
                <w:sz w:val="20"/>
                <w:szCs w:val="20"/>
              </w:rPr>
              <w:t>(Podpis odgovorne osebe)</w:t>
            </w:r>
          </w:p>
        </w:tc>
      </w:tr>
    </w:tbl>
    <w:p w14:paraId="59D165C0" w14:textId="77777777" w:rsidR="001A2BBF" w:rsidRPr="00B4484B" w:rsidRDefault="001A2BBF" w:rsidP="002A2D45">
      <w:pPr>
        <w:keepNext/>
        <w:keepLines/>
        <w:jc w:val="both"/>
        <w:rPr>
          <w:rFonts w:cs="Tahoma"/>
          <w:b/>
          <w:sz w:val="20"/>
          <w:szCs w:val="20"/>
        </w:rPr>
      </w:pPr>
    </w:p>
    <w:p w14:paraId="51396CD7" w14:textId="77777777" w:rsidR="001A2BBF" w:rsidRPr="00B4484B" w:rsidRDefault="001A2BBF" w:rsidP="002A2D45">
      <w:pPr>
        <w:keepNext/>
        <w:keepLines/>
        <w:jc w:val="both"/>
        <w:rPr>
          <w:rFonts w:cs="Tahoma"/>
          <w:b/>
          <w:sz w:val="20"/>
          <w:szCs w:val="20"/>
        </w:rPr>
      </w:pPr>
    </w:p>
    <w:p w14:paraId="231148C7" w14:textId="77777777" w:rsidR="001A2BBF" w:rsidRPr="00B4484B" w:rsidRDefault="001A2BBF" w:rsidP="002A2D45">
      <w:pPr>
        <w:keepNext/>
        <w:keepLines/>
        <w:jc w:val="both"/>
        <w:rPr>
          <w:rFonts w:cs="Tahoma"/>
          <w:b/>
          <w:sz w:val="20"/>
          <w:szCs w:val="20"/>
        </w:rPr>
      </w:pPr>
    </w:p>
    <w:p w14:paraId="6921B782" w14:textId="77777777" w:rsidR="00201EFB" w:rsidRPr="00B4484B" w:rsidRDefault="00201EFB" w:rsidP="002A2D45">
      <w:pPr>
        <w:keepNext/>
        <w:keepLines/>
        <w:rPr>
          <w:rFonts w:ascii="Times New Roman" w:hAnsi="Times New Roman"/>
          <w:sz w:val="20"/>
          <w:szCs w:val="20"/>
        </w:rPr>
      </w:pPr>
    </w:p>
    <w:p w14:paraId="4D89DF6D" w14:textId="77777777" w:rsidR="00563AA6" w:rsidRPr="00B4484B" w:rsidRDefault="00563AA6" w:rsidP="002A2D45">
      <w:pPr>
        <w:keepNext/>
        <w:keepLines/>
        <w:rPr>
          <w:rFonts w:ascii="Times New Roman" w:hAnsi="Times New Roman"/>
          <w:sz w:val="20"/>
          <w:szCs w:val="20"/>
        </w:rPr>
      </w:pPr>
    </w:p>
    <w:p w14:paraId="3D4D3356" w14:textId="77777777" w:rsidR="0077054B" w:rsidRPr="00B4484B" w:rsidRDefault="0077054B" w:rsidP="002A2D45">
      <w:pPr>
        <w:keepNext/>
        <w:keepLines/>
        <w:rPr>
          <w:rFonts w:ascii="Times New Roman" w:hAnsi="Times New Roman"/>
          <w:sz w:val="20"/>
          <w:szCs w:val="20"/>
        </w:rPr>
      </w:pPr>
    </w:p>
    <w:p w14:paraId="55B742CE" w14:textId="77777777" w:rsidR="00563AA6" w:rsidRPr="00B4484B" w:rsidRDefault="00563AA6" w:rsidP="002A2D45">
      <w:pPr>
        <w:keepNext/>
        <w:keepLines/>
        <w:rPr>
          <w:rFonts w:ascii="Times New Roman" w:hAnsi="Times New Roman"/>
          <w:sz w:val="20"/>
          <w:szCs w:val="20"/>
        </w:rPr>
      </w:pPr>
    </w:p>
    <w:p w14:paraId="728ACD7F" w14:textId="77777777" w:rsidR="0077054B" w:rsidRPr="00B4484B" w:rsidRDefault="0077054B" w:rsidP="002A2D45">
      <w:pPr>
        <w:keepNext/>
        <w:keepLines/>
        <w:spacing w:after="40"/>
        <w:jc w:val="both"/>
        <w:rPr>
          <w:rFonts w:cs="Tahoma"/>
          <w:b/>
          <w:i/>
          <w:sz w:val="18"/>
          <w:szCs w:val="18"/>
          <w:u w:val="single"/>
        </w:rPr>
      </w:pPr>
      <w:r w:rsidRPr="00B4484B">
        <w:rPr>
          <w:rFonts w:cs="Tahoma"/>
          <w:b/>
          <w:i/>
          <w:sz w:val="18"/>
          <w:szCs w:val="18"/>
          <w:u w:val="single"/>
        </w:rPr>
        <w:t xml:space="preserve">Navodilo:  </w:t>
      </w:r>
      <w:r w:rsidRPr="00B4484B">
        <w:rPr>
          <w:rFonts w:cs="Tahoma"/>
          <w:i/>
          <w:iCs/>
          <w:sz w:val="18"/>
          <w:szCs w:val="22"/>
        </w:rPr>
        <w:t xml:space="preserve">Izjavo izpolni in podpiše </w:t>
      </w:r>
      <w:r w:rsidRPr="00B4484B">
        <w:rPr>
          <w:rFonts w:cs="Tahoma"/>
          <w:i/>
          <w:iCs/>
          <w:sz w:val="18"/>
          <w:szCs w:val="22"/>
          <w:u w:val="single"/>
        </w:rPr>
        <w:t>ponudnik</w:t>
      </w:r>
      <w:r w:rsidRPr="00B4484B">
        <w:rPr>
          <w:rFonts w:cs="Tahoma"/>
          <w:i/>
          <w:iCs/>
          <w:sz w:val="18"/>
          <w:szCs w:val="22"/>
        </w:rPr>
        <w:t xml:space="preserve">, kot tudi vsi </w:t>
      </w:r>
      <w:r w:rsidRPr="00B4484B">
        <w:rPr>
          <w:rFonts w:cs="Tahoma"/>
          <w:i/>
          <w:iCs/>
          <w:sz w:val="18"/>
          <w:szCs w:val="22"/>
          <w:u w:val="single"/>
        </w:rPr>
        <w:t>posamezni člani skupine ponudnikov</w:t>
      </w:r>
      <w:r w:rsidRPr="00B4484B">
        <w:rPr>
          <w:rFonts w:cs="Tahoma"/>
          <w:i/>
          <w:iCs/>
          <w:sz w:val="18"/>
          <w:szCs w:val="22"/>
        </w:rPr>
        <w:t xml:space="preserve"> (partnerji) v primeru skupne ponudbe, ter vsi morebitni </w:t>
      </w:r>
      <w:r w:rsidRPr="00B4484B">
        <w:rPr>
          <w:rFonts w:cs="Tahoma"/>
          <w:i/>
          <w:iCs/>
          <w:sz w:val="18"/>
          <w:szCs w:val="22"/>
          <w:u w:val="single"/>
        </w:rPr>
        <w:t>podizvajalci</w:t>
      </w:r>
      <w:r w:rsidRPr="00B4484B">
        <w:rPr>
          <w:rFonts w:cs="Tahoma"/>
          <w:i/>
          <w:iCs/>
          <w:sz w:val="18"/>
          <w:szCs w:val="22"/>
        </w:rPr>
        <w:t xml:space="preserve"> (če ponudnik izvaja javno naročilo s podizvajalci) in vsi drugi </w:t>
      </w:r>
      <w:r w:rsidRPr="00B4484B">
        <w:rPr>
          <w:rFonts w:cs="Tahoma"/>
          <w:i/>
          <w:iCs/>
          <w:sz w:val="18"/>
          <w:szCs w:val="22"/>
          <w:u w:val="single"/>
        </w:rPr>
        <w:t>subjekti</w:t>
      </w:r>
      <w:r w:rsidRPr="00B4484B">
        <w:rPr>
          <w:rFonts w:cs="Tahoma"/>
          <w:i/>
          <w:iCs/>
          <w:sz w:val="18"/>
          <w:szCs w:val="22"/>
        </w:rPr>
        <w:t>, katerih zmogljivost uporablja ponudnik (v kolikor bo ponudnik uporabil zmogljivosti drugih subjektov).</w:t>
      </w:r>
    </w:p>
    <w:p w14:paraId="51FA7A38" w14:textId="77777777" w:rsidR="0077054B" w:rsidRPr="00B4484B" w:rsidRDefault="0077054B" w:rsidP="002A2D45">
      <w:pPr>
        <w:keepNext/>
        <w:keepLines/>
        <w:tabs>
          <w:tab w:val="left" w:pos="284"/>
        </w:tabs>
        <w:jc w:val="both"/>
        <w:rPr>
          <w:rFonts w:cs="Tahoma"/>
          <w:sz w:val="20"/>
          <w:szCs w:val="20"/>
        </w:rPr>
      </w:pPr>
    </w:p>
    <w:p w14:paraId="112FA491" w14:textId="77777777" w:rsidR="0077054B" w:rsidRPr="00B4484B" w:rsidRDefault="0077054B" w:rsidP="002A2D45">
      <w:pPr>
        <w:keepNext/>
        <w:keepLines/>
        <w:tabs>
          <w:tab w:val="left" w:pos="284"/>
        </w:tabs>
        <w:jc w:val="both"/>
        <w:rPr>
          <w:rFonts w:cs="Tahoma"/>
          <w:sz w:val="20"/>
          <w:szCs w:val="20"/>
        </w:rPr>
      </w:pPr>
    </w:p>
    <w:p w14:paraId="6BC90991" w14:textId="77777777" w:rsidR="0077054B" w:rsidRPr="00B4484B" w:rsidRDefault="0077054B" w:rsidP="002A2D45">
      <w:pPr>
        <w:keepNext/>
        <w:keepLines/>
        <w:spacing w:after="40"/>
        <w:jc w:val="both"/>
        <w:rPr>
          <w:rFonts w:cs="Tahoma"/>
          <w:b/>
          <w:i/>
          <w:sz w:val="18"/>
          <w:szCs w:val="18"/>
          <w:u w:val="single"/>
        </w:rPr>
      </w:pPr>
      <w:r w:rsidRPr="00B4484B">
        <w:rPr>
          <w:rFonts w:cs="Tahoma"/>
          <w:b/>
          <w:i/>
          <w:sz w:val="18"/>
          <w:szCs w:val="18"/>
          <w:u w:val="single"/>
        </w:rPr>
        <w:t xml:space="preserve">Opomba:  </w:t>
      </w:r>
      <w:r w:rsidRPr="00B4484B">
        <w:rPr>
          <w:rFonts w:cs="Tahoma"/>
          <w:i/>
          <w:iCs/>
          <w:sz w:val="18"/>
          <w:szCs w:val="22"/>
        </w:rPr>
        <w:t xml:space="preserve">V skladu z odgovorom Komisije za preprečevanje korupcije na vprašanje št. 214 z dne 23.2.2012 v zadevi pod št. 0672-1/2012-39 (objavljeno na spletni strani </w:t>
      </w:r>
      <w:hyperlink r:id="rId13" w:history="1">
        <w:r w:rsidRPr="00B4484B">
          <w:rPr>
            <w:rFonts w:cs="Tahoma"/>
            <w:i/>
            <w:iCs/>
            <w:sz w:val="18"/>
            <w:szCs w:val="22"/>
          </w:rPr>
          <w:t>https://www.kpk-rs.si/sl/pogosta-vprasanja</w:t>
        </w:r>
      </w:hyperlink>
      <w:r w:rsidRPr="00B4484B">
        <w:rPr>
          <w:rFonts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1A80F70A" w14:textId="77777777" w:rsidR="006B0A7B" w:rsidRPr="00B4484B" w:rsidRDefault="006B0A7B" w:rsidP="002A2D45">
      <w:pPr>
        <w:keepNext/>
        <w:keepLines/>
        <w:jc w:val="both"/>
        <w:rPr>
          <w:rFonts w:cs="Tahoma"/>
          <w:i/>
          <w:iCs/>
          <w:sz w:val="18"/>
          <w:szCs w:val="22"/>
        </w:rPr>
      </w:pPr>
    </w:p>
    <w:p w14:paraId="6091FBBE" w14:textId="77777777" w:rsidR="006B0A7B" w:rsidRPr="00B4484B" w:rsidRDefault="006B0A7B" w:rsidP="002A2D45">
      <w:pPr>
        <w:keepNext/>
        <w:keepLines/>
        <w:jc w:val="both"/>
        <w:rPr>
          <w:rFonts w:cs="Tahoma"/>
          <w:i/>
          <w:iCs/>
          <w:sz w:val="18"/>
          <w:szCs w:val="22"/>
        </w:rPr>
      </w:pPr>
    </w:p>
    <w:p w14:paraId="5B73A24E" w14:textId="77777777" w:rsidR="006B0A7B" w:rsidRPr="00B4484B" w:rsidRDefault="006B0A7B" w:rsidP="002A2D45">
      <w:pPr>
        <w:keepNext/>
        <w:keepLines/>
        <w:jc w:val="both"/>
        <w:rPr>
          <w:rFonts w:cs="Tahoma"/>
          <w:i/>
          <w:iCs/>
          <w:sz w:val="18"/>
          <w:szCs w:val="22"/>
        </w:rPr>
      </w:pPr>
    </w:p>
    <w:p w14:paraId="7E2674F5" w14:textId="77777777" w:rsidR="0077054B" w:rsidRPr="00B4484B" w:rsidRDefault="0077054B" w:rsidP="002A2D45">
      <w:pPr>
        <w:keepNext/>
        <w:keepLines/>
        <w:jc w:val="both"/>
        <w:rPr>
          <w:rFonts w:cs="Tahoma"/>
          <w:i/>
          <w:iCs/>
          <w:sz w:val="18"/>
          <w:szCs w:val="22"/>
        </w:rPr>
      </w:pPr>
    </w:p>
    <w:p w14:paraId="2461C70D" w14:textId="77777777" w:rsidR="0077054B" w:rsidRPr="00B4484B" w:rsidRDefault="0077054B" w:rsidP="002A2D45">
      <w:pPr>
        <w:keepNext/>
        <w:keepLines/>
        <w:jc w:val="both"/>
        <w:rPr>
          <w:rFonts w:cs="Tahoma"/>
          <w:i/>
          <w:iCs/>
          <w:sz w:val="18"/>
          <w:szCs w:val="22"/>
        </w:rPr>
      </w:pPr>
    </w:p>
    <w:p w14:paraId="561E14DD" w14:textId="77777777" w:rsidR="006B0A7B" w:rsidRPr="00B4484B" w:rsidRDefault="006B0A7B" w:rsidP="002A2D45">
      <w:pPr>
        <w:keepNext/>
        <w:keepLines/>
        <w:jc w:val="both"/>
        <w:rPr>
          <w:rFonts w:cs="Tahoma"/>
          <w:i/>
          <w:iCs/>
          <w:sz w:val="18"/>
          <w:szCs w:val="22"/>
        </w:rPr>
      </w:pPr>
    </w:p>
    <w:p w14:paraId="5B1345A4" w14:textId="77777777" w:rsidR="007F5CF6" w:rsidRPr="00B4484B" w:rsidRDefault="007F5CF6" w:rsidP="002A2D45">
      <w:pPr>
        <w:keepNext/>
        <w:keepLines/>
        <w:jc w:val="both"/>
        <w:rPr>
          <w:rFonts w:cs="Tahoma"/>
          <w:i/>
          <w:iCs/>
          <w:sz w:val="18"/>
          <w:szCs w:val="22"/>
        </w:rPr>
      </w:pPr>
    </w:p>
    <w:p w14:paraId="0D6378E0" w14:textId="77777777" w:rsidR="007F5CF6" w:rsidRPr="00B4484B" w:rsidRDefault="007F5CF6" w:rsidP="002A2D45">
      <w:pPr>
        <w:keepNext/>
        <w:keepLines/>
        <w:jc w:val="both"/>
        <w:rPr>
          <w:rFonts w:cs="Tahoma"/>
          <w:i/>
          <w:iCs/>
          <w:sz w:val="18"/>
          <w:szCs w:val="22"/>
        </w:rPr>
      </w:pPr>
    </w:p>
    <w:p w14:paraId="3C20EA1D" w14:textId="77777777" w:rsidR="00FD10E5" w:rsidRPr="00B4484B" w:rsidRDefault="00FD10E5" w:rsidP="002A2D45">
      <w:pPr>
        <w:keepNext/>
        <w:keepLines/>
        <w:jc w:val="both"/>
        <w:rPr>
          <w:rFonts w:cs="Tahoma"/>
          <w:i/>
          <w:iCs/>
          <w:sz w:val="18"/>
          <w:szCs w:val="22"/>
        </w:rPr>
      </w:pPr>
    </w:p>
    <w:p w14:paraId="55C231FA" w14:textId="0B531EFC" w:rsidR="00FD10E5" w:rsidRPr="00B4484B" w:rsidRDefault="00FD10E5" w:rsidP="002A2D45">
      <w:pPr>
        <w:keepNext/>
        <w:keepLines/>
        <w:jc w:val="both"/>
        <w:rPr>
          <w:rFonts w:cs="Tahoma"/>
          <w:i/>
          <w:iCs/>
          <w:sz w:val="18"/>
          <w:szCs w:val="22"/>
        </w:rPr>
      </w:pPr>
    </w:p>
    <w:p w14:paraId="0ED854DC" w14:textId="1C3C2EF3" w:rsidR="003A63E4" w:rsidRPr="00B4484B" w:rsidRDefault="003A63E4" w:rsidP="002A2D45">
      <w:pPr>
        <w:keepNext/>
        <w:keepLines/>
        <w:jc w:val="both"/>
        <w:rPr>
          <w:rFonts w:cs="Tahoma"/>
          <w:i/>
          <w:iCs/>
          <w:sz w:val="18"/>
          <w:szCs w:val="22"/>
        </w:rPr>
      </w:pPr>
    </w:p>
    <w:p w14:paraId="4BE1EE81" w14:textId="3587969E" w:rsidR="003A63E4" w:rsidRPr="00B4484B" w:rsidRDefault="003A63E4" w:rsidP="002A2D45">
      <w:pPr>
        <w:keepNext/>
        <w:keepLines/>
        <w:jc w:val="both"/>
        <w:rPr>
          <w:rFonts w:cs="Tahoma"/>
          <w:i/>
          <w:iCs/>
          <w:sz w:val="18"/>
          <w:szCs w:val="22"/>
        </w:rPr>
      </w:pPr>
    </w:p>
    <w:p w14:paraId="109EC600" w14:textId="0A3B1F1A" w:rsidR="004409D1" w:rsidRPr="00B4484B" w:rsidRDefault="004409D1" w:rsidP="002A2D45">
      <w:pPr>
        <w:keepNext/>
        <w:keepLines/>
        <w:rPr>
          <w:rFonts w:cs="Tahoma"/>
          <w:sz w:val="14"/>
          <w:szCs w:val="26"/>
        </w:rPr>
      </w:pPr>
    </w:p>
    <w:p w14:paraId="1924DCD3" w14:textId="3EA83F67" w:rsidR="005B5680" w:rsidRPr="00B4484B" w:rsidRDefault="005B5680">
      <w:pPr>
        <w:spacing w:after="200" w:line="276" w:lineRule="auto"/>
        <w:rPr>
          <w:rFonts w:cs="Tahoma"/>
          <w:sz w:val="14"/>
          <w:szCs w:val="26"/>
        </w:rPr>
      </w:pPr>
      <w:r w:rsidRPr="00B4484B">
        <w:rPr>
          <w:rFonts w:cs="Tahoma"/>
          <w:sz w:val="14"/>
          <w:szCs w:val="26"/>
        </w:rPr>
        <w:br w:type="page"/>
      </w:r>
    </w:p>
    <w:p w14:paraId="579517CD" w14:textId="77777777" w:rsidR="007A7B8D" w:rsidRPr="00B4484B" w:rsidRDefault="007A7B8D" w:rsidP="002A2D45">
      <w:pPr>
        <w:keepNext/>
        <w:keepLines/>
        <w:rPr>
          <w:rFonts w:cs="Tahoma"/>
          <w:sz w:val="14"/>
          <w:szCs w:val="26"/>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4409D1" w:rsidRPr="00B4484B" w14:paraId="515EE6E4" w14:textId="77777777" w:rsidTr="00F41D64">
        <w:tc>
          <w:tcPr>
            <w:tcW w:w="608" w:type="dxa"/>
            <w:tcBorders>
              <w:right w:val="nil"/>
            </w:tcBorders>
          </w:tcPr>
          <w:p w14:paraId="45B59E31" w14:textId="77777777" w:rsidR="004409D1" w:rsidRPr="00B4484B" w:rsidRDefault="004409D1" w:rsidP="002A2D45">
            <w:pPr>
              <w:keepNext/>
              <w:keepLines/>
              <w:jc w:val="both"/>
              <w:rPr>
                <w:rFonts w:cs="Tahoma"/>
                <w:sz w:val="20"/>
                <w:szCs w:val="20"/>
              </w:rPr>
            </w:pP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295" w:type="dxa"/>
            <w:tcBorders>
              <w:left w:val="nil"/>
              <w:right w:val="single" w:sz="4" w:space="0" w:color="auto"/>
            </w:tcBorders>
            <w:vAlign w:val="bottom"/>
          </w:tcPr>
          <w:p w14:paraId="63829F6E" w14:textId="2F21F01E" w:rsidR="004409D1" w:rsidRPr="00B4484B" w:rsidRDefault="006A64CF" w:rsidP="002A2D45">
            <w:pPr>
              <w:keepNext/>
              <w:keepLines/>
              <w:rPr>
                <w:rFonts w:cs="Tahoma"/>
                <w:sz w:val="20"/>
                <w:szCs w:val="20"/>
              </w:rPr>
            </w:pPr>
            <w:r w:rsidRPr="00B4484B">
              <w:rPr>
                <w:rFonts w:cs="Tahoma"/>
                <w:sz w:val="20"/>
                <w:szCs w:val="20"/>
              </w:rPr>
              <w:t>SEZNAM PODIZVAJALCEV IN ZAHTEVA ZA NEPOSREDNO PLAČILO</w:t>
            </w:r>
          </w:p>
        </w:tc>
        <w:tc>
          <w:tcPr>
            <w:tcW w:w="851" w:type="dxa"/>
            <w:tcBorders>
              <w:top w:val="single" w:sz="4" w:space="0" w:color="auto"/>
              <w:left w:val="single" w:sz="4" w:space="0" w:color="auto"/>
              <w:bottom w:val="single" w:sz="4" w:space="0" w:color="auto"/>
              <w:right w:val="nil"/>
            </w:tcBorders>
          </w:tcPr>
          <w:p w14:paraId="252B32CD" w14:textId="77777777" w:rsidR="004409D1" w:rsidRPr="00B4484B" w:rsidRDefault="004409D1" w:rsidP="002A2D45">
            <w:pPr>
              <w:keepNext/>
              <w:keepLines/>
              <w:ind w:left="-74" w:right="-207"/>
              <w:jc w:val="both"/>
              <w:rPr>
                <w:rFonts w:cs="Tahoma"/>
                <w:b/>
                <w:iCs/>
                <w:sz w:val="20"/>
                <w:szCs w:val="20"/>
              </w:rPr>
            </w:pPr>
            <w:r w:rsidRPr="00B4484B">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0548B546" w14:textId="6B2CB30C" w:rsidR="004409D1" w:rsidRPr="00B4484B" w:rsidRDefault="004409D1" w:rsidP="002A2D45">
            <w:pPr>
              <w:keepNext/>
              <w:keepLines/>
              <w:ind w:right="-62"/>
              <w:jc w:val="both"/>
              <w:rPr>
                <w:rFonts w:cs="Tahoma"/>
                <w:b/>
                <w:iCs/>
                <w:sz w:val="20"/>
                <w:szCs w:val="20"/>
              </w:rPr>
            </w:pPr>
            <w:r w:rsidRPr="00B4484B">
              <w:rPr>
                <w:rFonts w:cs="Tahoma"/>
                <w:b/>
                <w:iCs/>
                <w:sz w:val="20"/>
                <w:szCs w:val="20"/>
              </w:rPr>
              <w:t xml:space="preserve"> </w:t>
            </w:r>
            <w:r w:rsidR="006A64CF" w:rsidRPr="00B4484B">
              <w:rPr>
                <w:rFonts w:cs="Tahoma"/>
                <w:b/>
                <w:iCs/>
                <w:sz w:val="20"/>
                <w:szCs w:val="20"/>
              </w:rPr>
              <w:t>4</w:t>
            </w:r>
            <w:r w:rsidRPr="00B4484B">
              <w:rPr>
                <w:rFonts w:cs="Tahoma"/>
                <w:b/>
                <w:iCs/>
                <w:sz w:val="20"/>
                <w:szCs w:val="20"/>
              </w:rPr>
              <w:t>/</w:t>
            </w:r>
            <w:r w:rsidR="006A64CF" w:rsidRPr="00B4484B">
              <w:rPr>
                <w:rFonts w:cs="Tahoma"/>
                <w:b/>
                <w:iCs/>
                <w:sz w:val="20"/>
                <w:szCs w:val="20"/>
              </w:rPr>
              <w:t>1</w:t>
            </w:r>
            <w:r w:rsidRPr="00B4484B">
              <w:rPr>
                <w:rFonts w:cs="Tahoma"/>
                <w:b/>
                <w:iCs/>
                <w:sz w:val="20"/>
                <w:szCs w:val="20"/>
              </w:rPr>
              <w:t xml:space="preserve">  </w:t>
            </w:r>
          </w:p>
        </w:tc>
      </w:tr>
    </w:tbl>
    <w:p w14:paraId="4E766A64" w14:textId="2FDC5C11" w:rsidR="004409D1" w:rsidRPr="00B4484B" w:rsidRDefault="004409D1" w:rsidP="002A2D45">
      <w:pPr>
        <w:keepNext/>
        <w:keepLines/>
        <w:rPr>
          <w:rFonts w:cs="Tahoma"/>
          <w:sz w:val="14"/>
          <w:szCs w:val="26"/>
        </w:rPr>
      </w:pPr>
    </w:p>
    <w:p w14:paraId="7BFD08EB" w14:textId="55D35B3E" w:rsidR="0018575F" w:rsidRPr="00B4484B" w:rsidRDefault="0018575F" w:rsidP="002A2D45">
      <w:pPr>
        <w:keepNext/>
        <w:keepLines/>
        <w:jc w:val="both"/>
        <w:rPr>
          <w:rFonts w:cs="Tahoma"/>
          <w:sz w:val="20"/>
          <w:szCs w:val="20"/>
        </w:rPr>
      </w:pPr>
      <w:r w:rsidRPr="00B4484B">
        <w:rPr>
          <w:rFonts w:cs="Tahoma"/>
          <w:sz w:val="20"/>
          <w:szCs w:val="20"/>
        </w:rPr>
        <w:t>Ponudnik mora v prilogi navesti podizvajalce, s katerimi namerava izvajati predmet javnega naročila in izpolniti vse zahtevane podatke. Prilogo podpišeta tako ponudnik kot podizvajalec.</w:t>
      </w:r>
    </w:p>
    <w:p w14:paraId="354C1B3B" w14:textId="77777777" w:rsidR="0018575F" w:rsidRPr="00B4484B" w:rsidRDefault="0018575F" w:rsidP="002A2D45">
      <w:pPr>
        <w:keepNext/>
        <w:keepLines/>
        <w:rPr>
          <w:rFonts w:cs="Tahoma"/>
          <w:sz w:val="20"/>
          <w:szCs w:val="20"/>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3140"/>
        <w:gridCol w:w="2955"/>
      </w:tblGrid>
      <w:tr w:rsidR="0018575F" w:rsidRPr="00B4484B" w14:paraId="53A4C081" w14:textId="77777777" w:rsidTr="006A64CF">
        <w:trPr>
          <w:trHeight w:val="384"/>
          <w:jc w:val="center"/>
        </w:trPr>
        <w:tc>
          <w:tcPr>
            <w:tcW w:w="9351" w:type="dxa"/>
            <w:gridSpan w:val="3"/>
            <w:tcBorders>
              <w:top w:val="single" w:sz="4" w:space="0" w:color="auto"/>
              <w:left w:val="single" w:sz="4" w:space="0" w:color="auto"/>
              <w:bottom w:val="single" w:sz="4" w:space="0" w:color="auto"/>
              <w:right w:val="single" w:sz="4" w:space="0" w:color="auto"/>
            </w:tcBorders>
            <w:vAlign w:val="center"/>
            <w:hideMark/>
          </w:tcPr>
          <w:p w14:paraId="43BD63A6" w14:textId="5A741E31" w:rsidR="0018575F" w:rsidRPr="00B4484B" w:rsidRDefault="0018575F" w:rsidP="002A2D45">
            <w:pPr>
              <w:keepNext/>
              <w:keepLines/>
              <w:spacing w:before="40" w:after="40"/>
              <w:jc w:val="center"/>
              <w:rPr>
                <w:rFonts w:cs="Tahoma"/>
                <w:b/>
                <w:color w:val="000000"/>
                <w:sz w:val="20"/>
                <w:szCs w:val="20"/>
              </w:rPr>
            </w:pPr>
            <w:r w:rsidRPr="00B4484B">
              <w:rPr>
                <w:rFonts w:cs="Tahoma"/>
                <w:sz w:val="20"/>
                <w:szCs w:val="20"/>
              </w:rPr>
              <w:t xml:space="preserve">Javno naročilo: </w:t>
            </w:r>
            <w:r w:rsidR="001225D8" w:rsidRPr="00B4484B">
              <w:rPr>
                <w:rFonts w:cs="Tahoma"/>
                <w:b/>
                <w:sz w:val="20"/>
                <w:szCs w:val="20"/>
              </w:rPr>
              <w:t>LPT-128/25</w:t>
            </w:r>
            <w:r w:rsidR="002B03D5" w:rsidRPr="00B4484B">
              <w:rPr>
                <w:rFonts w:cs="Tahoma"/>
                <w:b/>
                <w:sz w:val="20"/>
                <w:szCs w:val="20"/>
              </w:rPr>
              <w:t xml:space="preserve"> </w:t>
            </w:r>
            <w:r w:rsidR="001225D8" w:rsidRPr="00B4484B">
              <w:rPr>
                <w:rFonts w:cs="Tahoma"/>
                <w:b/>
                <w:sz w:val="20"/>
                <w:szCs w:val="20"/>
              </w:rPr>
              <w:t>Nakup treh čistilnih strojev</w:t>
            </w:r>
          </w:p>
        </w:tc>
      </w:tr>
      <w:tr w:rsidR="0018575F" w:rsidRPr="00B4484B" w14:paraId="2B01074B" w14:textId="77777777" w:rsidTr="006A64CF">
        <w:trPr>
          <w:trHeight w:val="418"/>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7279EF99" w14:textId="77777777" w:rsidR="0018575F" w:rsidRPr="00B4484B" w:rsidRDefault="0018575F" w:rsidP="002A2D45">
            <w:pPr>
              <w:keepNext/>
              <w:keepLines/>
              <w:rPr>
                <w:rFonts w:cs="Tahoma"/>
                <w:sz w:val="20"/>
                <w:szCs w:val="20"/>
              </w:rPr>
            </w:pPr>
            <w:r w:rsidRPr="00B4484B">
              <w:rPr>
                <w:rFonts w:cs="Tahoma"/>
                <w:sz w:val="20"/>
                <w:szCs w:val="20"/>
              </w:rPr>
              <w:t>Naziv podizvajalca</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4AE9BF83" w14:textId="77777777" w:rsidR="0018575F" w:rsidRPr="00B4484B" w:rsidRDefault="0018575F" w:rsidP="002A2D45">
            <w:pPr>
              <w:keepNext/>
              <w:keepLines/>
              <w:rPr>
                <w:rFonts w:cs="Tahoma"/>
                <w:sz w:val="20"/>
                <w:szCs w:val="20"/>
              </w:rPr>
            </w:pPr>
          </w:p>
          <w:p w14:paraId="0464D30B" w14:textId="77777777" w:rsidR="0018575F" w:rsidRPr="00B4484B" w:rsidRDefault="0018575F" w:rsidP="002A2D45">
            <w:pPr>
              <w:keepNext/>
              <w:keepLines/>
              <w:rPr>
                <w:rFonts w:cs="Tahoma"/>
                <w:sz w:val="20"/>
                <w:szCs w:val="20"/>
              </w:rPr>
            </w:pPr>
          </w:p>
        </w:tc>
      </w:tr>
      <w:tr w:rsidR="0018575F" w:rsidRPr="00B4484B" w14:paraId="2222EF10" w14:textId="77777777" w:rsidTr="006A64CF">
        <w:trPr>
          <w:trHeight w:val="353"/>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618187DC" w14:textId="77777777" w:rsidR="0018575F" w:rsidRPr="00B4484B" w:rsidRDefault="0018575F" w:rsidP="002A2D45">
            <w:pPr>
              <w:keepNext/>
              <w:keepLines/>
              <w:rPr>
                <w:rFonts w:cs="Tahoma"/>
                <w:sz w:val="20"/>
                <w:szCs w:val="20"/>
              </w:rPr>
            </w:pPr>
            <w:r w:rsidRPr="00B4484B">
              <w:rPr>
                <w:rFonts w:cs="Tahoma"/>
                <w:sz w:val="20"/>
                <w:szCs w:val="20"/>
              </w:rPr>
              <w:t>Polni naslov (sedež)</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4145E4EE" w14:textId="77777777" w:rsidR="0018575F" w:rsidRPr="00B4484B" w:rsidRDefault="0018575F" w:rsidP="002A2D45">
            <w:pPr>
              <w:keepNext/>
              <w:keepLines/>
              <w:rPr>
                <w:rFonts w:cs="Tahoma"/>
                <w:sz w:val="20"/>
                <w:szCs w:val="20"/>
              </w:rPr>
            </w:pPr>
          </w:p>
          <w:p w14:paraId="316C486B" w14:textId="77777777" w:rsidR="0018575F" w:rsidRPr="00B4484B" w:rsidRDefault="0018575F" w:rsidP="002A2D45">
            <w:pPr>
              <w:keepNext/>
              <w:keepLines/>
              <w:rPr>
                <w:rFonts w:cs="Tahoma"/>
                <w:sz w:val="20"/>
                <w:szCs w:val="20"/>
              </w:rPr>
            </w:pPr>
          </w:p>
        </w:tc>
      </w:tr>
      <w:tr w:rsidR="0018575F" w:rsidRPr="00B4484B" w14:paraId="55F8172B" w14:textId="77777777" w:rsidTr="006A64CF">
        <w:trPr>
          <w:trHeight w:val="540"/>
          <w:jc w:val="center"/>
        </w:trPr>
        <w:tc>
          <w:tcPr>
            <w:tcW w:w="9351" w:type="dxa"/>
            <w:gridSpan w:val="3"/>
            <w:tcBorders>
              <w:top w:val="single" w:sz="4" w:space="0" w:color="auto"/>
              <w:left w:val="single" w:sz="4" w:space="0" w:color="auto"/>
              <w:bottom w:val="nil"/>
              <w:right w:val="single" w:sz="4" w:space="0" w:color="auto"/>
            </w:tcBorders>
            <w:vAlign w:val="center"/>
          </w:tcPr>
          <w:p w14:paraId="313A0983" w14:textId="77777777" w:rsidR="0018575F" w:rsidRPr="00B4484B" w:rsidRDefault="0018575F" w:rsidP="002A2D45">
            <w:pPr>
              <w:keepNext/>
              <w:keepLines/>
              <w:jc w:val="center"/>
              <w:rPr>
                <w:rFonts w:cs="Tahoma"/>
                <w:b/>
                <w:sz w:val="20"/>
                <w:szCs w:val="20"/>
              </w:rPr>
            </w:pPr>
            <w:r w:rsidRPr="00B4484B">
              <w:rPr>
                <w:rFonts w:cs="Tahoma"/>
                <w:b/>
                <w:sz w:val="20"/>
                <w:szCs w:val="20"/>
              </w:rPr>
              <w:t>ZAHTEVA ZA NEPOSREDNO PLAČILO PODIZVAJLČEVE TERJATVE DO PONUDNIKA (s strani naročnika)</w:t>
            </w:r>
          </w:p>
          <w:p w14:paraId="1A8BB21F" w14:textId="77777777" w:rsidR="0018575F" w:rsidRPr="00B4484B" w:rsidRDefault="0018575F" w:rsidP="002A2D45">
            <w:pPr>
              <w:keepNext/>
              <w:keepLines/>
              <w:jc w:val="center"/>
              <w:rPr>
                <w:rFonts w:cs="Tahoma"/>
                <w:b/>
                <w:sz w:val="20"/>
                <w:szCs w:val="20"/>
              </w:rPr>
            </w:pPr>
          </w:p>
          <w:p w14:paraId="7C3D0655" w14:textId="77777777" w:rsidR="0018575F" w:rsidRPr="00B4484B" w:rsidRDefault="0018575F" w:rsidP="002A2D45">
            <w:pPr>
              <w:keepNext/>
              <w:keepLines/>
              <w:jc w:val="both"/>
              <w:rPr>
                <w:rFonts w:cs="Tahoma"/>
                <w:sz w:val="20"/>
                <w:szCs w:val="20"/>
              </w:rPr>
            </w:pPr>
            <w:r w:rsidRPr="00B4484B">
              <w:rPr>
                <w:rFonts w:cs="Tahoma"/>
                <w:sz w:val="20"/>
                <w:szCs w:val="20"/>
              </w:rPr>
              <w:t>V skladu s 94. členom ZJN-3, kot podizvajalec, zahtevamo neposredno plačilo s strani naročnika, da le ta  plačuje naše terjatve do izvajalca neposredno na naš transakcijski račun, in sicer na podlagi izstavljenih situacij oz. računov, ki jih bo predhodno potrdil izvajalec in bodo priloga računu oz. situaciji, ki jo bo naročniku izstavil izvajalec.</w:t>
            </w:r>
          </w:p>
          <w:p w14:paraId="4C28D820" w14:textId="77777777" w:rsidR="0018575F" w:rsidRPr="00B4484B" w:rsidRDefault="0018575F" w:rsidP="002A2D45">
            <w:pPr>
              <w:keepNext/>
              <w:keepLines/>
              <w:jc w:val="both"/>
              <w:rPr>
                <w:rFonts w:cs="Tahoma"/>
                <w:sz w:val="20"/>
                <w:szCs w:val="20"/>
              </w:rPr>
            </w:pPr>
          </w:p>
        </w:tc>
      </w:tr>
      <w:tr w:rsidR="0018575F" w:rsidRPr="00B4484B" w14:paraId="095892DC" w14:textId="77777777" w:rsidTr="006A64CF">
        <w:trPr>
          <w:trHeight w:val="334"/>
          <w:jc w:val="center"/>
        </w:trPr>
        <w:tc>
          <w:tcPr>
            <w:tcW w:w="3256" w:type="dxa"/>
            <w:tcBorders>
              <w:top w:val="nil"/>
              <w:left w:val="single" w:sz="4" w:space="0" w:color="auto"/>
              <w:bottom w:val="single" w:sz="4" w:space="0" w:color="auto"/>
              <w:right w:val="nil"/>
            </w:tcBorders>
            <w:vAlign w:val="center"/>
            <w:hideMark/>
          </w:tcPr>
          <w:p w14:paraId="299DBAC4" w14:textId="77777777" w:rsidR="0018575F" w:rsidRPr="00B4484B" w:rsidRDefault="0018575F" w:rsidP="002A2D45">
            <w:pPr>
              <w:keepNext/>
              <w:keepLines/>
              <w:jc w:val="both"/>
              <w:rPr>
                <w:rFonts w:cs="Tahoma"/>
                <w:sz w:val="20"/>
                <w:szCs w:val="20"/>
              </w:rPr>
            </w:pPr>
            <w:r w:rsidRPr="00B4484B">
              <w:rPr>
                <w:rFonts w:cs="Tahoma"/>
                <w:sz w:val="20"/>
                <w:szCs w:val="20"/>
              </w:rPr>
              <w:t>Obkrožite/označite</w:t>
            </w:r>
          </w:p>
        </w:tc>
        <w:tc>
          <w:tcPr>
            <w:tcW w:w="3140" w:type="dxa"/>
            <w:tcBorders>
              <w:top w:val="nil"/>
              <w:left w:val="nil"/>
              <w:bottom w:val="single" w:sz="4" w:space="0" w:color="auto"/>
              <w:right w:val="nil"/>
            </w:tcBorders>
            <w:vAlign w:val="center"/>
            <w:hideMark/>
          </w:tcPr>
          <w:p w14:paraId="2312CB7E" w14:textId="77777777" w:rsidR="0018575F" w:rsidRPr="00B4484B" w:rsidRDefault="0018575F" w:rsidP="002A2D45">
            <w:pPr>
              <w:keepNext/>
              <w:keepLines/>
              <w:jc w:val="center"/>
              <w:rPr>
                <w:rFonts w:cs="Tahoma"/>
                <w:sz w:val="20"/>
                <w:szCs w:val="20"/>
              </w:rPr>
            </w:pPr>
            <w:r w:rsidRPr="00B4484B">
              <w:rPr>
                <w:rFonts w:cs="Tahoma"/>
                <w:sz w:val="20"/>
                <w:szCs w:val="20"/>
              </w:rPr>
              <w:t>DA</w:t>
            </w:r>
          </w:p>
        </w:tc>
        <w:tc>
          <w:tcPr>
            <w:tcW w:w="2955" w:type="dxa"/>
            <w:tcBorders>
              <w:top w:val="nil"/>
              <w:left w:val="nil"/>
              <w:bottom w:val="single" w:sz="4" w:space="0" w:color="auto"/>
              <w:right w:val="single" w:sz="4" w:space="0" w:color="auto"/>
            </w:tcBorders>
            <w:vAlign w:val="center"/>
            <w:hideMark/>
          </w:tcPr>
          <w:p w14:paraId="231575E5" w14:textId="77777777" w:rsidR="0018575F" w:rsidRPr="00B4484B" w:rsidRDefault="0018575F" w:rsidP="002A2D45">
            <w:pPr>
              <w:keepNext/>
              <w:keepLines/>
              <w:jc w:val="center"/>
              <w:rPr>
                <w:rFonts w:cs="Tahoma"/>
                <w:sz w:val="20"/>
                <w:szCs w:val="20"/>
              </w:rPr>
            </w:pPr>
            <w:r w:rsidRPr="00B4484B">
              <w:rPr>
                <w:rFonts w:cs="Tahoma"/>
                <w:sz w:val="20"/>
                <w:szCs w:val="20"/>
              </w:rPr>
              <w:t>NE</w:t>
            </w:r>
          </w:p>
        </w:tc>
      </w:tr>
      <w:tr w:rsidR="0018575F" w:rsidRPr="00B4484B" w14:paraId="562E2121" w14:textId="77777777" w:rsidTr="006A64CF">
        <w:trPr>
          <w:trHeight w:val="691"/>
          <w:jc w:val="center"/>
        </w:trPr>
        <w:tc>
          <w:tcPr>
            <w:tcW w:w="3256" w:type="dxa"/>
            <w:tcBorders>
              <w:top w:val="single" w:sz="4" w:space="0" w:color="auto"/>
              <w:left w:val="single" w:sz="4" w:space="0" w:color="auto"/>
              <w:bottom w:val="single" w:sz="4" w:space="0" w:color="auto"/>
              <w:right w:val="single" w:sz="4" w:space="0" w:color="auto"/>
            </w:tcBorders>
            <w:vAlign w:val="center"/>
          </w:tcPr>
          <w:p w14:paraId="69028BE4" w14:textId="1FD69C12" w:rsidR="0018575F" w:rsidRPr="00B4484B" w:rsidRDefault="00950EE8" w:rsidP="002A2D45">
            <w:pPr>
              <w:keepNext/>
              <w:keepLines/>
              <w:jc w:val="both"/>
              <w:rPr>
                <w:rFonts w:cs="Tahoma"/>
                <w:sz w:val="20"/>
                <w:szCs w:val="20"/>
              </w:rPr>
            </w:pPr>
            <w:r w:rsidRPr="00B4484B">
              <w:rPr>
                <w:rFonts w:cs="Tahoma"/>
                <w:sz w:val="20"/>
                <w:szCs w:val="20"/>
              </w:rPr>
              <w:t>Navedba vseh oseb, ki so članice upravnega, vodstvenega ali nadzornega organa podizvajalca ali ki imajo pooblastila za njegovo zastopanje ali odločanje ali nadzor v njem</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21BD93A1" w14:textId="77777777" w:rsidR="0018575F" w:rsidRPr="00B4484B" w:rsidRDefault="0018575F" w:rsidP="002A2D45">
            <w:pPr>
              <w:keepNext/>
              <w:keepLines/>
              <w:rPr>
                <w:rFonts w:cs="Tahoma"/>
                <w:sz w:val="20"/>
                <w:szCs w:val="20"/>
              </w:rPr>
            </w:pPr>
          </w:p>
          <w:p w14:paraId="00D54D40" w14:textId="77777777" w:rsidR="0018575F" w:rsidRPr="00B4484B" w:rsidRDefault="0018575F" w:rsidP="002A2D45">
            <w:pPr>
              <w:keepNext/>
              <w:keepLines/>
              <w:rPr>
                <w:rFonts w:cs="Tahoma"/>
                <w:sz w:val="20"/>
                <w:szCs w:val="20"/>
              </w:rPr>
            </w:pPr>
          </w:p>
          <w:p w14:paraId="120147DA" w14:textId="77777777" w:rsidR="0018575F" w:rsidRPr="00B4484B" w:rsidRDefault="0018575F" w:rsidP="002A2D45">
            <w:pPr>
              <w:keepNext/>
              <w:keepLines/>
              <w:rPr>
                <w:rFonts w:cs="Tahoma"/>
                <w:sz w:val="20"/>
                <w:szCs w:val="20"/>
              </w:rPr>
            </w:pPr>
          </w:p>
        </w:tc>
      </w:tr>
      <w:tr w:rsidR="0018575F" w:rsidRPr="00B4484B" w14:paraId="25A1C321" w14:textId="77777777" w:rsidTr="006A64CF">
        <w:trPr>
          <w:trHeight w:val="417"/>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42B9D767" w14:textId="77777777" w:rsidR="0018575F" w:rsidRPr="00B4484B" w:rsidRDefault="0018575F" w:rsidP="002A2D45">
            <w:pPr>
              <w:keepNext/>
              <w:keepLines/>
              <w:spacing w:line="276" w:lineRule="auto"/>
              <w:rPr>
                <w:rFonts w:cs="Tahoma"/>
                <w:sz w:val="20"/>
                <w:szCs w:val="20"/>
              </w:rPr>
            </w:pPr>
            <w:r w:rsidRPr="00B4484B">
              <w:rPr>
                <w:rFonts w:cs="Tahoma"/>
                <w:sz w:val="20"/>
                <w:szCs w:val="20"/>
              </w:rPr>
              <w:t>Matična številka podizvajalca</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6E89557E" w14:textId="77777777" w:rsidR="0018575F" w:rsidRPr="00B4484B" w:rsidRDefault="0018575F" w:rsidP="002A2D45">
            <w:pPr>
              <w:keepNext/>
              <w:keepLines/>
              <w:spacing w:line="276" w:lineRule="auto"/>
              <w:rPr>
                <w:rFonts w:cs="Tahoma"/>
                <w:sz w:val="20"/>
                <w:szCs w:val="20"/>
              </w:rPr>
            </w:pPr>
          </w:p>
        </w:tc>
      </w:tr>
      <w:tr w:rsidR="0018575F" w:rsidRPr="00B4484B" w14:paraId="539664C7" w14:textId="77777777" w:rsidTr="006A64CF">
        <w:trPr>
          <w:trHeight w:val="423"/>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49C7824F" w14:textId="77777777" w:rsidR="0018575F" w:rsidRPr="00B4484B" w:rsidRDefault="0018575F" w:rsidP="002A2D45">
            <w:pPr>
              <w:keepNext/>
              <w:keepLines/>
              <w:spacing w:line="276" w:lineRule="auto"/>
              <w:rPr>
                <w:rFonts w:cs="Tahoma"/>
                <w:sz w:val="20"/>
                <w:szCs w:val="20"/>
              </w:rPr>
            </w:pPr>
            <w:r w:rsidRPr="00B4484B">
              <w:rPr>
                <w:rFonts w:cs="Tahoma"/>
                <w:sz w:val="20"/>
                <w:szCs w:val="20"/>
              </w:rPr>
              <w:t>Davčna številka podizvajalca</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05DEE8D2" w14:textId="77777777" w:rsidR="0018575F" w:rsidRPr="00B4484B" w:rsidRDefault="0018575F" w:rsidP="002A2D45">
            <w:pPr>
              <w:keepNext/>
              <w:keepLines/>
              <w:spacing w:line="276" w:lineRule="auto"/>
              <w:rPr>
                <w:rFonts w:cs="Tahoma"/>
                <w:sz w:val="20"/>
                <w:szCs w:val="20"/>
              </w:rPr>
            </w:pPr>
          </w:p>
        </w:tc>
      </w:tr>
      <w:tr w:rsidR="0018575F" w:rsidRPr="00B4484B" w14:paraId="097BF5E1" w14:textId="77777777" w:rsidTr="006A64CF">
        <w:trPr>
          <w:trHeight w:val="428"/>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4BA511BD" w14:textId="77777777" w:rsidR="0018575F" w:rsidRPr="00B4484B" w:rsidRDefault="0018575F" w:rsidP="002A2D45">
            <w:pPr>
              <w:keepNext/>
              <w:keepLines/>
              <w:spacing w:line="276" w:lineRule="auto"/>
              <w:rPr>
                <w:rFonts w:cs="Tahoma"/>
                <w:sz w:val="20"/>
                <w:szCs w:val="20"/>
              </w:rPr>
            </w:pPr>
            <w:r w:rsidRPr="00B4484B">
              <w:rPr>
                <w:rFonts w:cs="Tahoma"/>
                <w:sz w:val="20"/>
                <w:szCs w:val="20"/>
              </w:rPr>
              <w:t>Transakcijski račun podizvajalca</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16A66BA2" w14:textId="77777777" w:rsidR="0018575F" w:rsidRPr="00B4484B" w:rsidRDefault="0018575F" w:rsidP="002A2D45">
            <w:pPr>
              <w:keepNext/>
              <w:keepLines/>
              <w:spacing w:line="276" w:lineRule="auto"/>
              <w:rPr>
                <w:rFonts w:cs="Tahoma"/>
                <w:sz w:val="20"/>
                <w:szCs w:val="20"/>
              </w:rPr>
            </w:pPr>
          </w:p>
        </w:tc>
      </w:tr>
      <w:tr w:rsidR="0018575F" w:rsidRPr="00B4484B" w14:paraId="40743EE8" w14:textId="77777777" w:rsidTr="006A64CF">
        <w:trPr>
          <w:trHeight w:val="431"/>
          <w:jc w:val="center"/>
        </w:trPr>
        <w:tc>
          <w:tcPr>
            <w:tcW w:w="3256" w:type="dxa"/>
            <w:vMerge w:val="restart"/>
            <w:tcBorders>
              <w:top w:val="single" w:sz="4" w:space="0" w:color="auto"/>
              <w:left w:val="single" w:sz="4" w:space="0" w:color="auto"/>
              <w:bottom w:val="single" w:sz="4" w:space="0" w:color="auto"/>
              <w:right w:val="single" w:sz="4" w:space="0" w:color="auto"/>
            </w:tcBorders>
            <w:vAlign w:val="center"/>
          </w:tcPr>
          <w:p w14:paraId="1FFCCC2C" w14:textId="5A6E15CE" w:rsidR="0018575F" w:rsidRPr="00B4484B" w:rsidRDefault="0018575F" w:rsidP="002A2D45">
            <w:pPr>
              <w:keepNext/>
              <w:keepLines/>
              <w:rPr>
                <w:rFonts w:cs="Tahoma"/>
                <w:sz w:val="20"/>
                <w:szCs w:val="20"/>
              </w:rPr>
            </w:pPr>
            <w:r w:rsidRPr="00B4484B">
              <w:rPr>
                <w:rFonts w:cs="Tahoma"/>
                <w:sz w:val="20"/>
                <w:szCs w:val="20"/>
              </w:rPr>
              <w:t xml:space="preserve">Vsak del javnega naročila (storitev/gradnja/blago), ki se oddaja v </w:t>
            </w:r>
            <w:proofErr w:type="spellStart"/>
            <w:r w:rsidRPr="00B4484B">
              <w:rPr>
                <w:rFonts w:cs="Tahoma"/>
                <w:sz w:val="20"/>
                <w:szCs w:val="20"/>
              </w:rPr>
              <w:t>podizvajanje</w:t>
            </w:r>
            <w:proofErr w:type="spellEnd"/>
            <w:r w:rsidRPr="00B4484B">
              <w:rPr>
                <w:rFonts w:cs="Tahoma"/>
                <w:sz w:val="20"/>
                <w:szCs w:val="20"/>
              </w:rPr>
              <w:t xml:space="preserve"> (vrsta/opis del)</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403177A5" w14:textId="77777777" w:rsidR="0018575F" w:rsidRPr="00B4484B" w:rsidRDefault="0018575F" w:rsidP="002A2D45">
            <w:pPr>
              <w:keepNext/>
              <w:keepLines/>
              <w:rPr>
                <w:rFonts w:cs="Tahoma"/>
                <w:sz w:val="20"/>
                <w:szCs w:val="20"/>
              </w:rPr>
            </w:pPr>
          </w:p>
          <w:p w14:paraId="44C7CF9B" w14:textId="77777777" w:rsidR="0018575F" w:rsidRPr="00B4484B" w:rsidRDefault="0018575F" w:rsidP="002A2D45">
            <w:pPr>
              <w:keepNext/>
              <w:keepLines/>
              <w:rPr>
                <w:rFonts w:cs="Tahoma"/>
                <w:sz w:val="20"/>
                <w:szCs w:val="20"/>
              </w:rPr>
            </w:pPr>
          </w:p>
        </w:tc>
      </w:tr>
      <w:tr w:rsidR="0018575F" w:rsidRPr="00B4484B" w14:paraId="36862422" w14:textId="77777777" w:rsidTr="006A64CF">
        <w:trPr>
          <w:trHeight w:val="301"/>
          <w:jc w:val="center"/>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469E1CB4" w14:textId="77777777" w:rsidR="0018575F" w:rsidRPr="00B4484B" w:rsidRDefault="0018575F" w:rsidP="002A2D45">
            <w:pPr>
              <w:keepNext/>
              <w:keepLines/>
              <w:rPr>
                <w:rFonts w:cs="Tahoma"/>
                <w:sz w:val="20"/>
                <w:szCs w:val="20"/>
              </w:rPr>
            </w:pP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3ABFF7BD" w14:textId="77777777" w:rsidR="0018575F" w:rsidRPr="00B4484B" w:rsidRDefault="0018575F" w:rsidP="002A2D45">
            <w:pPr>
              <w:keepNext/>
              <w:keepLines/>
              <w:rPr>
                <w:rFonts w:cs="Tahoma"/>
                <w:sz w:val="20"/>
                <w:szCs w:val="20"/>
              </w:rPr>
            </w:pPr>
          </w:p>
          <w:p w14:paraId="718FD909" w14:textId="77777777" w:rsidR="0018575F" w:rsidRPr="00B4484B" w:rsidRDefault="0018575F" w:rsidP="002A2D45">
            <w:pPr>
              <w:keepNext/>
              <w:keepLines/>
              <w:rPr>
                <w:rFonts w:cs="Tahoma"/>
                <w:sz w:val="20"/>
                <w:szCs w:val="20"/>
              </w:rPr>
            </w:pPr>
          </w:p>
        </w:tc>
      </w:tr>
      <w:tr w:rsidR="0018575F" w:rsidRPr="00B4484B" w14:paraId="5BF8D9DF" w14:textId="77777777" w:rsidTr="006A64CF">
        <w:trPr>
          <w:trHeight w:val="588"/>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5324FB8D" w14:textId="77777777" w:rsidR="0018575F" w:rsidRPr="00B4484B" w:rsidRDefault="0018575F" w:rsidP="002A2D45">
            <w:pPr>
              <w:keepNext/>
              <w:keepLines/>
              <w:rPr>
                <w:rFonts w:cs="Tahoma"/>
                <w:sz w:val="20"/>
                <w:szCs w:val="20"/>
              </w:rPr>
            </w:pPr>
            <w:r w:rsidRPr="00B4484B">
              <w:rPr>
                <w:rFonts w:cs="Tahoma"/>
                <w:sz w:val="20"/>
                <w:szCs w:val="20"/>
              </w:rPr>
              <w:t xml:space="preserve">Količina/Delež (%) javnega naročila, ki se oddaja v </w:t>
            </w:r>
            <w:proofErr w:type="spellStart"/>
            <w:r w:rsidRPr="00B4484B">
              <w:rPr>
                <w:rFonts w:cs="Tahoma"/>
                <w:sz w:val="20"/>
                <w:szCs w:val="20"/>
              </w:rPr>
              <w:t>podizvajanje</w:t>
            </w:r>
            <w:proofErr w:type="spellEnd"/>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4CD329D6" w14:textId="77777777" w:rsidR="0018575F" w:rsidRPr="00B4484B" w:rsidRDefault="0018575F" w:rsidP="002A2D45">
            <w:pPr>
              <w:keepNext/>
              <w:keepLines/>
              <w:rPr>
                <w:rFonts w:cs="Tahoma"/>
                <w:sz w:val="20"/>
                <w:szCs w:val="20"/>
              </w:rPr>
            </w:pPr>
          </w:p>
        </w:tc>
      </w:tr>
      <w:tr w:rsidR="0018575F" w:rsidRPr="00B4484B" w14:paraId="04C38FBB" w14:textId="77777777" w:rsidTr="006A64CF">
        <w:trPr>
          <w:trHeight w:val="409"/>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74CB25C3" w14:textId="77777777" w:rsidR="0018575F" w:rsidRPr="00B4484B" w:rsidRDefault="0018575F" w:rsidP="002A2D45">
            <w:pPr>
              <w:keepNext/>
              <w:keepLines/>
              <w:rPr>
                <w:rFonts w:cs="Tahoma"/>
                <w:sz w:val="20"/>
                <w:szCs w:val="20"/>
              </w:rPr>
            </w:pPr>
            <w:r w:rsidRPr="00B4484B">
              <w:rPr>
                <w:rFonts w:cs="Tahoma"/>
                <w:sz w:val="20"/>
                <w:szCs w:val="20"/>
              </w:rPr>
              <w:t>Vrednost del v EUR brez DDV</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30749D4E" w14:textId="77777777" w:rsidR="0018575F" w:rsidRPr="00B4484B" w:rsidRDefault="0018575F" w:rsidP="002A2D45">
            <w:pPr>
              <w:keepNext/>
              <w:keepLines/>
              <w:rPr>
                <w:rFonts w:cs="Tahoma"/>
                <w:sz w:val="20"/>
                <w:szCs w:val="20"/>
              </w:rPr>
            </w:pPr>
          </w:p>
        </w:tc>
      </w:tr>
      <w:tr w:rsidR="0018575F" w:rsidRPr="00B4484B" w14:paraId="0B5ADA28" w14:textId="77777777" w:rsidTr="006A64CF">
        <w:trPr>
          <w:trHeight w:val="277"/>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5D6DBCF8" w14:textId="77777777" w:rsidR="0018575F" w:rsidRPr="00B4484B" w:rsidRDefault="0018575F" w:rsidP="002A2D45">
            <w:pPr>
              <w:keepNext/>
              <w:keepLines/>
              <w:rPr>
                <w:rFonts w:cs="Tahoma"/>
                <w:sz w:val="20"/>
                <w:szCs w:val="20"/>
              </w:rPr>
            </w:pPr>
            <w:r w:rsidRPr="00B4484B">
              <w:rPr>
                <w:rFonts w:cs="Tahoma"/>
                <w:sz w:val="20"/>
                <w:szCs w:val="20"/>
              </w:rPr>
              <w:t>Kraj izvedbe</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55F74D3C" w14:textId="77777777" w:rsidR="0018575F" w:rsidRPr="00B4484B" w:rsidRDefault="0018575F" w:rsidP="002A2D45">
            <w:pPr>
              <w:keepNext/>
              <w:keepLines/>
              <w:rPr>
                <w:rFonts w:cs="Tahoma"/>
                <w:sz w:val="20"/>
                <w:szCs w:val="20"/>
              </w:rPr>
            </w:pPr>
          </w:p>
        </w:tc>
      </w:tr>
      <w:tr w:rsidR="0018575F" w:rsidRPr="00B4484B" w14:paraId="3F277089" w14:textId="77777777" w:rsidTr="006A64CF">
        <w:trPr>
          <w:trHeight w:val="268"/>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376FDE77" w14:textId="77777777" w:rsidR="0018575F" w:rsidRPr="00B4484B" w:rsidRDefault="0018575F" w:rsidP="002A2D45">
            <w:pPr>
              <w:keepNext/>
              <w:keepLines/>
              <w:rPr>
                <w:rFonts w:cs="Tahoma"/>
                <w:sz w:val="20"/>
                <w:szCs w:val="20"/>
              </w:rPr>
            </w:pPr>
            <w:r w:rsidRPr="00B4484B">
              <w:rPr>
                <w:rFonts w:cs="Tahoma"/>
                <w:sz w:val="20"/>
                <w:szCs w:val="20"/>
              </w:rPr>
              <w:t>Rok izvedbe</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59B63BF8" w14:textId="77777777" w:rsidR="0018575F" w:rsidRPr="00B4484B" w:rsidRDefault="0018575F" w:rsidP="002A2D45">
            <w:pPr>
              <w:keepNext/>
              <w:keepLines/>
              <w:rPr>
                <w:rFonts w:cs="Tahoma"/>
                <w:sz w:val="20"/>
                <w:szCs w:val="20"/>
              </w:rPr>
            </w:pPr>
          </w:p>
        </w:tc>
      </w:tr>
    </w:tbl>
    <w:p w14:paraId="671510A2" w14:textId="77777777" w:rsidR="0018575F" w:rsidRPr="00B4484B" w:rsidRDefault="0018575F" w:rsidP="002A2D45">
      <w:pPr>
        <w:keepNext/>
        <w:keepLines/>
        <w:tabs>
          <w:tab w:val="left" w:pos="567"/>
          <w:tab w:val="left" w:pos="851"/>
          <w:tab w:val="left" w:pos="993"/>
        </w:tabs>
        <w:jc w:val="both"/>
        <w:rPr>
          <w:rFonts w:cs="Tahoma"/>
          <w:sz w:val="20"/>
          <w:szCs w:val="20"/>
          <w:lang w:eastAsia="ar-SA"/>
        </w:rPr>
      </w:pPr>
    </w:p>
    <w:p w14:paraId="2E2C0107" w14:textId="77777777" w:rsidR="0018575F" w:rsidRPr="00B4484B" w:rsidRDefault="0018575F" w:rsidP="002A2D45">
      <w:pPr>
        <w:keepNext/>
        <w:keepLines/>
        <w:tabs>
          <w:tab w:val="left" w:pos="5400"/>
        </w:tabs>
        <w:rPr>
          <w:rFonts w:cs="Tahoma"/>
          <w:sz w:val="20"/>
          <w:szCs w:val="20"/>
        </w:rPr>
      </w:pPr>
      <w:r w:rsidRPr="00B4484B">
        <w:rPr>
          <w:rFonts w:cs="Tahoma"/>
          <w:sz w:val="20"/>
          <w:szCs w:val="20"/>
        </w:rPr>
        <w:t>Datum: ___________________</w:t>
      </w:r>
      <w:r w:rsidRPr="00B4484B">
        <w:rPr>
          <w:rFonts w:cs="Tahoma"/>
          <w:sz w:val="20"/>
          <w:szCs w:val="20"/>
        </w:rPr>
        <w:tab/>
      </w:r>
    </w:p>
    <w:p w14:paraId="69302BC7" w14:textId="77777777" w:rsidR="0018575F" w:rsidRPr="00B4484B" w:rsidRDefault="0018575F" w:rsidP="002A2D45">
      <w:pPr>
        <w:keepNext/>
        <w:keepLines/>
        <w:tabs>
          <w:tab w:val="left" w:pos="5400"/>
        </w:tabs>
        <w:rPr>
          <w:rFonts w:cs="Tahoma"/>
          <w:sz w:val="20"/>
          <w:szCs w:val="20"/>
        </w:rPr>
      </w:pPr>
    </w:p>
    <w:p w14:paraId="780C6102" w14:textId="72387837" w:rsidR="0018575F" w:rsidRPr="00B4484B" w:rsidRDefault="00950EE8" w:rsidP="002A2D45">
      <w:pPr>
        <w:keepNext/>
        <w:keepLines/>
        <w:tabs>
          <w:tab w:val="left" w:pos="5400"/>
        </w:tabs>
        <w:rPr>
          <w:rFonts w:cs="Tahoma"/>
          <w:sz w:val="20"/>
          <w:szCs w:val="20"/>
        </w:rPr>
      </w:pPr>
      <w:r w:rsidRPr="00B4484B">
        <w:rPr>
          <w:rFonts w:cs="Tahoma"/>
          <w:snapToGrid w:val="0"/>
          <w:color w:val="000000"/>
          <w:sz w:val="20"/>
          <w:szCs w:val="20"/>
        </w:rPr>
        <w:t>Naziv ter podpis ponudnika/partnerja</w:t>
      </w:r>
      <w:r w:rsidR="0018575F" w:rsidRPr="00B4484B">
        <w:rPr>
          <w:rFonts w:cs="Tahoma"/>
          <w:sz w:val="20"/>
          <w:szCs w:val="20"/>
        </w:rPr>
        <w:t xml:space="preserve">: </w:t>
      </w:r>
      <w:r w:rsidR="0018575F" w:rsidRPr="00B4484B">
        <w:rPr>
          <w:rFonts w:cs="Tahoma"/>
          <w:sz w:val="20"/>
          <w:szCs w:val="20"/>
        </w:rPr>
        <w:tab/>
      </w:r>
      <w:r w:rsidR="0018575F" w:rsidRPr="00B4484B">
        <w:rPr>
          <w:rFonts w:cs="Tahoma"/>
          <w:sz w:val="20"/>
          <w:szCs w:val="20"/>
        </w:rPr>
        <w:tab/>
      </w:r>
      <w:r w:rsidR="0018762E" w:rsidRPr="00B4484B">
        <w:rPr>
          <w:rFonts w:cs="Tahoma"/>
          <w:snapToGrid w:val="0"/>
          <w:color w:val="000000"/>
          <w:sz w:val="20"/>
          <w:szCs w:val="20"/>
        </w:rPr>
        <w:t>Naziv ter podpis podizvajalca</w:t>
      </w:r>
      <w:r w:rsidR="0018575F" w:rsidRPr="00B4484B">
        <w:rPr>
          <w:rFonts w:cs="Tahoma"/>
          <w:sz w:val="20"/>
          <w:szCs w:val="20"/>
        </w:rPr>
        <w:t>:</w:t>
      </w:r>
    </w:p>
    <w:p w14:paraId="0DF28343" w14:textId="77777777" w:rsidR="0018575F" w:rsidRPr="00B4484B" w:rsidRDefault="0018575F" w:rsidP="002A2D45">
      <w:pPr>
        <w:keepNext/>
        <w:keepLines/>
        <w:tabs>
          <w:tab w:val="left" w:pos="5400"/>
        </w:tabs>
        <w:rPr>
          <w:rFonts w:cs="Tahoma"/>
          <w:sz w:val="20"/>
          <w:szCs w:val="20"/>
        </w:rPr>
      </w:pPr>
    </w:p>
    <w:p w14:paraId="2BA26CCB" w14:textId="77777777" w:rsidR="0018575F" w:rsidRPr="00B4484B" w:rsidRDefault="0018575F" w:rsidP="002A2D45">
      <w:pPr>
        <w:keepNext/>
        <w:keepLines/>
        <w:rPr>
          <w:rFonts w:cs="Tahoma"/>
          <w:sz w:val="20"/>
          <w:szCs w:val="20"/>
        </w:rPr>
      </w:pPr>
      <w:r w:rsidRPr="00B4484B">
        <w:rPr>
          <w:rFonts w:cs="Tahoma"/>
          <w:sz w:val="20"/>
          <w:szCs w:val="20"/>
        </w:rPr>
        <w:t>_______________________________</w:t>
      </w: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sz w:val="20"/>
          <w:szCs w:val="20"/>
        </w:rPr>
        <w:tab/>
        <w:t>_______________________________</w:t>
      </w:r>
    </w:p>
    <w:p w14:paraId="11347E37" w14:textId="77777777" w:rsidR="0018575F" w:rsidRPr="00B4484B" w:rsidRDefault="0018575F" w:rsidP="002A2D45">
      <w:pPr>
        <w:keepNext/>
        <w:keepLines/>
        <w:tabs>
          <w:tab w:val="left" w:pos="284"/>
        </w:tabs>
        <w:jc w:val="both"/>
        <w:rPr>
          <w:rFonts w:cs="Tahoma"/>
          <w:b/>
          <w:sz w:val="20"/>
          <w:szCs w:val="20"/>
        </w:rPr>
      </w:pPr>
      <w:r w:rsidRPr="00B4484B">
        <w:rPr>
          <w:rFonts w:cs="Tahoma"/>
          <w:b/>
          <w:sz w:val="20"/>
          <w:szCs w:val="20"/>
        </w:rPr>
        <w:tab/>
      </w:r>
      <w:r w:rsidRPr="00B4484B">
        <w:rPr>
          <w:rFonts w:cs="Tahoma"/>
          <w:b/>
          <w:sz w:val="20"/>
          <w:szCs w:val="20"/>
        </w:rPr>
        <w:tab/>
        <w:t xml:space="preserve">   </w:t>
      </w:r>
    </w:p>
    <w:p w14:paraId="25DACEFC" w14:textId="77777777" w:rsidR="0018575F" w:rsidRPr="00B4484B" w:rsidRDefault="0018575F" w:rsidP="002A2D45">
      <w:pPr>
        <w:keepNext/>
        <w:keepLines/>
        <w:tabs>
          <w:tab w:val="left" w:pos="284"/>
        </w:tabs>
        <w:rPr>
          <w:rFonts w:cs="Tahoma"/>
          <w:b/>
          <w:sz w:val="20"/>
          <w:szCs w:val="20"/>
        </w:rPr>
      </w:pPr>
      <w:r w:rsidRPr="00B4484B">
        <w:rPr>
          <w:rFonts w:cs="Tahoma"/>
          <w:sz w:val="20"/>
          <w:szCs w:val="20"/>
        </w:rPr>
        <w:tab/>
      </w:r>
      <w:r w:rsidRPr="00B4484B">
        <w:rPr>
          <w:rFonts w:cs="Tahoma"/>
          <w:sz w:val="20"/>
          <w:szCs w:val="20"/>
        </w:rPr>
        <w:tab/>
      </w:r>
      <w:r w:rsidRPr="00B4484B">
        <w:rPr>
          <w:rFonts w:cs="Tahoma"/>
          <w:sz w:val="20"/>
          <w:szCs w:val="20"/>
        </w:rPr>
        <w:tab/>
        <w:t xml:space="preserve">Žig: </w:t>
      </w: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sz w:val="20"/>
          <w:szCs w:val="20"/>
        </w:rPr>
        <w:tab/>
        <w:t xml:space="preserve"> Žig:</w:t>
      </w:r>
    </w:p>
    <w:p w14:paraId="56436C91" w14:textId="77777777" w:rsidR="0018575F" w:rsidRPr="00B4484B" w:rsidRDefault="0018575F" w:rsidP="002A2D45">
      <w:pPr>
        <w:keepNext/>
        <w:keepLines/>
        <w:rPr>
          <w:rFonts w:cs="Tahoma"/>
          <w:sz w:val="22"/>
          <w:szCs w:val="18"/>
          <w:lang w:eastAsia="ar-SA"/>
        </w:rPr>
      </w:pPr>
    </w:p>
    <w:p w14:paraId="73A8DA67" w14:textId="77777777" w:rsidR="0018575F" w:rsidRPr="00B4484B" w:rsidRDefault="0018575F" w:rsidP="002A2D45">
      <w:pPr>
        <w:keepNext/>
        <w:keepLines/>
        <w:ind w:left="851" w:hanging="851"/>
        <w:jc w:val="both"/>
        <w:rPr>
          <w:rFonts w:cs="Tahoma"/>
          <w:i/>
          <w:sz w:val="16"/>
          <w:szCs w:val="18"/>
          <w:lang w:eastAsia="ar-SA"/>
        </w:rPr>
      </w:pPr>
      <w:r w:rsidRPr="00B4484B">
        <w:rPr>
          <w:rFonts w:cs="Tahoma"/>
          <w:b/>
          <w:i/>
          <w:sz w:val="16"/>
          <w:szCs w:val="18"/>
          <w:lang w:eastAsia="ar-SA"/>
        </w:rPr>
        <w:t xml:space="preserve">Opomba:  </w:t>
      </w:r>
      <w:r w:rsidRPr="00B4484B">
        <w:rPr>
          <w:rFonts w:cs="Tahoma"/>
          <w:i/>
          <w:sz w:val="16"/>
          <w:szCs w:val="18"/>
          <w:lang w:eastAsia="ar-SA"/>
        </w:rPr>
        <w:t xml:space="preserve">Obrazec velja tudi za primer, da se je gospodarski subjekt odločil oddati del javnega naročila v </w:t>
      </w:r>
      <w:proofErr w:type="spellStart"/>
      <w:r w:rsidRPr="00B4484B">
        <w:rPr>
          <w:rFonts w:cs="Tahoma"/>
          <w:i/>
          <w:sz w:val="16"/>
          <w:szCs w:val="18"/>
          <w:lang w:eastAsia="ar-SA"/>
        </w:rPr>
        <w:t>podizvajanje</w:t>
      </w:r>
      <w:proofErr w:type="spellEnd"/>
      <w:r w:rsidRPr="00B4484B">
        <w:rPr>
          <w:rFonts w:cs="Tahoma"/>
          <w:i/>
          <w:sz w:val="16"/>
          <w:szCs w:val="18"/>
          <w:lang w:eastAsia="ar-SA"/>
        </w:rPr>
        <w:t xml:space="preserve"> in za izvedbo  tega dela uporablja tudi podizvajalčeve zmogljivosti, zato temu podizvajalcu Priloge 4/2 ni potrebno izpolniti . V tem primeru se v obrazcu navedejo tudi vse zmogljivost podizvajalca, ki jih bo uporabil ponudnik.</w:t>
      </w:r>
    </w:p>
    <w:p w14:paraId="2FCF988E" w14:textId="77777777" w:rsidR="0018575F" w:rsidRPr="00B4484B" w:rsidRDefault="0018575F" w:rsidP="002A2D45">
      <w:pPr>
        <w:keepNext/>
        <w:keepLines/>
        <w:rPr>
          <w:rFonts w:cs="Tahoma"/>
          <w:sz w:val="16"/>
          <w:szCs w:val="18"/>
          <w:lang w:eastAsia="ar-SA"/>
        </w:rPr>
      </w:pPr>
    </w:p>
    <w:p w14:paraId="5EF1E6CC" w14:textId="6AB49E60" w:rsidR="007A7B8D" w:rsidRPr="00B4484B" w:rsidRDefault="0018575F" w:rsidP="007B3BA8">
      <w:pPr>
        <w:keepNext/>
        <w:keepLines/>
        <w:rPr>
          <w:sz w:val="18"/>
        </w:rPr>
      </w:pPr>
      <w:r w:rsidRPr="00B4484B">
        <w:rPr>
          <w:rFonts w:cs="Tahoma"/>
          <w:b/>
          <w:i/>
          <w:sz w:val="16"/>
          <w:szCs w:val="18"/>
          <w:lang w:eastAsia="ar-SA"/>
        </w:rPr>
        <w:t>Navodilo</w:t>
      </w:r>
      <w:r w:rsidRPr="00B4484B">
        <w:rPr>
          <w:rFonts w:cs="Tahoma"/>
          <w:i/>
          <w:sz w:val="16"/>
          <w:szCs w:val="18"/>
          <w:lang w:eastAsia="ar-SA"/>
        </w:rPr>
        <w:t>: Obrazec se po potrebi kopira!</w:t>
      </w:r>
      <w:r w:rsidRPr="00B4484B">
        <w:rPr>
          <w:sz w:val="18"/>
        </w:rPr>
        <w:t xml:space="preserve"> </w:t>
      </w:r>
    </w:p>
    <w:p w14:paraId="26836BDC" w14:textId="77777777" w:rsidR="0018575F" w:rsidRPr="00B4484B" w:rsidRDefault="0018575F" w:rsidP="002A2D45">
      <w:pPr>
        <w:keepNext/>
        <w:keepLines/>
        <w:rPr>
          <w:rFonts w:ascii="Times New Roman" w:hAnsi="Times New Roman"/>
          <w:sz w:val="18"/>
          <w:szCs w:val="20"/>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161"/>
        <w:gridCol w:w="1985"/>
        <w:gridCol w:w="567"/>
      </w:tblGrid>
      <w:tr w:rsidR="006A64CF" w:rsidRPr="00B4484B" w14:paraId="0419D952" w14:textId="77777777" w:rsidTr="00F41D64">
        <w:tc>
          <w:tcPr>
            <w:tcW w:w="608" w:type="dxa"/>
            <w:tcBorders>
              <w:right w:val="nil"/>
            </w:tcBorders>
          </w:tcPr>
          <w:p w14:paraId="5D54D1AA" w14:textId="77777777" w:rsidR="006A64CF" w:rsidRPr="00B4484B" w:rsidRDefault="006A64CF" w:rsidP="002A2D45">
            <w:pPr>
              <w:keepNext/>
              <w:keepLines/>
              <w:jc w:val="both"/>
              <w:rPr>
                <w:rFonts w:cs="Tahoma"/>
                <w:sz w:val="20"/>
                <w:szCs w:val="20"/>
              </w:rPr>
            </w:pPr>
            <w:r w:rsidRPr="00B4484B">
              <w:rPr>
                <w:rFonts w:ascii="Times New Roman" w:hAnsi="Times New Roman"/>
                <w:sz w:val="20"/>
                <w:szCs w:val="20"/>
              </w:rPr>
              <w:lastRenderedPageBreak/>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6161" w:type="dxa"/>
            <w:tcBorders>
              <w:left w:val="nil"/>
              <w:right w:val="single" w:sz="4" w:space="0" w:color="auto"/>
            </w:tcBorders>
            <w:vAlign w:val="bottom"/>
          </w:tcPr>
          <w:p w14:paraId="19FC477E" w14:textId="77777777" w:rsidR="006A64CF" w:rsidRPr="00B4484B" w:rsidRDefault="006A64CF" w:rsidP="002A2D45">
            <w:pPr>
              <w:keepNext/>
              <w:keepLines/>
              <w:rPr>
                <w:rFonts w:cs="Tahoma"/>
                <w:sz w:val="20"/>
                <w:szCs w:val="20"/>
              </w:rPr>
            </w:pPr>
            <w:r w:rsidRPr="00B4484B">
              <w:rPr>
                <w:rFonts w:eastAsia="Calibri" w:cs="Tahoma"/>
                <w:sz w:val="20"/>
                <w:szCs w:val="20"/>
              </w:rPr>
              <w:t>POOBLASTILO PONUDNIKA</w:t>
            </w:r>
          </w:p>
        </w:tc>
        <w:tc>
          <w:tcPr>
            <w:tcW w:w="1985" w:type="dxa"/>
            <w:tcBorders>
              <w:top w:val="single" w:sz="4" w:space="0" w:color="auto"/>
              <w:left w:val="single" w:sz="4" w:space="0" w:color="auto"/>
              <w:bottom w:val="single" w:sz="4" w:space="0" w:color="auto"/>
              <w:right w:val="nil"/>
            </w:tcBorders>
          </w:tcPr>
          <w:p w14:paraId="7E4F735A" w14:textId="77777777" w:rsidR="006A64CF" w:rsidRPr="00B4484B" w:rsidRDefault="006A64CF" w:rsidP="002A2D45">
            <w:pPr>
              <w:keepNext/>
              <w:keepLines/>
              <w:ind w:left="-74" w:right="-207"/>
              <w:jc w:val="both"/>
              <w:rPr>
                <w:rFonts w:cs="Tahoma"/>
                <w:b/>
                <w:iCs/>
                <w:sz w:val="20"/>
                <w:szCs w:val="20"/>
              </w:rPr>
            </w:pPr>
            <w:r w:rsidRPr="00B4484B">
              <w:rPr>
                <w:rFonts w:cs="Tahoma"/>
                <w:b/>
                <w:iCs/>
                <w:sz w:val="20"/>
                <w:szCs w:val="20"/>
              </w:rPr>
              <w:t xml:space="preserve">  Obrazec 1 k Prilogi </w:t>
            </w:r>
          </w:p>
        </w:tc>
        <w:tc>
          <w:tcPr>
            <w:tcW w:w="567" w:type="dxa"/>
            <w:tcBorders>
              <w:top w:val="single" w:sz="4" w:space="0" w:color="auto"/>
              <w:left w:val="nil"/>
              <w:bottom w:val="single" w:sz="4" w:space="0" w:color="auto"/>
              <w:right w:val="single" w:sz="4" w:space="0" w:color="auto"/>
            </w:tcBorders>
          </w:tcPr>
          <w:p w14:paraId="490947F2" w14:textId="77777777" w:rsidR="006A64CF" w:rsidRPr="00B4484B" w:rsidRDefault="006A64CF" w:rsidP="002A2D45">
            <w:pPr>
              <w:keepNext/>
              <w:keepLines/>
              <w:ind w:right="-62"/>
              <w:jc w:val="both"/>
              <w:rPr>
                <w:rFonts w:cs="Tahoma"/>
                <w:b/>
                <w:iCs/>
                <w:sz w:val="20"/>
                <w:szCs w:val="20"/>
              </w:rPr>
            </w:pPr>
            <w:r w:rsidRPr="00B4484B">
              <w:rPr>
                <w:rFonts w:cs="Tahoma"/>
                <w:b/>
                <w:iCs/>
                <w:sz w:val="20"/>
                <w:szCs w:val="20"/>
              </w:rPr>
              <w:t xml:space="preserve"> 4/1  </w:t>
            </w:r>
          </w:p>
        </w:tc>
      </w:tr>
    </w:tbl>
    <w:p w14:paraId="0DD1CA44" w14:textId="77777777" w:rsidR="006A64CF" w:rsidRPr="00B4484B" w:rsidRDefault="006A64CF" w:rsidP="002A2D45">
      <w:pPr>
        <w:keepNext/>
        <w:keepLines/>
        <w:ind w:right="-143"/>
        <w:jc w:val="both"/>
        <w:rPr>
          <w:rFonts w:cs="Tahoma"/>
          <w:szCs w:val="20"/>
        </w:rPr>
      </w:pPr>
    </w:p>
    <w:p w14:paraId="36EDC607" w14:textId="77777777" w:rsidR="0077054B" w:rsidRPr="00B4484B" w:rsidRDefault="0077054B" w:rsidP="002A2D45">
      <w:pPr>
        <w:keepNext/>
        <w:keepLines/>
        <w:rPr>
          <w:rFonts w:cs="Tahoma"/>
          <w:sz w:val="20"/>
          <w:szCs w:val="20"/>
        </w:rPr>
      </w:pPr>
      <w:r w:rsidRPr="00B4484B">
        <w:rPr>
          <w:rFonts w:cs="Tahoma"/>
          <w:sz w:val="20"/>
          <w:szCs w:val="20"/>
        </w:rPr>
        <w:t>Ponudnik: _____________________________________________________________________________</w:t>
      </w:r>
    </w:p>
    <w:p w14:paraId="5AD2C9D1" w14:textId="77777777" w:rsidR="0077054B" w:rsidRPr="00B4484B" w:rsidRDefault="0077054B" w:rsidP="002A2D45">
      <w:pPr>
        <w:keepNext/>
        <w:keepLines/>
        <w:rPr>
          <w:rFonts w:cs="Tahoma"/>
          <w:sz w:val="20"/>
          <w:szCs w:val="20"/>
        </w:rPr>
      </w:pPr>
    </w:p>
    <w:p w14:paraId="63953782" w14:textId="118306B8" w:rsidR="0077054B" w:rsidRPr="00B4484B" w:rsidRDefault="0077054B" w:rsidP="002A2D45">
      <w:pPr>
        <w:keepNext/>
        <w:keepLines/>
        <w:jc w:val="both"/>
        <w:rPr>
          <w:rFonts w:cs="Tahoma"/>
          <w:b/>
          <w:sz w:val="20"/>
          <w:szCs w:val="20"/>
        </w:rPr>
      </w:pPr>
      <w:r w:rsidRPr="00B4484B">
        <w:rPr>
          <w:rFonts w:cs="Tahoma"/>
          <w:sz w:val="20"/>
          <w:szCs w:val="20"/>
        </w:rPr>
        <w:t>za izvedbo javnega naročila</w:t>
      </w:r>
      <w:r w:rsidRPr="00B4484B">
        <w:rPr>
          <w:rFonts w:cs="Tahoma"/>
          <w:b/>
          <w:sz w:val="20"/>
          <w:szCs w:val="20"/>
        </w:rPr>
        <w:t xml:space="preserve"> </w:t>
      </w:r>
      <w:r w:rsidRPr="00B4484B">
        <w:rPr>
          <w:rFonts w:cs="Tahoma"/>
          <w:sz w:val="20"/>
          <w:szCs w:val="20"/>
        </w:rPr>
        <w:t>št.</w:t>
      </w:r>
      <w:r w:rsidRPr="00B4484B">
        <w:rPr>
          <w:rFonts w:cs="Tahoma"/>
          <w:b/>
          <w:szCs w:val="20"/>
        </w:rPr>
        <w:t xml:space="preserve"> </w:t>
      </w:r>
      <w:r w:rsidR="001225D8" w:rsidRPr="00B4484B">
        <w:rPr>
          <w:rFonts w:cs="Tahoma"/>
          <w:b/>
          <w:sz w:val="19"/>
          <w:szCs w:val="19"/>
        </w:rPr>
        <w:t>LPT-128/25</w:t>
      </w:r>
      <w:r w:rsidR="00CE2307" w:rsidRPr="00B4484B">
        <w:rPr>
          <w:rFonts w:cs="Tahoma"/>
          <w:b/>
          <w:sz w:val="19"/>
          <w:szCs w:val="19"/>
        </w:rPr>
        <w:t xml:space="preserve"> </w:t>
      </w:r>
      <w:r w:rsidR="001225D8" w:rsidRPr="00B4484B">
        <w:rPr>
          <w:rFonts w:cs="Tahoma"/>
          <w:b/>
          <w:sz w:val="19"/>
          <w:szCs w:val="19"/>
        </w:rPr>
        <w:t>Nakup treh čistilnih strojev</w:t>
      </w:r>
      <w:r w:rsidR="00CE2307" w:rsidRPr="00B4484B">
        <w:rPr>
          <w:rFonts w:cs="Tahoma"/>
          <w:b/>
          <w:sz w:val="20"/>
          <w:szCs w:val="20"/>
        </w:rPr>
        <w:t xml:space="preserve"> </w:t>
      </w:r>
      <w:r w:rsidRPr="00B4484B">
        <w:rPr>
          <w:rFonts w:cs="Tahoma"/>
          <w:sz w:val="20"/>
          <w:szCs w:val="20"/>
        </w:rPr>
        <w:t xml:space="preserve">ter v skladu s 94. členom </w:t>
      </w:r>
      <w:r w:rsidR="003715FD" w:rsidRPr="00B4484B">
        <w:rPr>
          <w:rFonts w:cs="Tahoma"/>
          <w:sz w:val="20"/>
          <w:szCs w:val="20"/>
        </w:rPr>
        <w:t xml:space="preserve"> </w:t>
      </w:r>
      <w:r w:rsidRPr="00B4484B">
        <w:rPr>
          <w:rFonts w:cs="Tahoma"/>
          <w:sz w:val="20"/>
          <w:szCs w:val="20"/>
        </w:rPr>
        <w:t>ZJN</w:t>
      </w:r>
      <w:r w:rsidR="003715FD" w:rsidRPr="00B4484B">
        <w:rPr>
          <w:rFonts w:cs="Tahoma"/>
          <w:sz w:val="20"/>
          <w:szCs w:val="20"/>
        </w:rPr>
        <w:t>-</w:t>
      </w:r>
      <w:r w:rsidRPr="00B4484B">
        <w:rPr>
          <w:rFonts w:cs="Tahoma"/>
          <w:sz w:val="20"/>
          <w:szCs w:val="20"/>
        </w:rPr>
        <w:t>3</w:t>
      </w:r>
    </w:p>
    <w:p w14:paraId="6E7F553C" w14:textId="77777777" w:rsidR="0077054B" w:rsidRPr="00B4484B" w:rsidRDefault="0077054B" w:rsidP="002A2D45">
      <w:pPr>
        <w:keepNext/>
        <w:keepLines/>
        <w:rPr>
          <w:rFonts w:cs="Tahoma"/>
          <w:sz w:val="20"/>
          <w:szCs w:val="20"/>
        </w:rPr>
      </w:pPr>
    </w:p>
    <w:p w14:paraId="25F5C4ED" w14:textId="77777777" w:rsidR="0077054B" w:rsidRPr="00B4484B" w:rsidRDefault="0077054B" w:rsidP="002A2D45">
      <w:pPr>
        <w:keepNext/>
        <w:keepLines/>
        <w:jc w:val="center"/>
        <w:rPr>
          <w:rFonts w:cs="Tahoma"/>
          <w:b/>
          <w:sz w:val="22"/>
          <w:szCs w:val="22"/>
        </w:rPr>
      </w:pPr>
      <w:r w:rsidRPr="00B4484B">
        <w:rPr>
          <w:rFonts w:cs="Tahoma"/>
          <w:b/>
          <w:sz w:val="22"/>
          <w:szCs w:val="22"/>
        </w:rPr>
        <w:t>POOBLAŠČAMO</w:t>
      </w:r>
    </w:p>
    <w:p w14:paraId="609081C0" w14:textId="77777777" w:rsidR="0077054B" w:rsidRPr="00B4484B" w:rsidRDefault="0077054B" w:rsidP="002A2D45">
      <w:pPr>
        <w:keepNext/>
        <w:keepLines/>
        <w:rPr>
          <w:rFonts w:cs="Tahoma"/>
          <w:sz w:val="20"/>
          <w:szCs w:val="20"/>
        </w:rPr>
      </w:pPr>
    </w:p>
    <w:p w14:paraId="22CE91CC" w14:textId="77777777" w:rsidR="0077054B" w:rsidRPr="00B4484B" w:rsidRDefault="0077054B" w:rsidP="002A2D45">
      <w:pPr>
        <w:keepNext/>
        <w:keepLines/>
        <w:spacing w:after="120" w:line="276" w:lineRule="auto"/>
        <w:jc w:val="both"/>
        <w:rPr>
          <w:rFonts w:cs="Tahoma"/>
          <w:sz w:val="20"/>
          <w:szCs w:val="20"/>
        </w:rPr>
      </w:pPr>
      <w:r w:rsidRPr="00B4484B">
        <w:rPr>
          <w:rFonts w:cs="Tahoma"/>
          <w:sz w:val="20"/>
          <w:szCs w:val="20"/>
        </w:rPr>
        <w:t>naročnika predmetnega javnega naročila:</w:t>
      </w:r>
    </w:p>
    <w:p w14:paraId="69BBF9ED" w14:textId="77777777" w:rsidR="00EB1025" w:rsidRPr="00B4484B" w:rsidRDefault="00EB1025" w:rsidP="002A2D45">
      <w:pPr>
        <w:keepNext/>
        <w:keepLines/>
        <w:numPr>
          <w:ilvl w:val="0"/>
          <w:numId w:val="5"/>
        </w:numPr>
        <w:ind w:left="644"/>
        <w:rPr>
          <w:rFonts w:cs="Tahoma"/>
          <w:sz w:val="20"/>
          <w:szCs w:val="20"/>
        </w:rPr>
      </w:pPr>
      <w:r w:rsidRPr="00B4484B">
        <w:rPr>
          <w:rFonts w:eastAsia="Calibri" w:cs="Tahoma"/>
          <w:sz w:val="20"/>
          <w:szCs w:val="20"/>
          <w:lang w:eastAsia="en-US"/>
        </w:rPr>
        <w:t xml:space="preserve">Javno podjetje Ljubljanska parkirišča in tržnice, d.o.o., </w:t>
      </w:r>
    </w:p>
    <w:p w14:paraId="6B6FE97D" w14:textId="77777777" w:rsidR="00EB1025" w:rsidRPr="00B4484B" w:rsidRDefault="00EB1025" w:rsidP="002A2D45">
      <w:pPr>
        <w:keepNext/>
        <w:keepLines/>
        <w:spacing w:line="276" w:lineRule="auto"/>
        <w:jc w:val="both"/>
        <w:rPr>
          <w:rFonts w:cs="Tahoma"/>
          <w:sz w:val="20"/>
          <w:szCs w:val="20"/>
        </w:rPr>
      </w:pPr>
    </w:p>
    <w:p w14:paraId="3F5D4BEF" w14:textId="77777777" w:rsidR="0077054B" w:rsidRPr="00B4484B" w:rsidRDefault="0077054B" w:rsidP="002A2D45">
      <w:pPr>
        <w:keepNext/>
        <w:keepLines/>
        <w:spacing w:line="276" w:lineRule="auto"/>
        <w:jc w:val="both"/>
        <w:rPr>
          <w:rFonts w:cs="Tahoma"/>
          <w:sz w:val="20"/>
          <w:szCs w:val="20"/>
        </w:rPr>
      </w:pPr>
      <w:r w:rsidRPr="00B4484B">
        <w:rPr>
          <w:rFonts w:cs="Tahoma"/>
          <w:sz w:val="20"/>
          <w:szCs w:val="20"/>
        </w:rPr>
        <w:t>da na podlagi potrjenega računa oziroma situacije neposredno plačuje naše obveznosti do naslednjih podizvajalcev:</w:t>
      </w:r>
    </w:p>
    <w:p w14:paraId="7936DC79" w14:textId="77777777" w:rsidR="0077054B" w:rsidRPr="00B4484B" w:rsidRDefault="0077054B" w:rsidP="002A2D45">
      <w:pPr>
        <w:keepNext/>
        <w:keepLines/>
        <w:spacing w:line="276" w:lineRule="auto"/>
        <w:jc w:val="both"/>
        <w:rPr>
          <w:rFonts w:cs="Tahoma"/>
          <w:sz w:val="20"/>
          <w:szCs w:val="20"/>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8959"/>
      </w:tblGrid>
      <w:tr w:rsidR="0077054B" w:rsidRPr="00B4484B" w14:paraId="657937F9" w14:textId="77777777" w:rsidTr="006A64CF">
        <w:tc>
          <w:tcPr>
            <w:tcW w:w="392" w:type="dxa"/>
            <w:shd w:val="clear" w:color="auto" w:fill="auto"/>
            <w:vAlign w:val="center"/>
          </w:tcPr>
          <w:p w14:paraId="48B50731" w14:textId="77777777" w:rsidR="0077054B" w:rsidRPr="00B4484B" w:rsidRDefault="0077054B" w:rsidP="002A2D45">
            <w:pPr>
              <w:keepNext/>
              <w:keepLines/>
              <w:spacing w:line="276" w:lineRule="auto"/>
              <w:ind w:right="-108"/>
              <w:rPr>
                <w:rFonts w:cs="Tahoma"/>
                <w:sz w:val="20"/>
                <w:szCs w:val="22"/>
                <w:lang w:eastAsia="en-US"/>
              </w:rPr>
            </w:pPr>
            <w:r w:rsidRPr="00B4484B">
              <w:rPr>
                <w:rFonts w:cs="Tahoma"/>
                <w:sz w:val="18"/>
                <w:szCs w:val="22"/>
                <w:lang w:eastAsia="en-US"/>
              </w:rPr>
              <w:t>Št.</w:t>
            </w:r>
            <w:r w:rsidRPr="00B4484B">
              <w:rPr>
                <w:rFonts w:cs="Tahoma"/>
                <w:sz w:val="20"/>
                <w:szCs w:val="22"/>
                <w:lang w:eastAsia="en-US"/>
              </w:rPr>
              <w:t xml:space="preserve"> </w:t>
            </w:r>
          </w:p>
        </w:tc>
        <w:tc>
          <w:tcPr>
            <w:tcW w:w="8959" w:type="dxa"/>
            <w:shd w:val="clear" w:color="auto" w:fill="auto"/>
            <w:vAlign w:val="center"/>
          </w:tcPr>
          <w:p w14:paraId="63E1B8BE" w14:textId="77777777" w:rsidR="0077054B" w:rsidRPr="00B4484B" w:rsidRDefault="0077054B" w:rsidP="002A2D45">
            <w:pPr>
              <w:keepNext/>
              <w:keepLines/>
              <w:spacing w:line="276" w:lineRule="auto"/>
              <w:jc w:val="center"/>
              <w:rPr>
                <w:rFonts w:cs="Tahoma"/>
                <w:sz w:val="20"/>
                <w:szCs w:val="22"/>
                <w:lang w:eastAsia="en-US"/>
              </w:rPr>
            </w:pPr>
            <w:r w:rsidRPr="00B4484B">
              <w:rPr>
                <w:rFonts w:cs="Tahoma"/>
                <w:sz w:val="18"/>
                <w:szCs w:val="22"/>
                <w:lang w:eastAsia="en-US"/>
              </w:rPr>
              <w:t>NAZIV PODIZVAJALCA</w:t>
            </w:r>
          </w:p>
        </w:tc>
      </w:tr>
      <w:tr w:rsidR="0077054B" w:rsidRPr="00B4484B" w14:paraId="10DEEDDD" w14:textId="77777777" w:rsidTr="006A64CF">
        <w:tc>
          <w:tcPr>
            <w:tcW w:w="392" w:type="dxa"/>
            <w:shd w:val="clear" w:color="auto" w:fill="auto"/>
            <w:vAlign w:val="center"/>
          </w:tcPr>
          <w:p w14:paraId="76653B52" w14:textId="77777777" w:rsidR="0077054B" w:rsidRPr="00B4484B" w:rsidRDefault="0077054B" w:rsidP="002A2D45">
            <w:pPr>
              <w:keepNext/>
              <w:keepLines/>
              <w:spacing w:line="276" w:lineRule="auto"/>
              <w:jc w:val="center"/>
              <w:rPr>
                <w:rFonts w:cs="Tahoma"/>
                <w:sz w:val="16"/>
                <w:szCs w:val="22"/>
                <w:lang w:eastAsia="en-US"/>
              </w:rPr>
            </w:pPr>
          </w:p>
          <w:p w14:paraId="24A1C043" w14:textId="77777777" w:rsidR="0077054B" w:rsidRPr="00B4484B" w:rsidRDefault="0077054B" w:rsidP="002A2D45">
            <w:pPr>
              <w:keepNext/>
              <w:keepLines/>
              <w:spacing w:line="276" w:lineRule="auto"/>
              <w:jc w:val="center"/>
              <w:rPr>
                <w:rFonts w:cs="Tahoma"/>
                <w:sz w:val="16"/>
                <w:szCs w:val="22"/>
                <w:lang w:eastAsia="en-US"/>
              </w:rPr>
            </w:pPr>
            <w:r w:rsidRPr="00B4484B">
              <w:rPr>
                <w:rFonts w:cs="Tahoma"/>
                <w:sz w:val="16"/>
                <w:szCs w:val="22"/>
                <w:lang w:eastAsia="en-US"/>
              </w:rPr>
              <w:t>1.</w:t>
            </w:r>
          </w:p>
          <w:p w14:paraId="6C598D66" w14:textId="77777777" w:rsidR="0077054B" w:rsidRPr="00B4484B" w:rsidRDefault="0077054B" w:rsidP="002A2D45">
            <w:pPr>
              <w:keepNext/>
              <w:keepLines/>
              <w:spacing w:line="276" w:lineRule="auto"/>
              <w:jc w:val="center"/>
              <w:rPr>
                <w:rFonts w:cs="Tahoma"/>
                <w:sz w:val="16"/>
                <w:szCs w:val="22"/>
                <w:lang w:eastAsia="en-US"/>
              </w:rPr>
            </w:pPr>
          </w:p>
        </w:tc>
        <w:tc>
          <w:tcPr>
            <w:tcW w:w="8959" w:type="dxa"/>
            <w:shd w:val="clear" w:color="auto" w:fill="auto"/>
            <w:vAlign w:val="center"/>
          </w:tcPr>
          <w:p w14:paraId="429271B3" w14:textId="77777777" w:rsidR="0077054B" w:rsidRPr="00B4484B" w:rsidRDefault="0077054B" w:rsidP="002A2D45">
            <w:pPr>
              <w:keepNext/>
              <w:keepLines/>
              <w:spacing w:line="276" w:lineRule="auto"/>
              <w:rPr>
                <w:rFonts w:cs="Tahoma"/>
                <w:sz w:val="22"/>
                <w:szCs w:val="22"/>
                <w:lang w:eastAsia="en-US"/>
              </w:rPr>
            </w:pPr>
          </w:p>
          <w:p w14:paraId="0720AC62" w14:textId="77777777" w:rsidR="0077054B" w:rsidRPr="00B4484B" w:rsidRDefault="0077054B" w:rsidP="002A2D45">
            <w:pPr>
              <w:keepNext/>
              <w:keepLines/>
              <w:spacing w:line="276" w:lineRule="auto"/>
              <w:rPr>
                <w:rFonts w:cs="Tahoma"/>
                <w:sz w:val="22"/>
                <w:szCs w:val="22"/>
                <w:lang w:eastAsia="en-US"/>
              </w:rPr>
            </w:pPr>
          </w:p>
          <w:p w14:paraId="0B81E29A" w14:textId="77777777" w:rsidR="0077054B" w:rsidRPr="00B4484B" w:rsidRDefault="0077054B" w:rsidP="002A2D45">
            <w:pPr>
              <w:keepNext/>
              <w:keepLines/>
              <w:spacing w:line="276" w:lineRule="auto"/>
              <w:rPr>
                <w:rFonts w:cs="Tahoma"/>
                <w:sz w:val="22"/>
                <w:szCs w:val="22"/>
                <w:lang w:eastAsia="en-US"/>
              </w:rPr>
            </w:pPr>
          </w:p>
        </w:tc>
      </w:tr>
      <w:tr w:rsidR="0077054B" w:rsidRPr="00B4484B" w14:paraId="388BC0E8" w14:textId="77777777" w:rsidTr="006A64CF">
        <w:tc>
          <w:tcPr>
            <w:tcW w:w="392" w:type="dxa"/>
            <w:shd w:val="clear" w:color="auto" w:fill="auto"/>
            <w:vAlign w:val="center"/>
          </w:tcPr>
          <w:p w14:paraId="5357E870" w14:textId="77777777" w:rsidR="0077054B" w:rsidRPr="00B4484B" w:rsidRDefault="0077054B" w:rsidP="002A2D45">
            <w:pPr>
              <w:keepNext/>
              <w:keepLines/>
              <w:spacing w:line="276" w:lineRule="auto"/>
              <w:jc w:val="center"/>
              <w:rPr>
                <w:rFonts w:cs="Tahoma"/>
                <w:sz w:val="16"/>
                <w:szCs w:val="22"/>
                <w:lang w:eastAsia="en-US"/>
              </w:rPr>
            </w:pPr>
          </w:p>
          <w:p w14:paraId="6E7CF085" w14:textId="77777777" w:rsidR="0077054B" w:rsidRPr="00B4484B" w:rsidRDefault="0077054B" w:rsidP="002A2D45">
            <w:pPr>
              <w:keepNext/>
              <w:keepLines/>
              <w:spacing w:line="276" w:lineRule="auto"/>
              <w:jc w:val="center"/>
              <w:rPr>
                <w:rFonts w:cs="Tahoma"/>
                <w:sz w:val="16"/>
                <w:szCs w:val="22"/>
                <w:lang w:eastAsia="en-US"/>
              </w:rPr>
            </w:pPr>
            <w:r w:rsidRPr="00B4484B">
              <w:rPr>
                <w:rFonts w:cs="Tahoma"/>
                <w:sz w:val="16"/>
                <w:szCs w:val="22"/>
                <w:lang w:eastAsia="en-US"/>
              </w:rPr>
              <w:t>2.</w:t>
            </w:r>
          </w:p>
          <w:p w14:paraId="4A24045E" w14:textId="77777777" w:rsidR="0077054B" w:rsidRPr="00B4484B" w:rsidRDefault="0077054B" w:rsidP="002A2D45">
            <w:pPr>
              <w:keepNext/>
              <w:keepLines/>
              <w:spacing w:line="276" w:lineRule="auto"/>
              <w:jc w:val="center"/>
              <w:rPr>
                <w:rFonts w:cs="Tahoma"/>
                <w:sz w:val="16"/>
                <w:szCs w:val="22"/>
                <w:lang w:eastAsia="en-US"/>
              </w:rPr>
            </w:pPr>
          </w:p>
        </w:tc>
        <w:tc>
          <w:tcPr>
            <w:tcW w:w="8959" w:type="dxa"/>
            <w:shd w:val="clear" w:color="auto" w:fill="auto"/>
            <w:vAlign w:val="center"/>
          </w:tcPr>
          <w:p w14:paraId="62C87345" w14:textId="77777777" w:rsidR="0077054B" w:rsidRPr="00B4484B" w:rsidRDefault="0077054B" w:rsidP="002A2D45">
            <w:pPr>
              <w:keepNext/>
              <w:keepLines/>
              <w:spacing w:line="276" w:lineRule="auto"/>
              <w:rPr>
                <w:rFonts w:cs="Tahoma"/>
                <w:sz w:val="22"/>
                <w:szCs w:val="22"/>
                <w:lang w:eastAsia="en-US"/>
              </w:rPr>
            </w:pPr>
          </w:p>
          <w:p w14:paraId="3EFB1833" w14:textId="77777777" w:rsidR="0077054B" w:rsidRPr="00B4484B" w:rsidRDefault="0077054B" w:rsidP="002A2D45">
            <w:pPr>
              <w:keepNext/>
              <w:keepLines/>
              <w:spacing w:line="276" w:lineRule="auto"/>
              <w:rPr>
                <w:rFonts w:cs="Tahoma"/>
                <w:sz w:val="22"/>
                <w:szCs w:val="22"/>
                <w:lang w:eastAsia="en-US"/>
              </w:rPr>
            </w:pPr>
          </w:p>
          <w:p w14:paraId="41DC3937" w14:textId="77777777" w:rsidR="0077054B" w:rsidRPr="00B4484B" w:rsidRDefault="0077054B" w:rsidP="002A2D45">
            <w:pPr>
              <w:keepNext/>
              <w:keepLines/>
              <w:spacing w:line="276" w:lineRule="auto"/>
              <w:rPr>
                <w:rFonts w:cs="Tahoma"/>
                <w:sz w:val="22"/>
                <w:szCs w:val="22"/>
                <w:lang w:eastAsia="en-US"/>
              </w:rPr>
            </w:pPr>
          </w:p>
        </w:tc>
      </w:tr>
      <w:tr w:rsidR="0077054B" w:rsidRPr="00B4484B" w14:paraId="0DE06203" w14:textId="77777777" w:rsidTr="006A64CF">
        <w:tc>
          <w:tcPr>
            <w:tcW w:w="392" w:type="dxa"/>
            <w:shd w:val="clear" w:color="auto" w:fill="auto"/>
            <w:vAlign w:val="center"/>
          </w:tcPr>
          <w:p w14:paraId="64745A86" w14:textId="77777777" w:rsidR="0077054B" w:rsidRPr="00B4484B" w:rsidRDefault="0077054B" w:rsidP="002A2D45">
            <w:pPr>
              <w:keepNext/>
              <w:keepLines/>
              <w:spacing w:line="276" w:lineRule="auto"/>
              <w:jc w:val="center"/>
              <w:rPr>
                <w:rFonts w:cs="Tahoma"/>
                <w:sz w:val="16"/>
                <w:szCs w:val="22"/>
                <w:lang w:eastAsia="en-US"/>
              </w:rPr>
            </w:pPr>
          </w:p>
          <w:p w14:paraId="5EC1A324" w14:textId="77777777" w:rsidR="0077054B" w:rsidRPr="00B4484B" w:rsidRDefault="0077054B" w:rsidP="002A2D45">
            <w:pPr>
              <w:keepNext/>
              <w:keepLines/>
              <w:spacing w:line="276" w:lineRule="auto"/>
              <w:jc w:val="center"/>
              <w:rPr>
                <w:rFonts w:cs="Tahoma"/>
                <w:sz w:val="16"/>
                <w:szCs w:val="22"/>
                <w:lang w:eastAsia="en-US"/>
              </w:rPr>
            </w:pPr>
            <w:r w:rsidRPr="00B4484B">
              <w:rPr>
                <w:rFonts w:cs="Tahoma"/>
                <w:sz w:val="16"/>
                <w:szCs w:val="22"/>
                <w:lang w:eastAsia="en-US"/>
              </w:rPr>
              <w:t>3.</w:t>
            </w:r>
          </w:p>
          <w:p w14:paraId="459C7B76" w14:textId="77777777" w:rsidR="0077054B" w:rsidRPr="00B4484B" w:rsidRDefault="0077054B" w:rsidP="002A2D45">
            <w:pPr>
              <w:keepNext/>
              <w:keepLines/>
              <w:spacing w:line="276" w:lineRule="auto"/>
              <w:jc w:val="center"/>
              <w:rPr>
                <w:rFonts w:cs="Tahoma"/>
                <w:sz w:val="16"/>
                <w:szCs w:val="22"/>
                <w:lang w:eastAsia="en-US"/>
              </w:rPr>
            </w:pPr>
          </w:p>
        </w:tc>
        <w:tc>
          <w:tcPr>
            <w:tcW w:w="8959" w:type="dxa"/>
            <w:shd w:val="clear" w:color="auto" w:fill="auto"/>
            <w:vAlign w:val="center"/>
          </w:tcPr>
          <w:p w14:paraId="1F39407A" w14:textId="77777777" w:rsidR="0077054B" w:rsidRPr="00B4484B" w:rsidRDefault="0077054B" w:rsidP="002A2D45">
            <w:pPr>
              <w:keepNext/>
              <w:keepLines/>
              <w:spacing w:line="276" w:lineRule="auto"/>
              <w:rPr>
                <w:rFonts w:cs="Tahoma"/>
                <w:sz w:val="22"/>
                <w:szCs w:val="22"/>
                <w:lang w:eastAsia="en-US"/>
              </w:rPr>
            </w:pPr>
          </w:p>
          <w:p w14:paraId="726B3D4B" w14:textId="77777777" w:rsidR="0077054B" w:rsidRPr="00B4484B" w:rsidRDefault="0077054B" w:rsidP="002A2D45">
            <w:pPr>
              <w:keepNext/>
              <w:keepLines/>
              <w:spacing w:line="276" w:lineRule="auto"/>
              <w:rPr>
                <w:rFonts w:cs="Tahoma"/>
                <w:sz w:val="22"/>
                <w:szCs w:val="22"/>
                <w:lang w:eastAsia="en-US"/>
              </w:rPr>
            </w:pPr>
          </w:p>
          <w:p w14:paraId="171B5033" w14:textId="77777777" w:rsidR="0077054B" w:rsidRPr="00B4484B" w:rsidRDefault="0077054B" w:rsidP="002A2D45">
            <w:pPr>
              <w:keepNext/>
              <w:keepLines/>
              <w:spacing w:line="276" w:lineRule="auto"/>
              <w:rPr>
                <w:rFonts w:cs="Tahoma"/>
                <w:sz w:val="22"/>
                <w:szCs w:val="22"/>
                <w:lang w:eastAsia="en-US"/>
              </w:rPr>
            </w:pPr>
          </w:p>
        </w:tc>
      </w:tr>
    </w:tbl>
    <w:p w14:paraId="741CCA61" w14:textId="77777777" w:rsidR="0077054B" w:rsidRPr="00B4484B" w:rsidRDefault="0077054B" w:rsidP="002A2D45">
      <w:pPr>
        <w:keepNext/>
        <w:keepLines/>
        <w:jc w:val="both"/>
        <w:rPr>
          <w:rFonts w:cs="Tahoma"/>
          <w:bCs/>
          <w:i/>
          <w:noProof/>
          <w:sz w:val="18"/>
          <w:szCs w:val="18"/>
        </w:rPr>
      </w:pPr>
    </w:p>
    <w:p w14:paraId="0F8CDB69" w14:textId="77777777" w:rsidR="0077054B" w:rsidRPr="00B4484B" w:rsidRDefault="0077054B" w:rsidP="002A2D45">
      <w:pPr>
        <w:keepNext/>
        <w:keepLines/>
        <w:jc w:val="both"/>
        <w:rPr>
          <w:rFonts w:cs="Tahoma"/>
          <w:bCs/>
          <w:i/>
          <w:noProof/>
          <w:sz w:val="18"/>
          <w:szCs w:val="18"/>
        </w:rPr>
      </w:pPr>
    </w:p>
    <w:p w14:paraId="29C9FB7A" w14:textId="77777777" w:rsidR="0077054B" w:rsidRPr="00B4484B" w:rsidRDefault="0077054B" w:rsidP="002A2D45">
      <w:pPr>
        <w:keepNext/>
        <w:keepLines/>
        <w:tabs>
          <w:tab w:val="left" w:pos="2835"/>
        </w:tabs>
        <w:ind w:left="284" w:hanging="284"/>
        <w:jc w:val="both"/>
        <w:rPr>
          <w:rFonts w:cs="Tahoma"/>
          <w:sz w:val="20"/>
          <w:szCs w:val="20"/>
        </w:rPr>
      </w:pPr>
    </w:p>
    <w:tbl>
      <w:tblPr>
        <w:tblW w:w="0" w:type="auto"/>
        <w:tblLayout w:type="fixed"/>
        <w:tblCellMar>
          <w:left w:w="70" w:type="dxa"/>
          <w:right w:w="70" w:type="dxa"/>
        </w:tblCellMar>
        <w:tblLook w:val="0000" w:firstRow="0" w:lastRow="0" w:firstColumn="0" w:lastColumn="0" w:noHBand="0" w:noVBand="0"/>
      </w:tblPr>
      <w:tblGrid>
        <w:gridCol w:w="3189"/>
        <w:gridCol w:w="2268"/>
        <w:gridCol w:w="3899"/>
      </w:tblGrid>
      <w:tr w:rsidR="0077054B" w:rsidRPr="00B4484B" w14:paraId="78ABD201" w14:textId="77777777" w:rsidTr="006A64CF">
        <w:tc>
          <w:tcPr>
            <w:tcW w:w="3189" w:type="dxa"/>
            <w:tcBorders>
              <w:top w:val="single" w:sz="4" w:space="0" w:color="auto"/>
            </w:tcBorders>
            <w:vAlign w:val="bottom"/>
          </w:tcPr>
          <w:p w14:paraId="44C130DE" w14:textId="77777777" w:rsidR="0077054B" w:rsidRPr="00B4484B" w:rsidRDefault="0077054B" w:rsidP="002A2D45">
            <w:pPr>
              <w:keepNext/>
              <w:keepLines/>
              <w:tabs>
                <w:tab w:val="left" w:pos="567"/>
                <w:tab w:val="num" w:pos="851"/>
                <w:tab w:val="left" w:pos="993"/>
              </w:tabs>
              <w:jc w:val="center"/>
              <w:rPr>
                <w:rFonts w:cs="Tahoma"/>
                <w:sz w:val="20"/>
                <w:szCs w:val="20"/>
              </w:rPr>
            </w:pPr>
            <w:r w:rsidRPr="00B4484B">
              <w:rPr>
                <w:rFonts w:cs="Tahoma"/>
                <w:sz w:val="20"/>
                <w:szCs w:val="20"/>
              </w:rPr>
              <w:t>Kraj, datum</w:t>
            </w:r>
          </w:p>
        </w:tc>
        <w:tc>
          <w:tcPr>
            <w:tcW w:w="2268" w:type="dxa"/>
          </w:tcPr>
          <w:p w14:paraId="427C7B4E" w14:textId="77777777" w:rsidR="0077054B" w:rsidRPr="00B4484B" w:rsidRDefault="0077054B" w:rsidP="002A2D45">
            <w:pPr>
              <w:keepNext/>
              <w:keepLines/>
              <w:tabs>
                <w:tab w:val="left" w:pos="567"/>
                <w:tab w:val="num" w:pos="851"/>
                <w:tab w:val="left" w:pos="993"/>
              </w:tabs>
              <w:jc w:val="center"/>
              <w:rPr>
                <w:rFonts w:cs="Tahoma"/>
                <w:sz w:val="20"/>
                <w:szCs w:val="20"/>
              </w:rPr>
            </w:pPr>
            <w:r w:rsidRPr="00B4484B">
              <w:rPr>
                <w:rFonts w:cs="Tahoma"/>
                <w:sz w:val="20"/>
                <w:szCs w:val="20"/>
              </w:rPr>
              <w:t>žig</w:t>
            </w:r>
          </w:p>
        </w:tc>
        <w:tc>
          <w:tcPr>
            <w:tcW w:w="3899" w:type="dxa"/>
            <w:tcBorders>
              <w:top w:val="single" w:sz="4" w:space="0" w:color="auto"/>
            </w:tcBorders>
          </w:tcPr>
          <w:p w14:paraId="3C934431" w14:textId="32ACD665" w:rsidR="0077054B" w:rsidRPr="00B4484B" w:rsidRDefault="0077054B" w:rsidP="002A2D45">
            <w:pPr>
              <w:keepNext/>
              <w:keepLines/>
              <w:tabs>
                <w:tab w:val="left" w:pos="567"/>
                <w:tab w:val="num" w:pos="851"/>
                <w:tab w:val="left" w:pos="993"/>
              </w:tabs>
              <w:jc w:val="center"/>
              <w:rPr>
                <w:rFonts w:cs="Tahoma"/>
                <w:sz w:val="20"/>
                <w:szCs w:val="20"/>
              </w:rPr>
            </w:pPr>
            <w:r w:rsidRPr="00B4484B">
              <w:rPr>
                <w:rFonts w:cs="Tahoma"/>
                <w:sz w:val="20"/>
                <w:szCs w:val="20"/>
              </w:rPr>
              <w:t xml:space="preserve">(Naziv </w:t>
            </w:r>
            <w:r w:rsidR="0018762E" w:rsidRPr="00B4484B">
              <w:rPr>
                <w:rFonts w:cs="Tahoma"/>
                <w:sz w:val="20"/>
                <w:szCs w:val="20"/>
              </w:rPr>
              <w:t>ter podpis ponudnika</w:t>
            </w:r>
            <w:r w:rsidRPr="00B4484B">
              <w:rPr>
                <w:rFonts w:cs="Tahoma"/>
                <w:sz w:val="20"/>
                <w:szCs w:val="20"/>
              </w:rPr>
              <w:t>)</w:t>
            </w:r>
          </w:p>
        </w:tc>
      </w:tr>
    </w:tbl>
    <w:p w14:paraId="72A47821" w14:textId="77777777" w:rsidR="0077054B" w:rsidRPr="00B4484B" w:rsidRDefault="0077054B" w:rsidP="002A2D45">
      <w:pPr>
        <w:keepNext/>
        <w:keepLines/>
        <w:tabs>
          <w:tab w:val="left" w:pos="2835"/>
        </w:tabs>
        <w:ind w:left="284" w:hanging="284"/>
        <w:jc w:val="both"/>
        <w:rPr>
          <w:rFonts w:cs="Tahoma"/>
          <w:sz w:val="20"/>
          <w:szCs w:val="20"/>
        </w:rPr>
      </w:pPr>
    </w:p>
    <w:p w14:paraId="2AA18F4A" w14:textId="77777777" w:rsidR="0077054B" w:rsidRPr="00B4484B" w:rsidRDefault="0077054B" w:rsidP="002A2D45">
      <w:pPr>
        <w:keepNext/>
        <w:keepLines/>
        <w:tabs>
          <w:tab w:val="left" w:pos="2835"/>
        </w:tabs>
        <w:ind w:left="284" w:hanging="284"/>
        <w:jc w:val="both"/>
        <w:rPr>
          <w:rFonts w:cs="Tahoma"/>
          <w:sz w:val="20"/>
          <w:szCs w:val="20"/>
        </w:rPr>
      </w:pPr>
    </w:p>
    <w:p w14:paraId="6039EE3C" w14:textId="44742741" w:rsidR="0077054B" w:rsidRPr="00B4484B" w:rsidRDefault="0077054B" w:rsidP="002A2D45">
      <w:pPr>
        <w:keepNext/>
        <w:keepLines/>
        <w:jc w:val="both"/>
        <w:rPr>
          <w:rFonts w:ascii="Times New Roman" w:hAnsi="Times New Roman"/>
          <w:b/>
          <w:sz w:val="20"/>
          <w:szCs w:val="20"/>
        </w:rPr>
      </w:pPr>
    </w:p>
    <w:p w14:paraId="29755D13" w14:textId="7C6A2AAD" w:rsidR="0077054B" w:rsidRPr="00B4484B" w:rsidRDefault="0077054B" w:rsidP="002A2D45">
      <w:pPr>
        <w:keepNext/>
        <w:keepLines/>
        <w:spacing w:after="40"/>
        <w:jc w:val="both"/>
        <w:rPr>
          <w:rFonts w:cs="Tahoma"/>
          <w:b/>
          <w:i/>
          <w:sz w:val="18"/>
          <w:szCs w:val="18"/>
          <w:u w:val="single"/>
        </w:rPr>
      </w:pPr>
      <w:r w:rsidRPr="00B4484B">
        <w:rPr>
          <w:rFonts w:cs="Tahoma"/>
          <w:b/>
          <w:i/>
          <w:sz w:val="18"/>
          <w:szCs w:val="18"/>
          <w:u w:val="single"/>
        </w:rPr>
        <w:t xml:space="preserve">Opomba:  </w:t>
      </w:r>
      <w:r w:rsidRPr="00B4484B">
        <w:rPr>
          <w:rFonts w:cs="Tahoma"/>
          <w:i/>
          <w:iCs/>
          <w:sz w:val="18"/>
          <w:szCs w:val="22"/>
        </w:rPr>
        <w:t xml:space="preserve">Obrazec se izpolni in podpiše </w:t>
      </w:r>
      <w:r w:rsidRPr="00B4484B">
        <w:rPr>
          <w:rFonts w:cs="Tahoma"/>
          <w:i/>
          <w:iCs/>
          <w:sz w:val="18"/>
          <w:szCs w:val="22"/>
          <w:u w:val="single"/>
        </w:rPr>
        <w:t>kadar namerava ponudnik izvesti javno naročilo s podizvajalcem, ki zahteva neposredno plačilo</w:t>
      </w:r>
      <w:r w:rsidRPr="00B4484B">
        <w:rPr>
          <w:rFonts w:cs="Tahoma"/>
          <w:i/>
          <w:iCs/>
          <w:sz w:val="18"/>
          <w:szCs w:val="22"/>
        </w:rPr>
        <w:t xml:space="preserve"> v skladu s 94. členom ZJN-3, ter posledično služi kot priloga k </w:t>
      </w:r>
      <w:r w:rsidR="0017300A" w:rsidRPr="00B4484B">
        <w:rPr>
          <w:rFonts w:cs="Tahoma"/>
          <w:i/>
          <w:iCs/>
          <w:sz w:val="18"/>
          <w:szCs w:val="22"/>
        </w:rPr>
        <w:t>pogodbi</w:t>
      </w:r>
      <w:r w:rsidR="00B049C0" w:rsidRPr="00B4484B">
        <w:rPr>
          <w:rFonts w:cs="Tahoma"/>
          <w:i/>
          <w:iCs/>
          <w:sz w:val="18"/>
          <w:szCs w:val="22"/>
        </w:rPr>
        <w:t>/okvirnemu sporazumu</w:t>
      </w:r>
      <w:r w:rsidRPr="00B4484B">
        <w:rPr>
          <w:rFonts w:cs="Tahoma"/>
          <w:i/>
          <w:iCs/>
          <w:sz w:val="18"/>
          <w:szCs w:val="22"/>
        </w:rPr>
        <w:t xml:space="preserve"> o izvedbi javnega naročila.</w:t>
      </w:r>
    </w:p>
    <w:p w14:paraId="16805D40" w14:textId="77777777" w:rsidR="0077054B" w:rsidRPr="00B4484B" w:rsidRDefault="0077054B" w:rsidP="002A2D45">
      <w:pPr>
        <w:keepNext/>
        <w:keepLines/>
        <w:jc w:val="both"/>
        <w:rPr>
          <w:rFonts w:cs="Tahoma"/>
          <w:i/>
          <w:iCs/>
          <w:sz w:val="16"/>
          <w:szCs w:val="22"/>
        </w:rPr>
      </w:pPr>
    </w:p>
    <w:p w14:paraId="55860E54" w14:textId="77777777" w:rsidR="0077054B" w:rsidRPr="00B4484B" w:rsidRDefault="0077054B" w:rsidP="002A2D45">
      <w:pPr>
        <w:keepNext/>
        <w:keepLines/>
        <w:jc w:val="both"/>
        <w:rPr>
          <w:rFonts w:cs="Tahoma"/>
          <w:i/>
          <w:iCs/>
          <w:sz w:val="18"/>
          <w:szCs w:val="22"/>
        </w:rPr>
      </w:pPr>
      <w:r w:rsidRPr="00B4484B">
        <w:rPr>
          <w:rFonts w:cs="Tahoma"/>
          <w:i/>
          <w:iCs/>
          <w:sz w:val="18"/>
          <w:szCs w:val="22"/>
        </w:rPr>
        <w:t xml:space="preserve">V primeru, da ponudnik </w:t>
      </w:r>
      <w:r w:rsidRPr="00B4484B">
        <w:rPr>
          <w:rFonts w:cs="Tahoma"/>
          <w:i/>
          <w:iCs/>
          <w:sz w:val="18"/>
          <w:szCs w:val="22"/>
          <w:u w:val="single"/>
        </w:rPr>
        <w:t>ne namerava</w:t>
      </w:r>
      <w:r w:rsidRPr="00B4484B">
        <w:rPr>
          <w:rFonts w:cs="Tahoma"/>
          <w:i/>
          <w:iCs/>
          <w:sz w:val="18"/>
          <w:szCs w:val="22"/>
        </w:rPr>
        <w:t xml:space="preserve"> izvesti javno naročilo s podizvajalcem, </w:t>
      </w:r>
      <w:r w:rsidRPr="00B4484B">
        <w:rPr>
          <w:rFonts w:cs="Tahoma"/>
          <w:i/>
          <w:iCs/>
          <w:sz w:val="18"/>
          <w:szCs w:val="22"/>
          <w:u w:val="single"/>
        </w:rPr>
        <w:t>ki zahteva neposredno plačilo</w:t>
      </w:r>
      <w:r w:rsidRPr="00B4484B">
        <w:rPr>
          <w:rFonts w:cs="Tahoma"/>
          <w:i/>
          <w:iCs/>
          <w:sz w:val="18"/>
          <w:szCs w:val="22"/>
        </w:rPr>
        <w:t xml:space="preserve">, obrazca ni potrebno izpolniti.  </w:t>
      </w:r>
    </w:p>
    <w:p w14:paraId="12E0A18F" w14:textId="77777777" w:rsidR="0077054B" w:rsidRPr="00B4484B" w:rsidRDefault="0077054B" w:rsidP="002A2D45">
      <w:pPr>
        <w:keepNext/>
        <w:keepLines/>
        <w:jc w:val="both"/>
        <w:rPr>
          <w:rFonts w:cs="Tahoma"/>
          <w:i/>
          <w:iCs/>
          <w:sz w:val="20"/>
          <w:szCs w:val="22"/>
        </w:rPr>
      </w:pPr>
    </w:p>
    <w:p w14:paraId="4EA293C9" w14:textId="77777777" w:rsidR="0077054B" w:rsidRPr="00B4484B" w:rsidRDefault="0077054B" w:rsidP="002A2D45">
      <w:pPr>
        <w:keepNext/>
        <w:keepLines/>
        <w:spacing w:after="40"/>
        <w:jc w:val="both"/>
        <w:rPr>
          <w:rFonts w:cs="Tahoma"/>
          <w:b/>
          <w:i/>
          <w:sz w:val="18"/>
          <w:szCs w:val="18"/>
          <w:u w:val="single"/>
        </w:rPr>
      </w:pPr>
      <w:r w:rsidRPr="00B4484B">
        <w:rPr>
          <w:rFonts w:cs="Tahoma"/>
          <w:b/>
          <w:i/>
          <w:sz w:val="18"/>
          <w:szCs w:val="18"/>
          <w:u w:val="single"/>
        </w:rPr>
        <w:t xml:space="preserve">Navodilo: </w:t>
      </w:r>
      <w:r w:rsidRPr="00B4484B">
        <w:rPr>
          <w:rFonts w:cs="Tahoma"/>
          <w:i/>
          <w:iCs/>
          <w:sz w:val="18"/>
          <w:szCs w:val="22"/>
        </w:rPr>
        <w:t>Glavni izvajalec mora svojemu računu ali situaciji priložiti račun ali situacijo podizvajalca, ki ga je predhodno potrdil.</w:t>
      </w:r>
    </w:p>
    <w:p w14:paraId="4E0C5FA2" w14:textId="77777777" w:rsidR="0077054B" w:rsidRPr="00B4484B" w:rsidRDefault="0077054B" w:rsidP="002A2D45">
      <w:pPr>
        <w:keepNext/>
        <w:keepLines/>
        <w:jc w:val="both"/>
        <w:rPr>
          <w:rFonts w:cs="Tahoma"/>
          <w:i/>
          <w:sz w:val="18"/>
          <w:szCs w:val="20"/>
        </w:rPr>
      </w:pPr>
    </w:p>
    <w:p w14:paraId="4BBDACFB" w14:textId="77777777" w:rsidR="0077054B" w:rsidRPr="00B4484B" w:rsidRDefault="0077054B" w:rsidP="002A2D45">
      <w:pPr>
        <w:keepNext/>
        <w:keepLines/>
        <w:jc w:val="both"/>
        <w:rPr>
          <w:rFonts w:cs="Tahoma"/>
          <w:i/>
          <w:sz w:val="18"/>
          <w:szCs w:val="20"/>
        </w:rPr>
      </w:pPr>
      <w:r w:rsidRPr="00B4484B">
        <w:rPr>
          <w:rFonts w:cs="Tahoma"/>
          <w:i/>
          <w:sz w:val="18"/>
          <w:szCs w:val="20"/>
        </w:rPr>
        <w:t>Obrazec se po potrebi kopira!</w:t>
      </w:r>
    </w:p>
    <w:p w14:paraId="46A1FEF0" w14:textId="77777777" w:rsidR="0077054B" w:rsidRPr="00B4484B" w:rsidRDefault="0077054B" w:rsidP="002A2D45">
      <w:pPr>
        <w:keepNext/>
        <w:keepLines/>
        <w:jc w:val="both"/>
        <w:rPr>
          <w:rFonts w:cs="Tahoma"/>
          <w:i/>
          <w:sz w:val="18"/>
          <w:szCs w:val="20"/>
        </w:rPr>
      </w:pPr>
    </w:p>
    <w:p w14:paraId="4FBE0A4A" w14:textId="77777777" w:rsidR="0077054B" w:rsidRPr="00B4484B" w:rsidRDefault="0077054B" w:rsidP="002A2D45">
      <w:pPr>
        <w:keepNext/>
        <w:keepLines/>
        <w:jc w:val="both"/>
        <w:rPr>
          <w:rFonts w:cs="Tahoma"/>
          <w:i/>
          <w:sz w:val="18"/>
          <w:szCs w:val="20"/>
        </w:rPr>
      </w:pPr>
    </w:p>
    <w:p w14:paraId="489D8F33" w14:textId="77777777" w:rsidR="0077054B" w:rsidRPr="00B4484B" w:rsidRDefault="0077054B" w:rsidP="002A2D45">
      <w:pPr>
        <w:keepNext/>
        <w:keepLines/>
        <w:jc w:val="both"/>
        <w:rPr>
          <w:rFonts w:cs="Tahoma"/>
          <w:i/>
          <w:sz w:val="18"/>
          <w:szCs w:val="20"/>
        </w:rPr>
      </w:pPr>
    </w:p>
    <w:p w14:paraId="5F8B7AF5" w14:textId="77777777" w:rsidR="0077054B" w:rsidRPr="00B4484B" w:rsidRDefault="0077054B" w:rsidP="002A2D45">
      <w:pPr>
        <w:keepNext/>
        <w:keepLines/>
        <w:jc w:val="both"/>
        <w:rPr>
          <w:rFonts w:cs="Tahoma"/>
          <w:i/>
          <w:iCs/>
          <w:sz w:val="18"/>
          <w:szCs w:val="22"/>
        </w:rPr>
      </w:pPr>
    </w:p>
    <w:p w14:paraId="04F8E445" w14:textId="77777777" w:rsidR="00A277B0" w:rsidRPr="00B4484B" w:rsidRDefault="00A277B0" w:rsidP="002A2D45">
      <w:pPr>
        <w:keepNext/>
        <w:keepLines/>
        <w:jc w:val="both"/>
        <w:rPr>
          <w:rFonts w:cs="Tahoma"/>
          <w:i/>
          <w:iCs/>
          <w:sz w:val="18"/>
          <w:szCs w:val="22"/>
        </w:rPr>
      </w:pPr>
    </w:p>
    <w:p w14:paraId="5B59E7AF" w14:textId="77777777" w:rsidR="00A277B0" w:rsidRPr="00B4484B" w:rsidRDefault="00A277B0" w:rsidP="002A2D45">
      <w:pPr>
        <w:keepNext/>
        <w:keepLines/>
        <w:jc w:val="both"/>
        <w:rPr>
          <w:rFonts w:cs="Tahoma"/>
          <w:i/>
          <w:iCs/>
          <w:sz w:val="18"/>
          <w:szCs w:val="22"/>
        </w:rPr>
      </w:pPr>
    </w:p>
    <w:p w14:paraId="2319FC64" w14:textId="10414C06" w:rsidR="00346460" w:rsidRPr="00B4484B" w:rsidRDefault="00346460" w:rsidP="002A2D45">
      <w:pPr>
        <w:keepNext/>
        <w:keepLines/>
        <w:jc w:val="both"/>
        <w:rPr>
          <w:rFonts w:cs="Tahoma"/>
          <w:i/>
          <w:iCs/>
          <w:sz w:val="18"/>
          <w:szCs w:val="22"/>
        </w:rPr>
      </w:pPr>
    </w:p>
    <w:p w14:paraId="340E3FD9" w14:textId="77777777" w:rsidR="003715FD" w:rsidRPr="00B4484B" w:rsidRDefault="003715FD" w:rsidP="002A2D45">
      <w:pPr>
        <w:keepNext/>
        <w:keepLines/>
        <w:jc w:val="both"/>
        <w:rPr>
          <w:rFonts w:cs="Tahoma"/>
          <w:i/>
          <w:iCs/>
          <w:sz w:val="18"/>
          <w:szCs w:val="22"/>
        </w:rPr>
      </w:pPr>
    </w:p>
    <w:p w14:paraId="36F45DAC" w14:textId="77777777" w:rsidR="00BE630F" w:rsidRPr="00B4484B" w:rsidRDefault="00BE630F" w:rsidP="002A2D45">
      <w:pPr>
        <w:keepNext/>
        <w:keepLines/>
        <w:jc w:val="both"/>
        <w:rPr>
          <w:rFonts w:cs="Tahoma"/>
          <w:i/>
          <w:iCs/>
          <w:sz w:val="18"/>
          <w:szCs w:val="22"/>
        </w:rPr>
      </w:pPr>
    </w:p>
    <w:p w14:paraId="24C38E33" w14:textId="64A51509" w:rsidR="006A64CF" w:rsidRPr="00B4484B" w:rsidRDefault="006A64CF" w:rsidP="002A2D45">
      <w:pPr>
        <w:keepNext/>
        <w:keepLines/>
        <w:spacing w:after="200" w:line="276" w:lineRule="auto"/>
        <w:rPr>
          <w:rFonts w:cs="Tahoma"/>
          <w:i/>
          <w:iCs/>
          <w:sz w:val="18"/>
          <w:szCs w:val="22"/>
        </w:rPr>
      </w:pPr>
      <w:r w:rsidRPr="00B4484B">
        <w:rPr>
          <w:rFonts w:cs="Tahoma"/>
          <w:i/>
          <w:iCs/>
          <w:sz w:val="18"/>
          <w:szCs w:val="22"/>
        </w:rPr>
        <w:br w:type="page"/>
      </w: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161"/>
        <w:gridCol w:w="1985"/>
        <w:gridCol w:w="567"/>
      </w:tblGrid>
      <w:tr w:rsidR="006A64CF" w:rsidRPr="00B4484B" w14:paraId="380DB2B6" w14:textId="77777777" w:rsidTr="00F41D64">
        <w:tc>
          <w:tcPr>
            <w:tcW w:w="608" w:type="dxa"/>
            <w:tcBorders>
              <w:right w:val="nil"/>
            </w:tcBorders>
          </w:tcPr>
          <w:p w14:paraId="38F6BD56" w14:textId="77777777" w:rsidR="006A64CF" w:rsidRPr="00B4484B" w:rsidRDefault="006A64CF" w:rsidP="002A2D45">
            <w:pPr>
              <w:keepNext/>
              <w:keepLines/>
              <w:jc w:val="both"/>
              <w:rPr>
                <w:rFonts w:cs="Tahoma"/>
                <w:sz w:val="20"/>
                <w:szCs w:val="20"/>
              </w:rPr>
            </w:pPr>
            <w:r w:rsidRPr="00B4484B">
              <w:rPr>
                <w:rFonts w:ascii="Times New Roman" w:hAnsi="Times New Roman"/>
                <w:sz w:val="20"/>
                <w:szCs w:val="20"/>
              </w:rPr>
              <w:lastRenderedPageBreak/>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6161" w:type="dxa"/>
            <w:tcBorders>
              <w:left w:val="nil"/>
              <w:right w:val="single" w:sz="4" w:space="0" w:color="auto"/>
            </w:tcBorders>
            <w:vAlign w:val="bottom"/>
          </w:tcPr>
          <w:p w14:paraId="6CCA54B2" w14:textId="77777777" w:rsidR="006A64CF" w:rsidRPr="00B4484B" w:rsidRDefault="006A64CF" w:rsidP="002A2D45">
            <w:pPr>
              <w:keepNext/>
              <w:keepLines/>
              <w:rPr>
                <w:rFonts w:cs="Tahoma"/>
                <w:sz w:val="20"/>
                <w:szCs w:val="20"/>
              </w:rPr>
            </w:pPr>
            <w:r w:rsidRPr="00B4484B">
              <w:rPr>
                <w:rFonts w:eastAsia="Calibri" w:cs="Tahoma"/>
                <w:sz w:val="20"/>
                <w:szCs w:val="20"/>
              </w:rPr>
              <w:t>SOGLASJE PODIZVAJALCA</w:t>
            </w:r>
          </w:p>
        </w:tc>
        <w:tc>
          <w:tcPr>
            <w:tcW w:w="1985" w:type="dxa"/>
            <w:tcBorders>
              <w:top w:val="single" w:sz="4" w:space="0" w:color="auto"/>
              <w:left w:val="single" w:sz="4" w:space="0" w:color="auto"/>
              <w:bottom w:val="single" w:sz="4" w:space="0" w:color="auto"/>
              <w:right w:val="nil"/>
            </w:tcBorders>
          </w:tcPr>
          <w:p w14:paraId="2920234E" w14:textId="77777777" w:rsidR="006A64CF" w:rsidRPr="00B4484B" w:rsidRDefault="006A64CF" w:rsidP="002A2D45">
            <w:pPr>
              <w:keepNext/>
              <w:keepLines/>
              <w:ind w:left="-74" w:right="-207"/>
              <w:jc w:val="both"/>
              <w:rPr>
                <w:rFonts w:cs="Tahoma"/>
                <w:b/>
                <w:iCs/>
                <w:sz w:val="20"/>
                <w:szCs w:val="20"/>
              </w:rPr>
            </w:pPr>
            <w:r w:rsidRPr="00B4484B">
              <w:rPr>
                <w:rFonts w:cs="Tahoma"/>
                <w:b/>
                <w:iCs/>
                <w:sz w:val="20"/>
                <w:szCs w:val="20"/>
              </w:rPr>
              <w:t xml:space="preserve">  Obrazec 2 k Prilogi </w:t>
            </w:r>
          </w:p>
        </w:tc>
        <w:tc>
          <w:tcPr>
            <w:tcW w:w="567" w:type="dxa"/>
            <w:tcBorders>
              <w:top w:val="single" w:sz="4" w:space="0" w:color="auto"/>
              <w:left w:val="nil"/>
              <w:bottom w:val="single" w:sz="4" w:space="0" w:color="auto"/>
              <w:right w:val="single" w:sz="4" w:space="0" w:color="auto"/>
            </w:tcBorders>
          </w:tcPr>
          <w:p w14:paraId="50F73DE1" w14:textId="77777777" w:rsidR="006A64CF" w:rsidRPr="00B4484B" w:rsidRDefault="006A64CF" w:rsidP="002A2D45">
            <w:pPr>
              <w:keepNext/>
              <w:keepLines/>
              <w:ind w:right="-62"/>
              <w:jc w:val="both"/>
              <w:rPr>
                <w:rFonts w:cs="Tahoma"/>
                <w:b/>
                <w:iCs/>
                <w:sz w:val="20"/>
                <w:szCs w:val="20"/>
              </w:rPr>
            </w:pPr>
            <w:r w:rsidRPr="00B4484B">
              <w:rPr>
                <w:rFonts w:cs="Tahoma"/>
                <w:b/>
                <w:iCs/>
                <w:sz w:val="20"/>
                <w:szCs w:val="20"/>
              </w:rPr>
              <w:t xml:space="preserve"> 4/1  </w:t>
            </w:r>
          </w:p>
        </w:tc>
      </w:tr>
    </w:tbl>
    <w:p w14:paraId="6B432917" w14:textId="77777777" w:rsidR="006A64CF" w:rsidRPr="00B4484B" w:rsidRDefault="006A64CF" w:rsidP="002A2D45">
      <w:pPr>
        <w:keepNext/>
        <w:keepLines/>
        <w:rPr>
          <w:rFonts w:cs="Tahoma"/>
          <w:b/>
          <w:sz w:val="20"/>
          <w:szCs w:val="20"/>
        </w:rPr>
      </w:pPr>
    </w:p>
    <w:p w14:paraId="540A3DCD" w14:textId="6A7D27AA" w:rsidR="0077054B" w:rsidRPr="00B4484B" w:rsidRDefault="0077054B" w:rsidP="002A2D45">
      <w:pPr>
        <w:keepNext/>
        <w:keepLines/>
        <w:spacing w:after="120"/>
        <w:jc w:val="both"/>
        <w:rPr>
          <w:rFonts w:cs="Tahoma"/>
          <w:sz w:val="20"/>
          <w:szCs w:val="20"/>
        </w:rPr>
      </w:pPr>
      <w:r w:rsidRPr="00B4484B">
        <w:rPr>
          <w:rFonts w:cs="Tahoma"/>
          <w:sz w:val="20"/>
          <w:szCs w:val="20"/>
        </w:rPr>
        <w:t>Gospodarski subjekt: ______________________________________________________________, ki kot podizvajalec nastopamo pri gospodarskemu subjektu, ki oddaja ponudbo za javno naročilo št.</w:t>
      </w:r>
      <w:r w:rsidRPr="00B4484B">
        <w:rPr>
          <w:rFonts w:cs="Tahoma"/>
          <w:b/>
          <w:sz w:val="20"/>
          <w:szCs w:val="20"/>
        </w:rPr>
        <w:t xml:space="preserve"> </w:t>
      </w:r>
      <w:r w:rsidR="001225D8" w:rsidRPr="00B4484B">
        <w:rPr>
          <w:rFonts w:cs="Tahoma"/>
          <w:b/>
          <w:sz w:val="20"/>
          <w:szCs w:val="20"/>
        </w:rPr>
        <w:t>LPT-128/25</w:t>
      </w:r>
      <w:r w:rsidR="00003AFF" w:rsidRPr="00B4484B">
        <w:rPr>
          <w:rFonts w:cs="Tahoma"/>
          <w:b/>
          <w:sz w:val="20"/>
          <w:szCs w:val="20"/>
        </w:rPr>
        <w:t xml:space="preserve"> </w:t>
      </w:r>
      <w:r w:rsidR="001225D8" w:rsidRPr="00B4484B">
        <w:rPr>
          <w:rFonts w:cs="Tahoma"/>
          <w:b/>
          <w:sz w:val="20"/>
          <w:szCs w:val="20"/>
        </w:rPr>
        <w:t>Nakup treh čistilnih strojev</w:t>
      </w:r>
      <w:r w:rsidRPr="00B4484B">
        <w:rPr>
          <w:rFonts w:cs="Tahoma"/>
          <w:b/>
          <w:sz w:val="20"/>
          <w:szCs w:val="20"/>
        </w:rPr>
        <w:t xml:space="preserve">, </w:t>
      </w:r>
    </w:p>
    <w:p w14:paraId="7EF3C602" w14:textId="77777777" w:rsidR="0077054B" w:rsidRPr="00B4484B" w:rsidRDefault="0077054B" w:rsidP="002A2D45">
      <w:pPr>
        <w:keepNext/>
        <w:keepLines/>
        <w:rPr>
          <w:rFonts w:cs="Tahoma"/>
          <w:b/>
          <w:sz w:val="20"/>
          <w:szCs w:val="20"/>
        </w:rPr>
      </w:pPr>
    </w:p>
    <w:p w14:paraId="690035AF" w14:textId="77777777" w:rsidR="0077054B" w:rsidRPr="00B4484B" w:rsidRDefault="0077054B" w:rsidP="002A2D45">
      <w:pPr>
        <w:keepNext/>
        <w:keepLines/>
        <w:jc w:val="center"/>
        <w:rPr>
          <w:rFonts w:cs="Tahoma"/>
          <w:b/>
          <w:sz w:val="22"/>
          <w:szCs w:val="22"/>
        </w:rPr>
      </w:pPr>
      <w:r w:rsidRPr="00B4484B">
        <w:rPr>
          <w:rFonts w:cs="Tahoma"/>
          <w:b/>
          <w:sz w:val="22"/>
          <w:szCs w:val="22"/>
        </w:rPr>
        <w:t>SOGLAŠAMO,</w:t>
      </w:r>
    </w:p>
    <w:p w14:paraId="48185743" w14:textId="77777777" w:rsidR="0077054B" w:rsidRPr="00B4484B" w:rsidRDefault="0077054B" w:rsidP="002A2D45">
      <w:pPr>
        <w:keepNext/>
        <w:keepLines/>
        <w:rPr>
          <w:rFonts w:cs="Tahoma"/>
          <w:b/>
          <w:sz w:val="20"/>
          <w:szCs w:val="20"/>
        </w:rPr>
      </w:pPr>
    </w:p>
    <w:p w14:paraId="68D87343" w14:textId="77777777" w:rsidR="0077054B" w:rsidRPr="00B4484B" w:rsidRDefault="0077054B" w:rsidP="002A2D45">
      <w:pPr>
        <w:keepNext/>
        <w:keepLines/>
        <w:spacing w:after="120" w:line="276" w:lineRule="auto"/>
        <w:jc w:val="both"/>
        <w:rPr>
          <w:rFonts w:cs="Tahoma"/>
          <w:sz w:val="20"/>
          <w:szCs w:val="20"/>
        </w:rPr>
      </w:pPr>
      <w:r w:rsidRPr="00B4484B">
        <w:rPr>
          <w:rFonts w:cs="Tahoma"/>
          <w:sz w:val="20"/>
          <w:szCs w:val="20"/>
        </w:rPr>
        <w:t>da nam naročnik predmetnega javnega naročila:</w:t>
      </w:r>
    </w:p>
    <w:p w14:paraId="52CACDF2" w14:textId="77777777" w:rsidR="00EB1025" w:rsidRPr="00B4484B" w:rsidRDefault="00EB1025" w:rsidP="002A2D45">
      <w:pPr>
        <w:keepNext/>
        <w:keepLines/>
        <w:numPr>
          <w:ilvl w:val="0"/>
          <w:numId w:val="5"/>
        </w:numPr>
        <w:ind w:left="644"/>
        <w:rPr>
          <w:rFonts w:cs="Tahoma"/>
          <w:b/>
          <w:bCs/>
          <w:sz w:val="20"/>
          <w:szCs w:val="20"/>
        </w:rPr>
      </w:pPr>
      <w:r w:rsidRPr="00B4484B">
        <w:rPr>
          <w:rFonts w:eastAsia="Calibri" w:cs="Tahoma"/>
          <w:sz w:val="20"/>
          <w:szCs w:val="20"/>
          <w:lang w:eastAsia="en-US"/>
        </w:rPr>
        <w:t xml:space="preserve">Javno podjetje Ljubljanska parkirišča in tržnice, d.o.o., </w:t>
      </w:r>
    </w:p>
    <w:p w14:paraId="494B9960" w14:textId="77777777" w:rsidR="00EB1025" w:rsidRPr="00B4484B" w:rsidRDefault="00EB1025" w:rsidP="002A2D45">
      <w:pPr>
        <w:keepNext/>
        <w:keepLines/>
        <w:spacing w:line="276" w:lineRule="auto"/>
        <w:jc w:val="both"/>
        <w:rPr>
          <w:rFonts w:cs="Tahoma"/>
          <w:sz w:val="20"/>
          <w:szCs w:val="20"/>
        </w:rPr>
      </w:pPr>
    </w:p>
    <w:p w14:paraId="7447D741" w14:textId="77777777" w:rsidR="0077054B" w:rsidRPr="00B4484B" w:rsidRDefault="0077054B" w:rsidP="002A2D45">
      <w:pPr>
        <w:keepNext/>
        <w:keepLines/>
        <w:spacing w:line="276" w:lineRule="auto"/>
        <w:jc w:val="both"/>
        <w:rPr>
          <w:rFonts w:cs="Tahoma"/>
          <w:sz w:val="20"/>
          <w:szCs w:val="20"/>
        </w:rPr>
      </w:pPr>
      <w:r w:rsidRPr="00B4484B">
        <w:rPr>
          <w:rFonts w:cs="Tahoma"/>
          <w:sz w:val="20"/>
          <w:szCs w:val="20"/>
        </w:rPr>
        <w:t xml:space="preserve">v skladu s 94. členom ZJN-3, namesto gospodarskega subjekta, ki oddaja ponudbo za predmetno javno naročilo, poravnajo našo terjatev v zvezi z izvedbo predmeta javnega naročila, in sicer na podlagi izstavljenih računov/situacij, ki jih bo predhodno potrdil izbrani ponudnik in bodo priloga računov/situacij, ki jih bo naročniku izstavil izbrani ponudnik.  </w:t>
      </w:r>
    </w:p>
    <w:p w14:paraId="0319E196" w14:textId="77777777" w:rsidR="0077054B" w:rsidRPr="00B4484B" w:rsidRDefault="0077054B" w:rsidP="002A2D45">
      <w:pPr>
        <w:keepNext/>
        <w:keepLines/>
        <w:rPr>
          <w:rFonts w:ascii="Times New Roman" w:hAnsi="Times New Roman"/>
          <w:b/>
          <w:sz w:val="20"/>
          <w:szCs w:val="20"/>
        </w:rPr>
      </w:pPr>
      <w:r w:rsidRPr="00B4484B">
        <w:rPr>
          <w:rFonts w:ascii="Times New Roman" w:hAnsi="Times New Roman"/>
          <w:b/>
          <w:sz w:val="20"/>
          <w:szCs w:val="20"/>
        </w:rPr>
        <w:t xml:space="preserve"> </w:t>
      </w:r>
    </w:p>
    <w:p w14:paraId="12EFEC78" w14:textId="77777777" w:rsidR="00ED30A9" w:rsidRPr="00B4484B" w:rsidRDefault="00ED30A9" w:rsidP="002A2D45">
      <w:pPr>
        <w:keepNext/>
        <w:keepLines/>
        <w:rPr>
          <w:rFonts w:ascii="Times New Roman" w:hAnsi="Times New Roman"/>
          <w:b/>
          <w:sz w:val="20"/>
          <w:szCs w:val="20"/>
        </w:rPr>
      </w:pPr>
    </w:p>
    <w:p w14:paraId="194F7B2F" w14:textId="77777777" w:rsidR="00ED30A9" w:rsidRPr="00B4484B" w:rsidRDefault="00ED30A9" w:rsidP="002A2D45">
      <w:pPr>
        <w:keepNext/>
        <w:keepLines/>
        <w:rPr>
          <w:rFonts w:ascii="Times New Roman" w:hAnsi="Times New Roman"/>
          <w:b/>
          <w:sz w:val="20"/>
          <w:szCs w:val="20"/>
        </w:rPr>
      </w:pPr>
    </w:p>
    <w:p w14:paraId="19357E69" w14:textId="77777777" w:rsidR="00ED30A9" w:rsidRPr="00B4484B" w:rsidRDefault="00ED30A9" w:rsidP="002A2D45">
      <w:pPr>
        <w:keepNext/>
        <w:keepLines/>
        <w:rPr>
          <w:rFonts w:ascii="Times New Roman" w:hAnsi="Times New Roman"/>
          <w:b/>
          <w:sz w:val="20"/>
          <w:szCs w:val="20"/>
        </w:rPr>
      </w:pPr>
    </w:p>
    <w:p w14:paraId="343F4ECC" w14:textId="77777777" w:rsidR="00ED30A9" w:rsidRPr="00B4484B" w:rsidRDefault="00ED30A9" w:rsidP="002A2D45">
      <w:pPr>
        <w:keepNext/>
        <w:keepLines/>
        <w:rPr>
          <w:rFonts w:ascii="Times New Roman" w:hAnsi="Times New Roman"/>
          <w:b/>
          <w:sz w:val="20"/>
          <w:szCs w:val="20"/>
        </w:rPr>
      </w:pPr>
    </w:p>
    <w:p w14:paraId="7BBEBAFA" w14:textId="77777777" w:rsidR="0077054B" w:rsidRPr="00B4484B" w:rsidRDefault="0077054B" w:rsidP="002A2D45">
      <w:pPr>
        <w:keepNext/>
        <w:keepLines/>
        <w:rPr>
          <w:rFonts w:cs="Tahoma"/>
          <w:b/>
          <w:sz w:val="20"/>
          <w:szCs w:val="20"/>
        </w:rPr>
      </w:pPr>
    </w:p>
    <w:p w14:paraId="5F1804FA" w14:textId="77777777" w:rsidR="0077054B" w:rsidRPr="00B4484B" w:rsidRDefault="0077054B" w:rsidP="002A2D45">
      <w:pPr>
        <w:keepNext/>
        <w:keepLines/>
        <w:rPr>
          <w:rFonts w:cs="Tahoma"/>
          <w:sz w:val="20"/>
          <w:szCs w:val="20"/>
        </w:rPr>
      </w:pPr>
      <w:r w:rsidRPr="00B4484B">
        <w:rPr>
          <w:rFonts w:cs="Tahoma"/>
          <w:sz w:val="20"/>
          <w:szCs w:val="20"/>
        </w:rPr>
        <w:t>____________________________                     Žig                     _______________________________</w:t>
      </w:r>
    </w:p>
    <w:p w14:paraId="3783C3E9" w14:textId="3EE4B54E" w:rsidR="0077054B" w:rsidRPr="00B4484B" w:rsidRDefault="0077054B" w:rsidP="002A2D45">
      <w:pPr>
        <w:keepNext/>
        <w:keepLines/>
        <w:rPr>
          <w:rFonts w:cs="Tahoma"/>
          <w:sz w:val="20"/>
          <w:szCs w:val="20"/>
        </w:rPr>
      </w:pPr>
      <w:r w:rsidRPr="00B4484B">
        <w:rPr>
          <w:rFonts w:cs="Tahoma"/>
          <w:sz w:val="20"/>
          <w:szCs w:val="20"/>
        </w:rPr>
        <w:t xml:space="preserve">(Kraj in datum)                                                                          </w:t>
      </w:r>
      <w:r w:rsidR="0018762E" w:rsidRPr="00B4484B">
        <w:rPr>
          <w:rFonts w:cs="Tahoma"/>
          <w:sz w:val="20"/>
          <w:szCs w:val="20"/>
        </w:rPr>
        <w:t>(Naziv ter podpis podizvajalca</w:t>
      </w:r>
      <w:r w:rsidRPr="00B4484B">
        <w:rPr>
          <w:rFonts w:cs="Tahoma"/>
          <w:sz w:val="20"/>
          <w:szCs w:val="20"/>
        </w:rPr>
        <w:t>)</w:t>
      </w:r>
    </w:p>
    <w:p w14:paraId="54FF9A5C" w14:textId="77777777" w:rsidR="0077054B" w:rsidRPr="00B4484B" w:rsidRDefault="0077054B" w:rsidP="002A2D45">
      <w:pPr>
        <w:keepNext/>
        <w:keepLines/>
        <w:rPr>
          <w:rFonts w:ascii="Times New Roman" w:hAnsi="Times New Roman"/>
          <w:sz w:val="20"/>
          <w:szCs w:val="20"/>
        </w:rPr>
      </w:pPr>
    </w:p>
    <w:p w14:paraId="6CD197A8" w14:textId="77777777" w:rsidR="0077054B" w:rsidRPr="00B4484B" w:rsidRDefault="0077054B" w:rsidP="002A2D45">
      <w:pPr>
        <w:keepNext/>
        <w:keepLines/>
        <w:rPr>
          <w:rFonts w:ascii="Times New Roman" w:hAnsi="Times New Roman"/>
          <w:sz w:val="20"/>
          <w:szCs w:val="20"/>
        </w:rPr>
      </w:pPr>
    </w:p>
    <w:p w14:paraId="3FB3F8E0" w14:textId="77777777" w:rsidR="0077054B" w:rsidRPr="00B4484B" w:rsidRDefault="0077054B" w:rsidP="002A2D45">
      <w:pPr>
        <w:keepNext/>
        <w:keepLines/>
        <w:rPr>
          <w:rFonts w:ascii="Times New Roman" w:hAnsi="Times New Roman"/>
          <w:sz w:val="20"/>
          <w:szCs w:val="20"/>
        </w:rPr>
      </w:pPr>
    </w:p>
    <w:p w14:paraId="765F7221" w14:textId="77777777" w:rsidR="0077054B" w:rsidRPr="00B4484B" w:rsidRDefault="0077054B" w:rsidP="002A2D45">
      <w:pPr>
        <w:keepNext/>
        <w:keepLines/>
        <w:rPr>
          <w:rFonts w:ascii="Times New Roman" w:hAnsi="Times New Roman"/>
          <w:sz w:val="20"/>
          <w:szCs w:val="20"/>
        </w:rPr>
      </w:pPr>
    </w:p>
    <w:p w14:paraId="46AA4423" w14:textId="77777777" w:rsidR="0077054B" w:rsidRPr="00B4484B" w:rsidRDefault="0077054B" w:rsidP="002A2D45">
      <w:pPr>
        <w:keepNext/>
        <w:keepLines/>
        <w:rPr>
          <w:rFonts w:ascii="Times New Roman" w:hAnsi="Times New Roman"/>
          <w:sz w:val="20"/>
          <w:szCs w:val="20"/>
        </w:rPr>
      </w:pPr>
    </w:p>
    <w:p w14:paraId="0D04DF24" w14:textId="77777777" w:rsidR="0077054B" w:rsidRPr="00B4484B" w:rsidRDefault="0077054B" w:rsidP="002A2D45">
      <w:pPr>
        <w:keepNext/>
        <w:keepLines/>
        <w:rPr>
          <w:rFonts w:ascii="Times New Roman" w:hAnsi="Times New Roman"/>
          <w:sz w:val="20"/>
          <w:szCs w:val="20"/>
        </w:rPr>
      </w:pPr>
    </w:p>
    <w:p w14:paraId="0EF11530" w14:textId="77777777" w:rsidR="0077054B" w:rsidRPr="00B4484B" w:rsidRDefault="0077054B" w:rsidP="002A2D45">
      <w:pPr>
        <w:keepNext/>
        <w:keepLines/>
        <w:rPr>
          <w:rFonts w:ascii="Times New Roman" w:hAnsi="Times New Roman"/>
          <w:sz w:val="20"/>
          <w:szCs w:val="20"/>
        </w:rPr>
      </w:pPr>
    </w:p>
    <w:p w14:paraId="51C69340" w14:textId="77777777" w:rsidR="0077054B" w:rsidRPr="00B4484B" w:rsidRDefault="0077054B" w:rsidP="002A2D45">
      <w:pPr>
        <w:keepNext/>
        <w:keepLines/>
        <w:rPr>
          <w:rFonts w:ascii="Times New Roman" w:hAnsi="Times New Roman"/>
          <w:sz w:val="20"/>
          <w:szCs w:val="20"/>
        </w:rPr>
      </w:pPr>
    </w:p>
    <w:p w14:paraId="4A0BDCA9" w14:textId="77777777" w:rsidR="0077054B" w:rsidRPr="00B4484B" w:rsidRDefault="0077054B" w:rsidP="002A2D45">
      <w:pPr>
        <w:keepNext/>
        <w:keepLines/>
        <w:rPr>
          <w:rFonts w:ascii="Times New Roman" w:hAnsi="Times New Roman"/>
          <w:sz w:val="20"/>
          <w:szCs w:val="20"/>
        </w:rPr>
      </w:pPr>
    </w:p>
    <w:p w14:paraId="441D1423" w14:textId="77777777" w:rsidR="00D92209" w:rsidRPr="00B4484B" w:rsidRDefault="00D92209" w:rsidP="002A2D45">
      <w:pPr>
        <w:keepNext/>
        <w:keepLines/>
        <w:rPr>
          <w:rFonts w:ascii="Times New Roman" w:hAnsi="Times New Roman"/>
          <w:sz w:val="20"/>
          <w:szCs w:val="20"/>
        </w:rPr>
      </w:pPr>
    </w:p>
    <w:p w14:paraId="2A9A6D44" w14:textId="77777777" w:rsidR="0077054B" w:rsidRPr="00B4484B" w:rsidRDefault="0077054B" w:rsidP="002A2D45">
      <w:pPr>
        <w:keepNext/>
        <w:keepLines/>
        <w:rPr>
          <w:rFonts w:ascii="Times New Roman" w:hAnsi="Times New Roman"/>
          <w:sz w:val="20"/>
          <w:szCs w:val="20"/>
        </w:rPr>
      </w:pPr>
    </w:p>
    <w:p w14:paraId="015E886C" w14:textId="77777777" w:rsidR="0077054B" w:rsidRPr="00B4484B" w:rsidRDefault="0077054B" w:rsidP="002A2D45">
      <w:pPr>
        <w:keepNext/>
        <w:keepLines/>
        <w:rPr>
          <w:rFonts w:ascii="Times New Roman" w:hAnsi="Times New Roman"/>
          <w:sz w:val="20"/>
          <w:szCs w:val="20"/>
        </w:rPr>
      </w:pPr>
    </w:p>
    <w:p w14:paraId="22A44BFC" w14:textId="77777777" w:rsidR="0077054B" w:rsidRPr="00B4484B" w:rsidRDefault="0077054B" w:rsidP="002A2D45">
      <w:pPr>
        <w:keepNext/>
        <w:keepLines/>
        <w:spacing w:after="40"/>
        <w:jc w:val="both"/>
        <w:rPr>
          <w:rFonts w:cs="Tahoma"/>
          <w:b/>
          <w:i/>
          <w:sz w:val="18"/>
          <w:szCs w:val="18"/>
          <w:u w:val="single"/>
        </w:rPr>
      </w:pPr>
      <w:r w:rsidRPr="00B4484B">
        <w:rPr>
          <w:rFonts w:cs="Tahoma"/>
          <w:b/>
          <w:i/>
          <w:sz w:val="18"/>
          <w:szCs w:val="18"/>
          <w:u w:val="single"/>
        </w:rPr>
        <w:t xml:space="preserve">Opomba: </w:t>
      </w:r>
    </w:p>
    <w:p w14:paraId="1403D798" w14:textId="0873C6D7" w:rsidR="0077054B" w:rsidRPr="00B4484B" w:rsidRDefault="0077054B" w:rsidP="002A2D45">
      <w:pPr>
        <w:keepNext/>
        <w:keepLines/>
        <w:jc w:val="both"/>
        <w:rPr>
          <w:rFonts w:ascii="Times New Roman" w:hAnsi="Times New Roman"/>
          <w:b/>
          <w:sz w:val="20"/>
          <w:szCs w:val="20"/>
        </w:rPr>
      </w:pPr>
      <w:r w:rsidRPr="00B4484B">
        <w:rPr>
          <w:rFonts w:cs="Tahoma"/>
          <w:i/>
          <w:iCs/>
          <w:sz w:val="18"/>
          <w:szCs w:val="22"/>
        </w:rPr>
        <w:t xml:space="preserve">Obrazec se izpolni in podpiše kadar namerava ponudnik izvesti javno naročilo s podizvajalcem, ki zahteva neposredno plačilo v skladu s 94. členom ZJN-3, ter posledično služi kot priloga k </w:t>
      </w:r>
      <w:r w:rsidR="0017300A" w:rsidRPr="00B4484B">
        <w:rPr>
          <w:rFonts w:cs="Tahoma"/>
          <w:i/>
          <w:iCs/>
          <w:sz w:val="18"/>
          <w:szCs w:val="22"/>
        </w:rPr>
        <w:t>pogodbi</w:t>
      </w:r>
      <w:r w:rsidR="00B049C0" w:rsidRPr="00B4484B">
        <w:rPr>
          <w:rFonts w:cs="Tahoma"/>
          <w:i/>
          <w:iCs/>
          <w:sz w:val="18"/>
          <w:szCs w:val="22"/>
        </w:rPr>
        <w:t>/okvirnemu sporazumu</w:t>
      </w:r>
      <w:r w:rsidR="0003308D" w:rsidRPr="00B4484B">
        <w:rPr>
          <w:rFonts w:cs="Tahoma"/>
          <w:i/>
          <w:iCs/>
          <w:sz w:val="18"/>
          <w:szCs w:val="22"/>
        </w:rPr>
        <w:t xml:space="preserve"> </w:t>
      </w:r>
      <w:r w:rsidRPr="00B4484B">
        <w:rPr>
          <w:rFonts w:cs="Tahoma"/>
          <w:i/>
          <w:iCs/>
          <w:sz w:val="18"/>
          <w:szCs w:val="22"/>
        </w:rPr>
        <w:t>o izvedbi javnega naročila.</w:t>
      </w:r>
    </w:p>
    <w:p w14:paraId="7272A76A" w14:textId="77777777" w:rsidR="0077054B" w:rsidRPr="00B4484B" w:rsidRDefault="0077054B" w:rsidP="002A2D45">
      <w:pPr>
        <w:keepNext/>
        <w:keepLines/>
        <w:jc w:val="both"/>
        <w:rPr>
          <w:rFonts w:cs="Tahoma"/>
          <w:i/>
          <w:iCs/>
          <w:sz w:val="18"/>
          <w:szCs w:val="22"/>
        </w:rPr>
      </w:pPr>
    </w:p>
    <w:p w14:paraId="338D70C0" w14:textId="77777777" w:rsidR="0077054B" w:rsidRPr="00B4484B" w:rsidRDefault="0077054B" w:rsidP="002A2D45">
      <w:pPr>
        <w:keepNext/>
        <w:keepLines/>
        <w:jc w:val="both"/>
        <w:rPr>
          <w:rFonts w:cs="Tahoma"/>
          <w:i/>
          <w:iCs/>
          <w:sz w:val="18"/>
          <w:szCs w:val="22"/>
        </w:rPr>
      </w:pPr>
      <w:r w:rsidRPr="00B4484B">
        <w:rPr>
          <w:rFonts w:cs="Tahoma"/>
          <w:i/>
          <w:iCs/>
          <w:sz w:val="18"/>
          <w:szCs w:val="22"/>
        </w:rPr>
        <w:t xml:space="preserve">V primeru, da ponudnik ne namerava izvesti javno naročilo s podizvajalcem, ki zahteva neposredno plačilo, obrazca ni potrebno izpolniti.  </w:t>
      </w:r>
    </w:p>
    <w:p w14:paraId="542B52E3" w14:textId="77777777" w:rsidR="0077054B" w:rsidRPr="00B4484B" w:rsidRDefault="0077054B" w:rsidP="002A2D45">
      <w:pPr>
        <w:keepNext/>
        <w:keepLines/>
        <w:rPr>
          <w:rFonts w:ascii="Times New Roman" w:hAnsi="Times New Roman"/>
          <w:sz w:val="20"/>
          <w:szCs w:val="20"/>
        </w:rPr>
      </w:pPr>
    </w:p>
    <w:p w14:paraId="1D179FD7" w14:textId="77777777" w:rsidR="0077054B" w:rsidRPr="00B4484B" w:rsidRDefault="0077054B" w:rsidP="002A2D45">
      <w:pPr>
        <w:keepNext/>
        <w:keepLines/>
        <w:rPr>
          <w:rFonts w:ascii="Times New Roman" w:hAnsi="Times New Roman"/>
          <w:sz w:val="20"/>
          <w:szCs w:val="20"/>
        </w:rPr>
      </w:pPr>
    </w:p>
    <w:p w14:paraId="2E5BB89F" w14:textId="77777777" w:rsidR="0077054B" w:rsidRPr="00B4484B" w:rsidRDefault="0077054B" w:rsidP="002A2D45">
      <w:pPr>
        <w:keepNext/>
        <w:keepLines/>
        <w:tabs>
          <w:tab w:val="left" w:pos="567"/>
          <w:tab w:val="num" w:pos="851"/>
          <w:tab w:val="left" w:pos="993"/>
        </w:tabs>
        <w:jc w:val="both"/>
        <w:rPr>
          <w:rFonts w:cs="Tahoma"/>
          <w:sz w:val="20"/>
          <w:szCs w:val="20"/>
        </w:rPr>
      </w:pPr>
    </w:p>
    <w:p w14:paraId="0FC68A79" w14:textId="77777777" w:rsidR="0077054B" w:rsidRPr="00B4484B" w:rsidRDefault="0077054B" w:rsidP="002A2D45">
      <w:pPr>
        <w:keepNext/>
        <w:keepLines/>
        <w:rPr>
          <w:rFonts w:ascii="Times New Roman" w:hAnsi="Times New Roman"/>
          <w:sz w:val="20"/>
          <w:szCs w:val="20"/>
        </w:rPr>
      </w:pPr>
    </w:p>
    <w:p w14:paraId="4EBB0E36" w14:textId="77777777" w:rsidR="0018575F" w:rsidRPr="00B4484B" w:rsidRDefault="0018575F" w:rsidP="002A2D45">
      <w:pPr>
        <w:keepNext/>
        <w:keepLines/>
        <w:rPr>
          <w:rFonts w:ascii="Times New Roman" w:hAnsi="Times New Roman"/>
          <w:sz w:val="20"/>
          <w:szCs w:val="20"/>
        </w:rPr>
      </w:pPr>
    </w:p>
    <w:p w14:paraId="791D07AE" w14:textId="77777777" w:rsidR="0018575F" w:rsidRPr="00B4484B" w:rsidRDefault="0018575F" w:rsidP="002A2D45">
      <w:pPr>
        <w:keepNext/>
        <w:keepLines/>
        <w:rPr>
          <w:rFonts w:ascii="Times New Roman" w:hAnsi="Times New Roman"/>
          <w:sz w:val="20"/>
          <w:szCs w:val="20"/>
        </w:rPr>
      </w:pPr>
    </w:p>
    <w:p w14:paraId="69BC84C9" w14:textId="77777777" w:rsidR="0018575F" w:rsidRPr="00B4484B" w:rsidRDefault="0018575F" w:rsidP="002A2D45">
      <w:pPr>
        <w:keepNext/>
        <w:keepLines/>
        <w:rPr>
          <w:rFonts w:ascii="Times New Roman" w:hAnsi="Times New Roman"/>
          <w:sz w:val="20"/>
          <w:szCs w:val="20"/>
        </w:rPr>
      </w:pPr>
    </w:p>
    <w:p w14:paraId="003F067D" w14:textId="77777777" w:rsidR="0018575F" w:rsidRPr="00B4484B" w:rsidRDefault="0018575F" w:rsidP="002A2D45">
      <w:pPr>
        <w:keepNext/>
        <w:keepLines/>
        <w:rPr>
          <w:rFonts w:ascii="Times New Roman" w:hAnsi="Times New Roman"/>
          <w:sz w:val="20"/>
          <w:szCs w:val="20"/>
        </w:rPr>
      </w:pPr>
    </w:p>
    <w:p w14:paraId="0CE8995E" w14:textId="77777777" w:rsidR="0018575F" w:rsidRPr="00B4484B" w:rsidRDefault="0018575F" w:rsidP="002A2D45">
      <w:pPr>
        <w:keepNext/>
        <w:keepLines/>
        <w:rPr>
          <w:rFonts w:ascii="Times New Roman" w:hAnsi="Times New Roman"/>
          <w:sz w:val="20"/>
          <w:szCs w:val="20"/>
        </w:rPr>
      </w:pPr>
    </w:p>
    <w:p w14:paraId="52506837" w14:textId="77777777" w:rsidR="0018575F" w:rsidRPr="00B4484B" w:rsidRDefault="0018575F" w:rsidP="002A2D45">
      <w:pPr>
        <w:keepNext/>
        <w:keepLines/>
        <w:rPr>
          <w:rFonts w:ascii="Times New Roman" w:hAnsi="Times New Roman"/>
          <w:sz w:val="20"/>
          <w:szCs w:val="20"/>
        </w:rPr>
      </w:pPr>
    </w:p>
    <w:p w14:paraId="71BAEF9E" w14:textId="77777777" w:rsidR="0018575F" w:rsidRPr="00B4484B" w:rsidRDefault="0018575F" w:rsidP="002A2D45">
      <w:pPr>
        <w:keepNext/>
        <w:keepLines/>
        <w:rPr>
          <w:rFonts w:ascii="Times New Roman" w:hAnsi="Times New Roman"/>
          <w:sz w:val="20"/>
          <w:szCs w:val="20"/>
        </w:rPr>
      </w:pPr>
    </w:p>
    <w:p w14:paraId="2B8775AA" w14:textId="77777777" w:rsidR="00346460" w:rsidRPr="00B4484B" w:rsidRDefault="00346460" w:rsidP="002A2D45">
      <w:pPr>
        <w:keepNext/>
        <w:keepLines/>
        <w:rPr>
          <w:rFonts w:ascii="Times New Roman" w:hAnsi="Times New Roman"/>
          <w:sz w:val="20"/>
          <w:szCs w:val="20"/>
        </w:rPr>
      </w:pPr>
    </w:p>
    <w:p w14:paraId="06B9B894" w14:textId="4F0DCA83" w:rsidR="007A7B8D" w:rsidRPr="00B4484B" w:rsidRDefault="007A7B8D">
      <w:pPr>
        <w:spacing w:after="200" w:line="276" w:lineRule="auto"/>
        <w:rPr>
          <w:rFonts w:ascii="Times New Roman" w:hAnsi="Times New Roman"/>
          <w:sz w:val="20"/>
          <w:szCs w:val="20"/>
        </w:rPr>
      </w:pPr>
      <w:r w:rsidRPr="00B4484B">
        <w:rPr>
          <w:rFonts w:ascii="Times New Roman" w:hAnsi="Times New Roman"/>
          <w:sz w:val="20"/>
          <w:szCs w:val="20"/>
        </w:rPr>
        <w:br w:type="page"/>
      </w:r>
    </w:p>
    <w:p w14:paraId="5F1ED4A9" w14:textId="77777777" w:rsidR="0018575F" w:rsidRPr="00B4484B" w:rsidRDefault="0018575F" w:rsidP="002A2D45">
      <w:pPr>
        <w:keepNext/>
        <w:keepLines/>
        <w:rPr>
          <w:rFonts w:ascii="Times New Roman" w:hAnsi="Times New Roman"/>
          <w:sz w:val="20"/>
          <w:szCs w:val="20"/>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161"/>
        <w:gridCol w:w="1985"/>
        <w:gridCol w:w="567"/>
      </w:tblGrid>
      <w:tr w:rsidR="006A64CF" w:rsidRPr="00B4484B" w14:paraId="48932DAD" w14:textId="77777777" w:rsidTr="00F41D64">
        <w:tc>
          <w:tcPr>
            <w:tcW w:w="608" w:type="dxa"/>
            <w:tcBorders>
              <w:right w:val="nil"/>
            </w:tcBorders>
          </w:tcPr>
          <w:p w14:paraId="50B601B5" w14:textId="77777777" w:rsidR="006A64CF" w:rsidRPr="00B4484B" w:rsidRDefault="006A64CF" w:rsidP="002A2D45">
            <w:pPr>
              <w:keepNext/>
              <w:keepLines/>
              <w:jc w:val="both"/>
              <w:rPr>
                <w:rFonts w:cs="Tahoma"/>
                <w:sz w:val="20"/>
                <w:szCs w:val="20"/>
              </w:rPr>
            </w:pPr>
            <w:bookmarkStart w:id="16" w:name="_Hlk197822325"/>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6161" w:type="dxa"/>
            <w:tcBorders>
              <w:left w:val="nil"/>
              <w:right w:val="single" w:sz="4" w:space="0" w:color="auto"/>
            </w:tcBorders>
            <w:vAlign w:val="bottom"/>
          </w:tcPr>
          <w:p w14:paraId="716C5CF6" w14:textId="77777777" w:rsidR="006A64CF" w:rsidRPr="00B4484B" w:rsidRDefault="006A64CF" w:rsidP="002A2D45">
            <w:pPr>
              <w:keepNext/>
              <w:keepLines/>
              <w:rPr>
                <w:rFonts w:cs="Tahoma"/>
                <w:sz w:val="20"/>
                <w:szCs w:val="20"/>
              </w:rPr>
            </w:pPr>
            <w:r w:rsidRPr="00B4484B">
              <w:rPr>
                <w:rFonts w:cs="Tahoma"/>
                <w:sz w:val="20"/>
                <w:szCs w:val="20"/>
              </w:rPr>
              <w:t>SPORAZUM O MEDSEBOJNEM SODELOVANJU</w:t>
            </w:r>
          </w:p>
        </w:tc>
        <w:tc>
          <w:tcPr>
            <w:tcW w:w="1985" w:type="dxa"/>
            <w:tcBorders>
              <w:top w:val="single" w:sz="4" w:space="0" w:color="auto"/>
              <w:left w:val="single" w:sz="4" w:space="0" w:color="auto"/>
              <w:bottom w:val="single" w:sz="4" w:space="0" w:color="auto"/>
              <w:right w:val="nil"/>
            </w:tcBorders>
          </w:tcPr>
          <w:p w14:paraId="65372BE5" w14:textId="77777777" w:rsidR="006A64CF" w:rsidRPr="00B4484B" w:rsidRDefault="006A64CF" w:rsidP="002A2D45">
            <w:pPr>
              <w:keepNext/>
              <w:keepLines/>
              <w:ind w:left="-74" w:right="-207"/>
              <w:jc w:val="both"/>
              <w:rPr>
                <w:rFonts w:cs="Tahoma"/>
                <w:b/>
                <w:iCs/>
                <w:sz w:val="20"/>
                <w:szCs w:val="20"/>
              </w:rPr>
            </w:pPr>
            <w:r w:rsidRPr="00B4484B">
              <w:rPr>
                <w:rFonts w:cs="Tahoma"/>
                <w:b/>
                <w:iCs/>
                <w:sz w:val="20"/>
                <w:szCs w:val="20"/>
              </w:rPr>
              <w:t xml:space="preserve">  Obrazec 3 k Prilogi </w:t>
            </w:r>
          </w:p>
        </w:tc>
        <w:tc>
          <w:tcPr>
            <w:tcW w:w="567" w:type="dxa"/>
            <w:tcBorders>
              <w:top w:val="single" w:sz="4" w:space="0" w:color="auto"/>
              <w:left w:val="nil"/>
              <w:bottom w:val="single" w:sz="4" w:space="0" w:color="auto"/>
              <w:right w:val="single" w:sz="4" w:space="0" w:color="auto"/>
            </w:tcBorders>
          </w:tcPr>
          <w:p w14:paraId="109BEB01" w14:textId="77777777" w:rsidR="006A64CF" w:rsidRPr="00B4484B" w:rsidRDefault="006A64CF" w:rsidP="002A2D45">
            <w:pPr>
              <w:keepNext/>
              <w:keepLines/>
              <w:ind w:right="-62"/>
              <w:jc w:val="both"/>
              <w:rPr>
                <w:rFonts w:cs="Tahoma"/>
                <w:b/>
                <w:iCs/>
                <w:sz w:val="20"/>
                <w:szCs w:val="20"/>
              </w:rPr>
            </w:pPr>
            <w:r w:rsidRPr="00B4484B">
              <w:rPr>
                <w:rFonts w:cs="Tahoma"/>
                <w:b/>
                <w:iCs/>
                <w:sz w:val="20"/>
                <w:szCs w:val="20"/>
              </w:rPr>
              <w:t xml:space="preserve"> 4/1  </w:t>
            </w:r>
          </w:p>
        </w:tc>
      </w:tr>
      <w:bookmarkEnd w:id="16"/>
    </w:tbl>
    <w:p w14:paraId="5FE1616B" w14:textId="06637FC3" w:rsidR="0018575F" w:rsidRPr="00B4484B" w:rsidRDefault="0018575F" w:rsidP="002A2D45">
      <w:pPr>
        <w:keepNext/>
        <w:keepLines/>
        <w:rPr>
          <w:rFonts w:ascii="Times New Roman" w:hAnsi="Times New Roman"/>
          <w:sz w:val="20"/>
          <w:szCs w:val="20"/>
        </w:rPr>
      </w:pPr>
    </w:p>
    <w:p w14:paraId="322917C9" w14:textId="6D82397B" w:rsidR="006A64CF" w:rsidRPr="00B4484B" w:rsidRDefault="006A64CF" w:rsidP="002A2D45">
      <w:pPr>
        <w:keepNext/>
        <w:keepLines/>
        <w:rPr>
          <w:rFonts w:ascii="Times New Roman" w:hAnsi="Times New Roman"/>
          <w:sz w:val="20"/>
          <w:szCs w:val="20"/>
        </w:rPr>
      </w:pPr>
    </w:p>
    <w:p w14:paraId="37E41E1E" w14:textId="77777777" w:rsidR="006A64CF" w:rsidRPr="00B4484B" w:rsidRDefault="006A64CF" w:rsidP="002A2D45">
      <w:pPr>
        <w:keepNext/>
        <w:keepLines/>
        <w:rPr>
          <w:rFonts w:ascii="Times New Roman" w:hAnsi="Times New Roman"/>
          <w:sz w:val="20"/>
          <w:szCs w:val="20"/>
        </w:rPr>
      </w:pPr>
    </w:p>
    <w:p w14:paraId="646333B7" w14:textId="77777777" w:rsidR="0018575F" w:rsidRPr="00B4484B" w:rsidRDefault="0018575F" w:rsidP="002A2D45">
      <w:pPr>
        <w:keepNext/>
        <w:keepLines/>
        <w:jc w:val="center"/>
        <w:rPr>
          <w:rFonts w:cs="Tahoma"/>
          <w:b/>
          <w:i/>
          <w:sz w:val="20"/>
          <w:szCs w:val="20"/>
        </w:rPr>
      </w:pPr>
      <w:r w:rsidRPr="00B4484B">
        <w:rPr>
          <w:rFonts w:cs="Tahoma"/>
          <w:b/>
          <w:sz w:val="20"/>
          <w:szCs w:val="20"/>
        </w:rPr>
        <w:t>SPORAZUM</w:t>
      </w:r>
    </w:p>
    <w:p w14:paraId="4CC3D842" w14:textId="77777777" w:rsidR="0018575F" w:rsidRPr="00B4484B" w:rsidRDefault="0018575F" w:rsidP="002A2D45">
      <w:pPr>
        <w:keepNext/>
        <w:keepLines/>
        <w:jc w:val="center"/>
        <w:rPr>
          <w:rFonts w:cs="Tahoma"/>
          <w:b/>
          <w:i/>
          <w:sz w:val="20"/>
          <w:szCs w:val="20"/>
        </w:rPr>
      </w:pPr>
      <w:r w:rsidRPr="00B4484B">
        <w:rPr>
          <w:rFonts w:cs="Tahoma"/>
          <w:b/>
          <w:sz w:val="20"/>
          <w:szCs w:val="20"/>
        </w:rPr>
        <w:t>O MEDSEBOJNEM SODELOVANJU</w:t>
      </w:r>
    </w:p>
    <w:p w14:paraId="104C4195" w14:textId="77777777" w:rsidR="0018575F" w:rsidRPr="00B4484B" w:rsidRDefault="0018575F" w:rsidP="002A2D45">
      <w:pPr>
        <w:keepNext/>
        <w:keepLines/>
        <w:jc w:val="center"/>
        <w:rPr>
          <w:rFonts w:cs="Tahoma"/>
          <w:i/>
          <w:sz w:val="20"/>
          <w:szCs w:val="20"/>
        </w:rPr>
      </w:pPr>
    </w:p>
    <w:p w14:paraId="587CB04B" w14:textId="77777777" w:rsidR="0018575F" w:rsidRPr="00B4484B" w:rsidRDefault="0018575F" w:rsidP="002A2D45">
      <w:pPr>
        <w:keepNext/>
        <w:keepLines/>
        <w:jc w:val="center"/>
        <w:rPr>
          <w:rFonts w:cs="Tahoma"/>
          <w:i/>
          <w:sz w:val="20"/>
          <w:szCs w:val="20"/>
        </w:rPr>
      </w:pPr>
    </w:p>
    <w:p w14:paraId="42840BCE" w14:textId="77777777" w:rsidR="0018575F" w:rsidRPr="00B4484B" w:rsidRDefault="0018575F" w:rsidP="002A2D45">
      <w:pPr>
        <w:keepNext/>
        <w:keepLines/>
        <w:jc w:val="center"/>
        <w:rPr>
          <w:rFonts w:cs="Tahoma"/>
          <w:i/>
          <w:sz w:val="20"/>
          <w:szCs w:val="20"/>
        </w:rPr>
      </w:pPr>
      <w:r w:rsidRPr="00B4484B">
        <w:rPr>
          <w:rFonts w:cs="Tahoma"/>
          <w:sz w:val="20"/>
          <w:szCs w:val="20"/>
        </w:rPr>
        <w:t>(med ponudnikom in podizvajalci – priloži ponudnik)</w:t>
      </w:r>
    </w:p>
    <w:p w14:paraId="5EC5C084" w14:textId="77777777" w:rsidR="0018575F" w:rsidRPr="00B4484B" w:rsidRDefault="0018575F" w:rsidP="002A2D45">
      <w:pPr>
        <w:keepNext/>
        <w:keepLines/>
        <w:rPr>
          <w:rFonts w:ascii="Times New Roman" w:hAnsi="Times New Roman"/>
          <w:sz w:val="20"/>
          <w:szCs w:val="20"/>
        </w:rPr>
      </w:pPr>
    </w:p>
    <w:p w14:paraId="63776A42" w14:textId="77777777" w:rsidR="0077054B" w:rsidRPr="00B4484B" w:rsidRDefault="0077054B" w:rsidP="002A2D45">
      <w:pPr>
        <w:keepNext/>
        <w:keepLines/>
        <w:rPr>
          <w:rFonts w:ascii="Times New Roman" w:hAnsi="Times New Roman"/>
          <w:sz w:val="20"/>
          <w:szCs w:val="20"/>
        </w:rPr>
      </w:pPr>
    </w:p>
    <w:p w14:paraId="77344BCD" w14:textId="77777777" w:rsidR="0077054B" w:rsidRPr="00B4484B" w:rsidRDefault="0077054B" w:rsidP="002A2D45">
      <w:pPr>
        <w:keepNext/>
        <w:keepLines/>
        <w:rPr>
          <w:rFonts w:ascii="Times New Roman" w:hAnsi="Times New Roman"/>
          <w:sz w:val="20"/>
          <w:szCs w:val="20"/>
        </w:rPr>
      </w:pPr>
    </w:p>
    <w:p w14:paraId="2C4CF1E8" w14:textId="77777777" w:rsidR="00A277B0" w:rsidRPr="00B4484B" w:rsidRDefault="00A277B0" w:rsidP="002A2D45">
      <w:pPr>
        <w:keepNext/>
        <w:keepLines/>
        <w:rPr>
          <w:rFonts w:ascii="Times New Roman" w:hAnsi="Times New Roman"/>
          <w:sz w:val="20"/>
          <w:szCs w:val="20"/>
        </w:rPr>
      </w:pPr>
    </w:p>
    <w:p w14:paraId="1EE923A1" w14:textId="77777777" w:rsidR="00A277B0" w:rsidRPr="00B4484B" w:rsidRDefault="00A277B0" w:rsidP="002A2D45">
      <w:pPr>
        <w:keepNext/>
        <w:keepLines/>
        <w:rPr>
          <w:rFonts w:ascii="Times New Roman" w:hAnsi="Times New Roman"/>
          <w:sz w:val="20"/>
          <w:szCs w:val="20"/>
        </w:rPr>
      </w:pPr>
    </w:p>
    <w:p w14:paraId="7108A2DD" w14:textId="77777777" w:rsidR="00D92209" w:rsidRPr="00B4484B" w:rsidRDefault="00D92209" w:rsidP="002A2D45">
      <w:pPr>
        <w:keepNext/>
        <w:keepLines/>
        <w:rPr>
          <w:rFonts w:ascii="Times New Roman" w:hAnsi="Times New Roman"/>
          <w:sz w:val="20"/>
          <w:szCs w:val="20"/>
        </w:rPr>
      </w:pPr>
    </w:p>
    <w:p w14:paraId="735CEE25" w14:textId="77777777" w:rsidR="00D92209" w:rsidRPr="00B4484B" w:rsidRDefault="00D92209" w:rsidP="002A2D45">
      <w:pPr>
        <w:keepNext/>
        <w:keepLines/>
        <w:rPr>
          <w:rFonts w:ascii="Times New Roman" w:hAnsi="Times New Roman"/>
          <w:sz w:val="20"/>
          <w:szCs w:val="20"/>
        </w:rPr>
      </w:pPr>
    </w:p>
    <w:p w14:paraId="4F28F701" w14:textId="77777777" w:rsidR="00D92209" w:rsidRPr="00B4484B" w:rsidRDefault="00D92209" w:rsidP="002A2D45">
      <w:pPr>
        <w:keepNext/>
        <w:keepLines/>
        <w:rPr>
          <w:rFonts w:ascii="Times New Roman" w:hAnsi="Times New Roman"/>
          <w:sz w:val="20"/>
          <w:szCs w:val="20"/>
        </w:rPr>
      </w:pPr>
    </w:p>
    <w:p w14:paraId="7198BB0D" w14:textId="77777777" w:rsidR="00E06587" w:rsidRPr="00B4484B" w:rsidRDefault="00E06587" w:rsidP="002A2D45">
      <w:pPr>
        <w:keepNext/>
        <w:keepLines/>
        <w:rPr>
          <w:rFonts w:ascii="Times New Roman" w:hAnsi="Times New Roman"/>
          <w:sz w:val="20"/>
          <w:szCs w:val="20"/>
        </w:rPr>
      </w:pPr>
    </w:p>
    <w:p w14:paraId="0B4CCBD3" w14:textId="77777777" w:rsidR="00BF3C53" w:rsidRPr="00B4484B" w:rsidRDefault="00A277B0" w:rsidP="002A2D45">
      <w:pPr>
        <w:keepNext/>
        <w:keepLines/>
        <w:rPr>
          <w:rFonts w:ascii="Times New Roman" w:hAnsi="Times New Roman"/>
          <w:sz w:val="20"/>
          <w:szCs w:val="20"/>
        </w:rPr>
      </w:pPr>
      <w:r w:rsidRPr="00B4484B">
        <w:rPr>
          <w:rFonts w:ascii="Times New Roman" w:hAnsi="Times New Roman"/>
          <w:sz w:val="20"/>
          <w:szCs w:val="20"/>
        </w:rPr>
        <w:br/>
      </w:r>
    </w:p>
    <w:p w14:paraId="1C3418EC" w14:textId="77777777" w:rsidR="00BF3C53" w:rsidRPr="00B4484B" w:rsidRDefault="00BF3C53" w:rsidP="002A2D45">
      <w:pPr>
        <w:keepNext/>
        <w:keepLines/>
        <w:spacing w:after="200" w:line="276" w:lineRule="auto"/>
        <w:rPr>
          <w:rFonts w:ascii="Times New Roman" w:hAnsi="Times New Roman"/>
          <w:sz w:val="20"/>
          <w:szCs w:val="20"/>
        </w:rPr>
      </w:pPr>
      <w:r w:rsidRPr="00B4484B">
        <w:rPr>
          <w:rFonts w:ascii="Times New Roman" w:hAnsi="Times New Roman"/>
          <w:sz w:val="20"/>
          <w:szCs w:val="20"/>
        </w:rPr>
        <w:br w:type="page"/>
      </w: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6A64CF" w:rsidRPr="00B4484B" w14:paraId="14D35E28" w14:textId="77777777" w:rsidTr="00F41D64">
        <w:tc>
          <w:tcPr>
            <w:tcW w:w="608" w:type="dxa"/>
            <w:tcBorders>
              <w:right w:val="nil"/>
            </w:tcBorders>
          </w:tcPr>
          <w:p w14:paraId="50F0E104" w14:textId="77777777" w:rsidR="006A64CF" w:rsidRPr="00B4484B" w:rsidRDefault="006A64CF" w:rsidP="002A2D45">
            <w:pPr>
              <w:keepNext/>
              <w:keepLines/>
              <w:jc w:val="both"/>
              <w:rPr>
                <w:rFonts w:cs="Tahoma"/>
                <w:sz w:val="20"/>
                <w:szCs w:val="20"/>
              </w:rPr>
            </w:pPr>
            <w:r w:rsidRPr="00B4484B">
              <w:rPr>
                <w:rFonts w:ascii="Times New Roman" w:hAnsi="Times New Roman"/>
                <w:sz w:val="20"/>
                <w:szCs w:val="20"/>
              </w:rPr>
              <w:lastRenderedPageBreak/>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295" w:type="dxa"/>
            <w:tcBorders>
              <w:left w:val="nil"/>
              <w:right w:val="single" w:sz="4" w:space="0" w:color="auto"/>
            </w:tcBorders>
            <w:vAlign w:val="bottom"/>
          </w:tcPr>
          <w:p w14:paraId="43F527D3" w14:textId="74E900E7" w:rsidR="006A64CF" w:rsidRPr="00B4484B" w:rsidRDefault="006A64CF" w:rsidP="002A2D45">
            <w:pPr>
              <w:keepNext/>
              <w:keepLines/>
              <w:rPr>
                <w:rFonts w:cs="Tahoma"/>
                <w:sz w:val="20"/>
                <w:szCs w:val="20"/>
              </w:rPr>
            </w:pPr>
            <w:r w:rsidRPr="00B4484B">
              <w:rPr>
                <w:rFonts w:eastAsia="Calibri" w:cs="Tahoma"/>
                <w:sz w:val="20"/>
                <w:szCs w:val="20"/>
              </w:rPr>
              <w:t xml:space="preserve">SEZNAM DRUGIH SUBJEKTOV, KATERIH ZMOGLJIVOST UPORABLJA PONUDNIK  </w:t>
            </w:r>
          </w:p>
        </w:tc>
        <w:tc>
          <w:tcPr>
            <w:tcW w:w="851" w:type="dxa"/>
            <w:tcBorders>
              <w:top w:val="single" w:sz="4" w:space="0" w:color="auto"/>
              <w:left w:val="single" w:sz="4" w:space="0" w:color="auto"/>
              <w:bottom w:val="single" w:sz="4" w:space="0" w:color="auto"/>
              <w:right w:val="nil"/>
            </w:tcBorders>
          </w:tcPr>
          <w:p w14:paraId="2F05AD88" w14:textId="77777777" w:rsidR="006A64CF" w:rsidRPr="00B4484B" w:rsidRDefault="006A64CF" w:rsidP="002A2D45">
            <w:pPr>
              <w:keepNext/>
              <w:keepLines/>
              <w:ind w:left="-74" w:right="-207"/>
              <w:jc w:val="both"/>
              <w:rPr>
                <w:rFonts w:cs="Tahoma"/>
                <w:b/>
                <w:iCs/>
                <w:sz w:val="20"/>
                <w:szCs w:val="20"/>
              </w:rPr>
            </w:pPr>
            <w:r w:rsidRPr="00B4484B">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07DF191F" w14:textId="3FA73603" w:rsidR="006A64CF" w:rsidRPr="00B4484B" w:rsidRDefault="006A64CF" w:rsidP="002A2D45">
            <w:pPr>
              <w:keepNext/>
              <w:keepLines/>
              <w:ind w:right="-62"/>
              <w:jc w:val="both"/>
              <w:rPr>
                <w:rFonts w:cs="Tahoma"/>
                <w:b/>
                <w:iCs/>
                <w:sz w:val="20"/>
                <w:szCs w:val="20"/>
              </w:rPr>
            </w:pPr>
            <w:r w:rsidRPr="00B4484B">
              <w:rPr>
                <w:rFonts w:cs="Tahoma"/>
                <w:b/>
                <w:iCs/>
                <w:sz w:val="20"/>
                <w:szCs w:val="20"/>
              </w:rPr>
              <w:t xml:space="preserve"> 4/2  </w:t>
            </w:r>
          </w:p>
        </w:tc>
      </w:tr>
    </w:tbl>
    <w:p w14:paraId="4651F355" w14:textId="77777777" w:rsidR="006A64CF" w:rsidRPr="00B4484B" w:rsidRDefault="006A64CF" w:rsidP="002A2D45">
      <w:pPr>
        <w:keepNext/>
        <w:keepLines/>
        <w:rPr>
          <w:rFonts w:ascii="Times New Roman" w:hAnsi="Times New Roman"/>
          <w:sz w:val="20"/>
          <w:szCs w:val="20"/>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6"/>
        <w:gridCol w:w="6445"/>
      </w:tblGrid>
      <w:tr w:rsidR="0077054B" w:rsidRPr="00B4484B" w14:paraId="5D2C5B3B" w14:textId="77777777" w:rsidTr="006A64CF">
        <w:trPr>
          <w:trHeight w:val="511"/>
          <w:jc w:val="center"/>
        </w:trPr>
        <w:tc>
          <w:tcPr>
            <w:tcW w:w="9351" w:type="dxa"/>
            <w:gridSpan w:val="2"/>
            <w:vAlign w:val="center"/>
          </w:tcPr>
          <w:p w14:paraId="7273BD26" w14:textId="44B83683" w:rsidR="0077054B" w:rsidRPr="00B4484B" w:rsidRDefault="0077054B" w:rsidP="002A2D45">
            <w:pPr>
              <w:keepNext/>
              <w:keepLines/>
              <w:jc w:val="center"/>
              <w:rPr>
                <w:rFonts w:cs="Tahoma"/>
                <w:sz w:val="20"/>
                <w:szCs w:val="20"/>
              </w:rPr>
            </w:pPr>
            <w:r w:rsidRPr="00B4484B">
              <w:rPr>
                <w:rFonts w:cs="Tahoma"/>
                <w:sz w:val="20"/>
                <w:szCs w:val="20"/>
              </w:rPr>
              <w:t xml:space="preserve">Javno naročilo: </w:t>
            </w:r>
            <w:r w:rsidR="001225D8" w:rsidRPr="00B4484B">
              <w:rPr>
                <w:rFonts w:cs="Tahoma"/>
                <w:b/>
                <w:sz w:val="20"/>
                <w:szCs w:val="20"/>
              </w:rPr>
              <w:t>LPT-128/25</w:t>
            </w:r>
            <w:r w:rsidR="00003AFF" w:rsidRPr="00B4484B">
              <w:rPr>
                <w:rFonts w:cs="Tahoma"/>
                <w:b/>
                <w:sz w:val="20"/>
                <w:szCs w:val="20"/>
              </w:rPr>
              <w:t xml:space="preserve"> </w:t>
            </w:r>
            <w:r w:rsidR="001225D8" w:rsidRPr="00B4484B">
              <w:rPr>
                <w:rFonts w:cs="Tahoma"/>
                <w:b/>
                <w:sz w:val="20"/>
                <w:szCs w:val="20"/>
              </w:rPr>
              <w:t>Nakup treh čistilnih strojev</w:t>
            </w:r>
          </w:p>
        </w:tc>
      </w:tr>
      <w:tr w:rsidR="0077054B" w:rsidRPr="00B4484B" w14:paraId="35E38FEB" w14:textId="77777777" w:rsidTr="006A64CF">
        <w:trPr>
          <w:trHeight w:val="385"/>
          <w:jc w:val="center"/>
        </w:trPr>
        <w:tc>
          <w:tcPr>
            <w:tcW w:w="2906" w:type="dxa"/>
            <w:vAlign w:val="center"/>
          </w:tcPr>
          <w:p w14:paraId="09B4CD2A" w14:textId="77777777" w:rsidR="0077054B" w:rsidRPr="00B4484B" w:rsidRDefault="0077054B" w:rsidP="002A2D45">
            <w:pPr>
              <w:keepNext/>
              <w:keepLines/>
              <w:rPr>
                <w:rFonts w:cs="Tahoma"/>
                <w:sz w:val="20"/>
                <w:szCs w:val="20"/>
              </w:rPr>
            </w:pPr>
            <w:r w:rsidRPr="00B4484B">
              <w:rPr>
                <w:rFonts w:cs="Tahoma"/>
                <w:sz w:val="20"/>
                <w:szCs w:val="20"/>
              </w:rPr>
              <w:t>Naziv subjekta</w:t>
            </w:r>
          </w:p>
        </w:tc>
        <w:tc>
          <w:tcPr>
            <w:tcW w:w="6445" w:type="dxa"/>
            <w:vAlign w:val="center"/>
          </w:tcPr>
          <w:p w14:paraId="782F78DB" w14:textId="77777777" w:rsidR="0077054B" w:rsidRPr="00B4484B" w:rsidRDefault="0077054B" w:rsidP="002A2D45">
            <w:pPr>
              <w:keepNext/>
              <w:keepLines/>
              <w:rPr>
                <w:rFonts w:cs="Tahoma"/>
                <w:sz w:val="18"/>
                <w:szCs w:val="18"/>
              </w:rPr>
            </w:pPr>
          </w:p>
          <w:p w14:paraId="503C5707" w14:textId="77777777" w:rsidR="0077054B" w:rsidRPr="00B4484B" w:rsidRDefault="0077054B" w:rsidP="002A2D45">
            <w:pPr>
              <w:keepNext/>
              <w:keepLines/>
              <w:rPr>
                <w:rFonts w:cs="Tahoma"/>
                <w:sz w:val="18"/>
                <w:szCs w:val="18"/>
              </w:rPr>
            </w:pPr>
          </w:p>
        </w:tc>
      </w:tr>
      <w:tr w:rsidR="0077054B" w:rsidRPr="00B4484B" w14:paraId="3B457329" w14:textId="77777777" w:rsidTr="006A64CF">
        <w:trPr>
          <w:jc w:val="center"/>
        </w:trPr>
        <w:tc>
          <w:tcPr>
            <w:tcW w:w="2906" w:type="dxa"/>
            <w:vAlign w:val="center"/>
          </w:tcPr>
          <w:p w14:paraId="7615052E" w14:textId="77777777" w:rsidR="0077054B" w:rsidRPr="00B4484B" w:rsidRDefault="0077054B" w:rsidP="002A2D45">
            <w:pPr>
              <w:keepNext/>
              <w:keepLines/>
              <w:rPr>
                <w:rFonts w:cs="Tahoma"/>
                <w:sz w:val="20"/>
                <w:szCs w:val="20"/>
              </w:rPr>
            </w:pPr>
            <w:r w:rsidRPr="00B4484B">
              <w:rPr>
                <w:rFonts w:cs="Tahoma"/>
                <w:sz w:val="20"/>
                <w:szCs w:val="20"/>
              </w:rPr>
              <w:t>Polni naslov</w:t>
            </w:r>
          </w:p>
        </w:tc>
        <w:tc>
          <w:tcPr>
            <w:tcW w:w="6445" w:type="dxa"/>
            <w:vAlign w:val="center"/>
          </w:tcPr>
          <w:p w14:paraId="1F74BB9C" w14:textId="77777777" w:rsidR="0077054B" w:rsidRPr="00B4484B" w:rsidRDefault="0077054B" w:rsidP="002A2D45">
            <w:pPr>
              <w:keepNext/>
              <w:keepLines/>
              <w:rPr>
                <w:rFonts w:cs="Tahoma"/>
                <w:sz w:val="18"/>
                <w:szCs w:val="18"/>
              </w:rPr>
            </w:pPr>
          </w:p>
          <w:p w14:paraId="5C4E19ED" w14:textId="77777777" w:rsidR="0077054B" w:rsidRPr="00B4484B" w:rsidRDefault="0077054B" w:rsidP="002A2D45">
            <w:pPr>
              <w:keepNext/>
              <w:keepLines/>
              <w:rPr>
                <w:rFonts w:cs="Tahoma"/>
                <w:sz w:val="18"/>
                <w:szCs w:val="18"/>
              </w:rPr>
            </w:pPr>
          </w:p>
        </w:tc>
      </w:tr>
      <w:tr w:rsidR="0077054B" w:rsidRPr="00B4484B" w14:paraId="1C393EC2" w14:textId="77777777" w:rsidTr="006A64CF">
        <w:trPr>
          <w:jc w:val="center"/>
        </w:trPr>
        <w:tc>
          <w:tcPr>
            <w:tcW w:w="2906" w:type="dxa"/>
            <w:vAlign w:val="center"/>
          </w:tcPr>
          <w:p w14:paraId="4608EAE5" w14:textId="7B64E761" w:rsidR="0077054B" w:rsidRPr="00B4484B" w:rsidRDefault="0018762E" w:rsidP="002A2D45">
            <w:pPr>
              <w:keepNext/>
              <w:keepLines/>
              <w:rPr>
                <w:rFonts w:cs="Tahoma"/>
                <w:sz w:val="20"/>
                <w:szCs w:val="20"/>
              </w:rPr>
            </w:pPr>
            <w:r w:rsidRPr="00B4484B">
              <w:rPr>
                <w:rFonts w:cs="Tahoma"/>
                <w:sz w:val="20"/>
                <w:szCs w:val="20"/>
              </w:rPr>
              <w:t>Navedba vseh oseb, ki so članice upravnega, vodstvenega ali nadzornega organa podizvajalca ali ki imajo pooblastila za njegovo zastopanje ali odločanje ali nadzor v njem</w:t>
            </w:r>
          </w:p>
        </w:tc>
        <w:tc>
          <w:tcPr>
            <w:tcW w:w="6445" w:type="dxa"/>
            <w:vAlign w:val="center"/>
          </w:tcPr>
          <w:p w14:paraId="5F283ABE" w14:textId="77777777" w:rsidR="0077054B" w:rsidRPr="00B4484B" w:rsidRDefault="0077054B" w:rsidP="002A2D45">
            <w:pPr>
              <w:keepNext/>
              <w:keepLines/>
              <w:rPr>
                <w:rFonts w:cs="Tahoma"/>
                <w:sz w:val="18"/>
                <w:szCs w:val="18"/>
              </w:rPr>
            </w:pPr>
          </w:p>
          <w:p w14:paraId="256265EA" w14:textId="77777777" w:rsidR="0077054B" w:rsidRPr="00B4484B" w:rsidRDefault="0077054B" w:rsidP="002A2D45">
            <w:pPr>
              <w:keepNext/>
              <w:keepLines/>
              <w:rPr>
                <w:rFonts w:cs="Tahoma"/>
                <w:sz w:val="18"/>
                <w:szCs w:val="18"/>
              </w:rPr>
            </w:pPr>
          </w:p>
          <w:p w14:paraId="4AEC8225" w14:textId="77777777" w:rsidR="0077054B" w:rsidRPr="00B4484B" w:rsidRDefault="0077054B" w:rsidP="002A2D45">
            <w:pPr>
              <w:keepNext/>
              <w:keepLines/>
              <w:rPr>
                <w:rFonts w:cs="Tahoma"/>
                <w:sz w:val="18"/>
                <w:szCs w:val="18"/>
              </w:rPr>
            </w:pPr>
          </w:p>
          <w:p w14:paraId="6E49B1DC" w14:textId="77777777" w:rsidR="0077054B" w:rsidRPr="00B4484B" w:rsidRDefault="0077054B" w:rsidP="002A2D45">
            <w:pPr>
              <w:keepNext/>
              <w:keepLines/>
              <w:rPr>
                <w:rFonts w:cs="Tahoma"/>
                <w:sz w:val="18"/>
                <w:szCs w:val="18"/>
              </w:rPr>
            </w:pPr>
          </w:p>
        </w:tc>
      </w:tr>
      <w:tr w:rsidR="0077054B" w:rsidRPr="00B4484B" w14:paraId="5EE2C7C5" w14:textId="77777777" w:rsidTr="006A64CF">
        <w:trPr>
          <w:trHeight w:val="357"/>
          <w:jc w:val="center"/>
        </w:trPr>
        <w:tc>
          <w:tcPr>
            <w:tcW w:w="2906" w:type="dxa"/>
            <w:vAlign w:val="center"/>
          </w:tcPr>
          <w:p w14:paraId="5B295970" w14:textId="77777777" w:rsidR="0077054B" w:rsidRPr="00B4484B" w:rsidRDefault="0077054B" w:rsidP="002A2D45">
            <w:pPr>
              <w:keepNext/>
              <w:keepLines/>
              <w:spacing w:line="276" w:lineRule="auto"/>
              <w:rPr>
                <w:rFonts w:cs="Tahoma"/>
                <w:sz w:val="20"/>
                <w:szCs w:val="20"/>
              </w:rPr>
            </w:pPr>
            <w:r w:rsidRPr="00B4484B">
              <w:rPr>
                <w:rFonts w:cs="Tahoma"/>
                <w:sz w:val="20"/>
                <w:szCs w:val="20"/>
              </w:rPr>
              <w:t>Matična številka subjekta</w:t>
            </w:r>
          </w:p>
        </w:tc>
        <w:tc>
          <w:tcPr>
            <w:tcW w:w="6445" w:type="dxa"/>
            <w:vAlign w:val="center"/>
          </w:tcPr>
          <w:p w14:paraId="5C590A08" w14:textId="77777777" w:rsidR="0077054B" w:rsidRPr="00B4484B" w:rsidRDefault="0077054B" w:rsidP="002A2D45">
            <w:pPr>
              <w:keepNext/>
              <w:keepLines/>
              <w:spacing w:line="276" w:lineRule="auto"/>
              <w:rPr>
                <w:rFonts w:cs="Tahoma"/>
                <w:sz w:val="18"/>
                <w:szCs w:val="18"/>
              </w:rPr>
            </w:pPr>
          </w:p>
        </w:tc>
      </w:tr>
      <w:tr w:rsidR="0077054B" w:rsidRPr="00B4484B" w14:paraId="121D810F" w14:textId="77777777" w:rsidTr="006A64CF">
        <w:trPr>
          <w:trHeight w:val="405"/>
          <w:jc w:val="center"/>
        </w:trPr>
        <w:tc>
          <w:tcPr>
            <w:tcW w:w="2906" w:type="dxa"/>
            <w:vAlign w:val="center"/>
          </w:tcPr>
          <w:p w14:paraId="3D16BBDD" w14:textId="77777777" w:rsidR="0077054B" w:rsidRPr="00B4484B" w:rsidRDefault="0077054B" w:rsidP="002A2D45">
            <w:pPr>
              <w:keepNext/>
              <w:keepLines/>
              <w:spacing w:line="276" w:lineRule="auto"/>
              <w:rPr>
                <w:rFonts w:cs="Tahoma"/>
                <w:sz w:val="20"/>
                <w:szCs w:val="20"/>
              </w:rPr>
            </w:pPr>
            <w:r w:rsidRPr="00B4484B">
              <w:rPr>
                <w:rFonts w:cs="Tahoma"/>
                <w:sz w:val="20"/>
                <w:szCs w:val="20"/>
              </w:rPr>
              <w:t>Davčna številka subjekta</w:t>
            </w:r>
          </w:p>
        </w:tc>
        <w:tc>
          <w:tcPr>
            <w:tcW w:w="6445" w:type="dxa"/>
            <w:vAlign w:val="center"/>
          </w:tcPr>
          <w:p w14:paraId="2C31EB52" w14:textId="77777777" w:rsidR="0077054B" w:rsidRPr="00B4484B" w:rsidRDefault="0077054B" w:rsidP="002A2D45">
            <w:pPr>
              <w:keepNext/>
              <w:keepLines/>
              <w:spacing w:line="276" w:lineRule="auto"/>
              <w:rPr>
                <w:rFonts w:cs="Tahoma"/>
                <w:sz w:val="18"/>
                <w:szCs w:val="18"/>
              </w:rPr>
            </w:pPr>
          </w:p>
        </w:tc>
      </w:tr>
      <w:tr w:rsidR="0077054B" w:rsidRPr="00B4484B" w14:paraId="303EFC7D" w14:textId="77777777" w:rsidTr="006A64CF">
        <w:trPr>
          <w:trHeight w:val="410"/>
          <w:jc w:val="center"/>
        </w:trPr>
        <w:tc>
          <w:tcPr>
            <w:tcW w:w="2906" w:type="dxa"/>
            <w:vAlign w:val="center"/>
          </w:tcPr>
          <w:p w14:paraId="10ECCEE1" w14:textId="77777777" w:rsidR="0077054B" w:rsidRPr="00B4484B" w:rsidRDefault="0077054B" w:rsidP="002A2D45">
            <w:pPr>
              <w:keepNext/>
              <w:keepLines/>
              <w:spacing w:line="276" w:lineRule="auto"/>
              <w:rPr>
                <w:rFonts w:cs="Tahoma"/>
                <w:sz w:val="20"/>
                <w:szCs w:val="20"/>
              </w:rPr>
            </w:pPr>
            <w:r w:rsidRPr="00B4484B">
              <w:rPr>
                <w:rFonts w:cs="Tahoma"/>
                <w:sz w:val="20"/>
                <w:szCs w:val="20"/>
              </w:rPr>
              <w:t>Transakcijski račun subjekta</w:t>
            </w:r>
          </w:p>
        </w:tc>
        <w:tc>
          <w:tcPr>
            <w:tcW w:w="6445" w:type="dxa"/>
            <w:vAlign w:val="center"/>
          </w:tcPr>
          <w:p w14:paraId="67C94A94" w14:textId="77777777" w:rsidR="0077054B" w:rsidRPr="00B4484B" w:rsidRDefault="0077054B" w:rsidP="002A2D45">
            <w:pPr>
              <w:keepNext/>
              <w:keepLines/>
              <w:spacing w:line="276" w:lineRule="auto"/>
              <w:rPr>
                <w:rFonts w:cs="Tahoma"/>
                <w:sz w:val="18"/>
                <w:szCs w:val="18"/>
              </w:rPr>
            </w:pPr>
          </w:p>
        </w:tc>
      </w:tr>
      <w:tr w:rsidR="0077054B" w:rsidRPr="00B4484B" w14:paraId="111CD834" w14:textId="77777777" w:rsidTr="006A64CF">
        <w:trPr>
          <w:jc w:val="center"/>
        </w:trPr>
        <w:tc>
          <w:tcPr>
            <w:tcW w:w="2906" w:type="dxa"/>
            <w:vAlign w:val="center"/>
          </w:tcPr>
          <w:p w14:paraId="7B691063" w14:textId="77777777" w:rsidR="0077054B" w:rsidRPr="00B4484B" w:rsidRDefault="0077054B" w:rsidP="002A2D45">
            <w:pPr>
              <w:keepNext/>
              <w:keepLines/>
              <w:jc w:val="center"/>
              <w:rPr>
                <w:rFonts w:cs="Tahoma"/>
                <w:sz w:val="20"/>
                <w:szCs w:val="20"/>
              </w:rPr>
            </w:pPr>
          </w:p>
          <w:p w14:paraId="08A6A306" w14:textId="77777777" w:rsidR="0077054B" w:rsidRPr="00B4484B" w:rsidRDefault="0077054B" w:rsidP="002A2D45">
            <w:pPr>
              <w:keepNext/>
              <w:keepLines/>
              <w:jc w:val="center"/>
              <w:rPr>
                <w:rFonts w:cs="Tahoma"/>
                <w:sz w:val="20"/>
                <w:szCs w:val="20"/>
              </w:rPr>
            </w:pPr>
          </w:p>
          <w:p w14:paraId="7BC8D6CC" w14:textId="77777777" w:rsidR="0077054B" w:rsidRPr="00B4484B" w:rsidRDefault="0077054B" w:rsidP="002A2D45">
            <w:pPr>
              <w:keepNext/>
              <w:keepLines/>
              <w:jc w:val="center"/>
              <w:rPr>
                <w:rFonts w:cs="Tahoma"/>
                <w:sz w:val="20"/>
                <w:szCs w:val="20"/>
              </w:rPr>
            </w:pPr>
          </w:p>
          <w:p w14:paraId="62E54419" w14:textId="77777777" w:rsidR="0077054B" w:rsidRPr="00B4484B" w:rsidRDefault="0077054B" w:rsidP="002A2D45">
            <w:pPr>
              <w:keepNext/>
              <w:keepLines/>
              <w:jc w:val="center"/>
              <w:rPr>
                <w:rFonts w:cs="Tahoma"/>
                <w:sz w:val="20"/>
                <w:szCs w:val="20"/>
              </w:rPr>
            </w:pPr>
          </w:p>
          <w:p w14:paraId="107253D1" w14:textId="77777777" w:rsidR="0077054B" w:rsidRPr="00B4484B" w:rsidRDefault="0077054B" w:rsidP="002A2D45">
            <w:pPr>
              <w:keepNext/>
              <w:keepLines/>
              <w:rPr>
                <w:rFonts w:cs="Tahoma"/>
                <w:sz w:val="20"/>
                <w:szCs w:val="20"/>
              </w:rPr>
            </w:pPr>
            <w:r w:rsidRPr="00B4484B">
              <w:rPr>
                <w:rFonts w:cs="Tahoma"/>
                <w:sz w:val="20"/>
                <w:szCs w:val="20"/>
              </w:rPr>
              <w:t>Vsak del javnega naročila, za katere namerava ponudnik uporabiti zmogljivost subjekta</w:t>
            </w:r>
          </w:p>
          <w:p w14:paraId="0D063F83" w14:textId="77777777" w:rsidR="0077054B" w:rsidRPr="00B4484B" w:rsidRDefault="0077054B" w:rsidP="002A2D45">
            <w:pPr>
              <w:keepNext/>
              <w:keepLines/>
              <w:jc w:val="center"/>
              <w:rPr>
                <w:rFonts w:cs="Tahoma"/>
                <w:sz w:val="20"/>
                <w:szCs w:val="20"/>
              </w:rPr>
            </w:pPr>
          </w:p>
          <w:p w14:paraId="43BF3C1D" w14:textId="77777777" w:rsidR="0077054B" w:rsidRPr="00B4484B" w:rsidRDefault="0077054B" w:rsidP="002A2D45">
            <w:pPr>
              <w:keepNext/>
              <w:keepLines/>
              <w:jc w:val="center"/>
              <w:rPr>
                <w:rFonts w:cs="Tahoma"/>
                <w:sz w:val="20"/>
                <w:szCs w:val="20"/>
              </w:rPr>
            </w:pPr>
          </w:p>
          <w:p w14:paraId="34AF75B1" w14:textId="2012B371" w:rsidR="0077054B" w:rsidRPr="00B4484B" w:rsidRDefault="0077054B" w:rsidP="002A2D45">
            <w:pPr>
              <w:keepNext/>
              <w:keepLines/>
              <w:rPr>
                <w:rFonts w:cs="Tahoma"/>
                <w:sz w:val="20"/>
                <w:szCs w:val="20"/>
              </w:rPr>
            </w:pPr>
          </w:p>
        </w:tc>
        <w:tc>
          <w:tcPr>
            <w:tcW w:w="6445" w:type="dxa"/>
            <w:vAlign w:val="center"/>
          </w:tcPr>
          <w:p w14:paraId="4A42DA3F" w14:textId="77777777" w:rsidR="0077054B" w:rsidRPr="00B4484B" w:rsidRDefault="0077054B" w:rsidP="002A2D45">
            <w:pPr>
              <w:keepNext/>
              <w:keepLines/>
              <w:rPr>
                <w:rFonts w:ascii="Times New Roman" w:hAnsi="Times New Roman"/>
                <w:sz w:val="18"/>
                <w:szCs w:val="18"/>
              </w:rPr>
            </w:pPr>
          </w:p>
          <w:p w14:paraId="01BB7FA7" w14:textId="77777777" w:rsidR="0077054B" w:rsidRPr="00B4484B" w:rsidRDefault="0077054B" w:rsidP="002A2D45">
            <w:pPr>
              <w:keepNext/>
              <w:keepLines/>
              <w:rPr>
                <w:rFonts w:ascii="Times New Roman" w:hAnsi="Times New Roman"/>
                <w:sz w:val="18"/>
                <w:szCs w:val="18"/>
              </w:rPr>
            </w:pPr>
          </w:p>
        </w:tc>
      </w:tr>
      <w:tr w:rsidR="0077054B" w:rsidRPr="00B4484B" w14:paraId="6DF832FB" w14:textId="77777777" w:rsidTr="006A64CF">
        <w:trPr>
          <w:trHeight w:val="525"/>
          <w:jc w:val="center"/>
        </w:trPr>
        <w:tc>
          <w:tcPr>
            <w:tcW w:w="2906" w:type="dxa"/>
            <w:vAlign w:val="center"/>
          </w:tcPr>
          <w:p w14:paraId="1A9EEEA7" w14:textId="77777777" w:rsidR="0077054B" w:rsidRPr="00B4484B" w:rsidRDefault="0077054B" w:rsidP="002A2D45">
            <w:pPr>
              <w:keepNext/>
              <w:keepLines/>
              <w:rPr>
                <w:rFonts w:cs="Tahoma"/>
                <w:sz w:val="20"/>
                <w:szCs w:val="20"/>
              </w:rPr>
            </w:pPr>
            <w:r w:rsidRPr="00B4484B">
              <w:rPr>
                <w:rFonts w:cs="Tahoma"/>
                <w:sz w:val="20"/>
                <w:szCs w:val="20"/>
              </w:rPr>
              <w:t>Količina/Delež (%) javnega naročila</w:t>
            </w:r>
          </w:p>
        </w:tc>
        <w:tc>
          <w:tcPr>
            <w:tcW w:w="6445" w:type="dxa"/>
            <w:vAlign w:val="center"/>
          </w:tcPr>
          <w:p w14:paraId="5E364A24" w14:textId="77777777" w:rsidR="0077054B" w:rsidRPr="00B4484B" w:rsidRDefault="0077054B" w:rsidP="002A2D45">
            <w:pPr>
              <w:keepNext/>
              <w:keepLines/>
              <w:rPr>
                <w:rFonts w:ascii="Times New Roman" w:hAnsi="Times New Roman"/>
                <w:sz w:val="18"/>
                <w:szCs w:val="18"/>
              </w:rPr>
            </w:pPr>
          </w:p>
          <w:p w14:paraId="63C7403C" w14:textId="77777777" w:rsidR="0077054B" w:rsidRPr="00B4484B" w:rsidRDefault="0077054B" w:rsidP="002A2D45">
            <w:pPr>
              <w:keepNext/>
              <w:keepLines/>
              <w:rPr>
                <w:rFonts w:ascii="Times New Roman" w:hAnsi="Times New Roman"/>
                <w:sz w:val="18"/>
                <w:szCs w:val="18"/>
              </w:rPr>
            </w:pPr>
          </w:p>
        </w:tc>
      </w:tr>
      <w:tr w:rsidR="0077054B" w:rsidRPr="00B4484B" w14:paraId="28DBAB59" w14:textId="77777777" w:rsidTr="006A64CF">
        <w:trPr>
          <w:jc w:val="center"/>
        </w:trPr>
        <w:tc>
          <w:tcPr>
            <w:tcW w:w="2906" w:type="dxa"/>
            <w:vAlign w:val="center"/>
          </w:tcPr>
          <w:p w14:paraId="65C8CAAE" w14:textId="77777777" w:rsidR="0077054B" w:rsidRPr="00B4484B" w:rsidRDefault="0077054B" w:rsidP="002A2D45">
            <w:pPr>
              <w:keepNext/>
              <w:keepLines/>
              <w:rPr>
                <w:rFonts w:cs="Tahoma"/>
                <w:sz w:val="20"/>
                <w:szCs w:val="20"/>
              </w:rPr>
            </w:pPr>
            <w:r w:rsidRPr="00B4484B">
              <w:rPr>
                <w:rFonts w:cs="Tahoma"/>
                <w:sz w:val="20"/>
                <w:szCs w:val="20"/>
              </w:rPr>
              <w:t>Kraj izvedbe</w:t>
            </w:r>
          </w:p>
        </w:tc>
        <w:tc>
          <w:tcPr>
            <w:tcW w:w="6445" w:type="dxa"/>
            <w:vAlign w:val="center"/>
          </w:tcPr>
          <w:p w14:paraId="63146D05" w14:textId="77777777" w:rsidR="0077054B" w:rsidRPr="00B4484B" w:rsidRDefault="0077054B" w:rsidP="002A2D45">
            <w:pPr>
              <w:keepNext/>
              <w:keepLines/>
              <w:rPr>
                <w:rFonts w:ascii="Times New Roman" w:hAnsi="Times New Roman"/>
                <w:sz w:val="18"/>
                <w:szCs w:val="18"/>
              </w:rPr>
            </w:pPr>
          </w:p>
          <w:p w14:paraId="21A743AB" w14:textId="77777777" w:rsidR="0077054B" w:rsidRPr="00B4484B" w:rsidRDefault="0077054B" w:rsidP="002A2D45">
            <w:pPr>
              <w:keepNext/>
              <w:keepLines/>
              <w:rPr>
                <w:rFonts w:ascii="Times New Roman" w:hAnsi="Times New Roman"/>
                <w:sz w:val="18"/>
                <w:szCs w:val="18"/>
              </w:rPr>
            </w:pPr>
          </w:p>
        </w:tc>
      </w:tr>
      <w:tr w:rsidR="0077054B" w:rsidRPr="00B4484B" w14:paraId="17368E4D" w14:textId="77777777" w:rsidTr="006A64CF">
        <w:trPr>
          <w:jc w:val="center"/>
        </w:trPr>
        <w:tc>
          <w:tcPr>
            <w:tcW w:w="2906" w:type="dxa"/>
            <w:vAlign w:val="center"/>
          </w:tcPr>
          <w:p w14:paraId="0E493FF7" w14:textId="77777777" w:rsidR="0077054B" w:rsidRPr="00B4484B" w:rsidRDefault="0077054B" w:rsidP="002A2D45">
            <w:pPr>
              <w:keepNext/>
              <w:keepLines/>
              <w:rPr>
                <w:rFonts w:cs="Tahoma"/>
                <w:sz w:val="20"/>
                <w:szCs w:val="20"/>
              </w:rPr>
            </w:pPr>
            <w:r w:rsidRPr="00B4484B">
              <w:rPr>
                <w:rFonts w:cs="Tahoma"/>
                <w:sz w:val="20"/>
                <w:szCs w:val="20"/>
              </w:rPr>
              <w:t>Rok izvedbe</w:t>
            </w:r>
          </w:p>
        </w:tc>
        <w:tc>
          <w:tcPr>
            <w:tcW w:w="6445" w:type="dxa"/>
            <w:vAlign w:val="center"/>
          </w:tcPr>
          <w:p w14:paraId="2B2796E9" w14:textId="77777777" w:rsidR="0077054B" w:rsidRPr="00B4484B" w:rsidRDefault="0077054B" w:rsidP="002A2D45">
            <w:pPr>
              <w:keepNext/>
              <w:keepLines/>
              <w:rPr>
                <w:rFonts w:ascii="Times New Roman" w:hAnsi="Times New Roman"/>
                <w:sz w:val="18"/>
                <w:szCs w:val="18"/>
              </w:rPr>
            </w:pPr>
          </w:p>
          <w:p w14:paraId="28D53A9E" w14:textId="77777777" w:rsidR="0077054B" w:rsidRPr="00B4484B" w:rsidRDefault="0077054B" w:rsidP="002A2D45">
            <w:pPr>
              <w:keepNext/>
              <w:keepLines/>
              <w:rPr>
                <w:rFonts w:ascii="Times New Roman" w:hAnsi="Times New Roman"/>
                <w:sz w:val="18"/>
                <w:szCs w:val="18"/>
              </w:rPr>
            </w:pPr>
          </w:p>
        </w:tc>
      </w:tr>
    </w:tbl>
    <w:p w14:paraId="22FDDDB7" w14:textId="77777777" w:rsidR="0077054B" w:rsidRPr="00B4484B" w:rsidRDefault="0077054B" w:rsidP="002A2D45">
      <w:pPr>
        <w:keepNext/>
        <w:keepLines/>
        <w:tabs>
          <w:tab w:val="left" w:pos="567"/>
          <w:tab w:val="left" w:pos="851"/>
          <w:tab w:val="left" w:pos="993"/>
        </w:tabs>
        <w:jc w:val="both"/>
        <w:rPr>
          <w:rFonts w:cs="Tahoma"/>
          <w:sz w:val="20"/>
          <w:szCs w:val="20"/>
          <w:lang w:eastAsia="ar-SA"/>
        </w:rPr>
      </w:pPr>
    </w:p>
    <w:p w14:paraId="002F82BC" w14:textId="77777777" w:rsidR="0077054B" w:rsidRPr="00B4484B" w:rsidRDefault="0077054B" w:rsidP="002A2D45">
      <w:pPr>
        <w:keepNext/>
        <w:keepLines/>
        <w:tabs>
          <w:tab w:val="left" w:pos="5400"/>
        </w:tabs>
        <w:rPr>
          <w:rFonts w:cs="Tahoma"/>
          <w:sz w:val="20"/>
          <w:szCs w:val="20"/>
        </w:rPr>
      </w:pPr>
      <w:r w:rsidRPr="00B4484B">
        <w:rPr>
          <w:rFonts w:cs="Tahoma"/>
          <w:sz w:val="20"/>
          <w:szCs w:val="20"/>
        </w:rPr>
        <w:t>Datum:.........................</w:t>
      </w:r>
      <w:r w:rsidRPr="00B4484B">
        <w:rPr>
          <w:rFonts w:cs="Tahoma"/>
          <w:sz w:val="20"/>
          <w:szCs w:val="20"/>
        </w:rPr>
        <w:tab/>
      </w:r>
    </w:p>
    <w:p w14:paraId="39B72430" w14:textId="77777777" w:rsidR="0077054B" w:rsidRPr="00B4484B" w:rsidRDefault="0077054B" w:rsidP="002A2D45">
      <w:pPr>
        <w:keepNext/>
        <w:keepLines/>
        <w:tabs>
          <w:tab w:val="left" w:pos="5400"/>
        </w:tabs>
        <w:jc w:val="both"/>
        <w:rPr>
          <w:rFonts w:cs="Tahoma"/>
          <w:sz w:val="20"/>
          <w:szCs w:val="20"/>
        </w:rPr>
      </w:pPr>
    </w:p>
    <w:p w14:paraId="2134CDE7" w14:textId="77777777" w:rsidR="0018762E" w:rsidRPr="00B4484B" w:rsidRDefault="0018762E" w:rsidP="002A2D45">
      <w:pPr>
        <w:keepNext/>
        <w:keepLines/>
        <w:tabs>
          <w:tab w:val="left" w:pos="5400"/>
        </w:tabs>
        <w:jc w:val="both"/>
        <w:rPr>
          <w:rFonts w:cs="Tahoma"/>
          <w:sz w:val="20"/>
          <w:szCs w:val="20"/>
        </w:rPr>
      </w:pPr>
    </w:p>
    <w:p w14:paraId="01CBEC91" w14:textId="77777777" w:rsidR="0018762E" w:rsidRPr="00B4484B" w:rsidRDefault="0018762E" w:rsidP="002A2D45">
      <w:pPr>
        <w:keepNext/>
        <w:keepLines/>
        <w:tabs>
          <w:tab w:val="left" w:pos="5400"/>
        </w:tabs>
        <w:jc w:val="both"/>
        <w:rPr>
          <w:rFonts w:cs="Tahoma"/>
          <w:sz w:val="20"/>
          <w:szCs w:val="20"/>
        </w:rPr>
      </w:pPr>
      <w:r w:rsidRPr="00B4484B">
        <w:rPr>
          <w:rFonts w:cs="Tahoma"/>
          <w:sz w:val="20"/>
          <w:szCs w:val="20"/>
        </w:rPr>
        <w:t xml:space="preserve">  Naziv ter podpis</w:t>
      </w:r>
      <w:r w:rsidRPr="00B4484B">
        <w:rPr>
          <w:rFonts w:cs="Tahoma"/>
          <w:sz w:val="20"/>
          <w:szCs w:val="20"/>
        </w:rPr>
        <w:tab/>
        <w:t xml:space="preserve">         Naziv ter podpis </w:t>
      </w:r>
    </w:p>
    <w:p w14:paraId="073F1B65" w14:textId="77777777" w:rsidR="0018762E" w:rsidRPr="00B4484B" w:rsidRDefault="0018762E" w:rsidP="002A2D45">
      <w:pPr>
        <w:keepNext/>
        <w:keepLines/>
        <w:tabs>
          <w:tab w:val="left" w:pos="5400"/>
        </w:tabs>
        <w:jc w:val="both"/>
        <w:rPr>
          <w:rFonts w:cs="Tahoma"/>
          <w:sz w:val="20"/>
          <w:szCs w:val="20"/>
        </w:rPr>
      </w:pPr>
      <w:r w:rsidRPr="00B4484B">
        <w:rPr>
          <w:rFonts w:cs="Tahoma"/>
          <w:sz w:val="20"/>
          <w:szCs w:val="20"/>
        </w:rPr>
        <w:t xml:space="preserve">  gospodarskega subjekta/ponudnika:                                           drugega subjekta:</w:t>
      </w:r>
    </w:p>
    <w:p w14:paraId="1B0AA552" w14:textId="77777777" w:rsidR="0018762E" w:rsidRPr="00B4484B" w:rsidRDefault="0018762E" w:rsidP="002A2D45">
      <w:pPr>
        <w:keepNext/>
        <w:keepLines/>
        <w:tabs>
          <w:tab w:val="left" w:pos="5400"/>
        </w:tabs>
        <w:rPr>
          <w:rFonts w:cs="Tahoma"/>
          <w:sz w:val="20"/>
          <w:szCs w:val="20"/>
        </w:rPr>
      </w:pPr>
    </w:p>
    <w:p w14:paraId="02750B08" w14:textId="77777777" w:rsidR="0018762E" w:rsidRPr="00B4484B" w:rsidRDefault="0018762E" w:rsidP="002A2D45">
      <w:pPr>
        <w:keepNext/>
        <w:keepLines/>
        <w:rPr>
          <w:rFonts w:cs="Tahoma"/>
          <w:sz w:val="20"/>
          <w:szCs w:val="20"/>
        </w:rPr>
      </w:pPr>
      <w:r w:rsidRPr="00B4484B">
        <w:rPr>
          <w:rFonts w:cs="Tahoma"/>
          <w:sz w:val="20"/>
          <w:szCs w:val="20"/>
        </w:rPr>
        <w:t>..........................................</w:t>
      </w: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sz w:val="20"/>
          <w:szCs w:val="20"/>
        </w:rPr>
        <w:tab/>
        <w:t>………………………………………………</w:t>
      </w:r>
    </w:p>
    <w:p w14:paraId="5F34EABD" w14:textId="77777777" w:rsidR="0018762E" w:rsidRPr="00B4484B" w:rsidRDefault="0018762E" w:rsidP="002A2D45">
      <w:pPr>
        <w:keepNext/>
        <w:keepLines/>
        <w:tabs>
          <w:tab w:val="left" w:pos="284"/>
        </w:tabs>
        <w:jc w:val="both"/>
        <w:rPr>
          <w:rFonts w:cs="Tahoma"/>
          <w:b/>
          <w:sz w:val="20"/>
          <w:szCs w:val="20"/>
        </w:rPr>
      </w:pPr>
      <w:r w:rsidRPr="00B4484B">
        <w:rPr>
          <w:rFonts w:cs="Tahoma"/>
          <w:b/>
          <w:sz w:val="20"/>
          <w:szCs w:val="20"/>
        </w:rPr>
        <w:tab/>
      </w:r>
      <w:r w:rsidRPr="00B4484B">
        <w:rPr>
          <w:rFonts w:cs="Tahoma"/>
          <w:b/>
          <w:sz w:val="20"/>
          <w:szCs w:val="20"/>
        </w:rPr>
        <w:tab/>
        <w:t xml:space="preserve">   </w:t>
      </w:r>
      <w:r w:rsidRPr="00B4484B">
        <w:rPr>
          <w:rFonts w:cs="Tahoma"/>
          <w:sz w:val="20"/>
          <w:szCs w:val="20"/>
        </w:rPr>
        <w:t xml:space="preserve">Žig: </w:t>
      </w: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sz w:val="20"/>
          <w:szCs w:val="20"/>
        </w:rPr>
        <w:tab/>
        <w:t xml:space="preserve">        Žig:</w:t>
      </w:r>
    </w:p>
    <w:p w14:paraId="0C1E3908" w14:textId="77777777" w:rsidR="0018762E" w:rsidRPr="00B4484B" w:rsidRDefault="0018762E" w:rsidP="002A2D45">
      <w:pPr>
        <w:keepNext/>
        <w:keepLines/>
        <w:tabs>
          <w:tab w:val="left" w:pos="567"/>
          <w:tab w:val="left" w:pos="851"/>
          <w:tab w:val="left" w:pos="993"/>
        </w:tabs>
        <w:jc w:val="both"/>
        <w:rPr>
          <w:rFonts w:cs="Tahoma"/>
          <w:b/>
          <w:i/>
          <w:sz w:val="18"/>
          <w:szCs w:val="18"/>
          <w:lang w:eastAsia="ar-SA"/>
        </w:rPr>
      </w:pPr>
    </w:p>
    <w:p w14:paraId="5DEF31AC" w14:textId="77777777" w:rsidR="0077054B" w:rsidRPr="00B4484B" w:rsidRDefault="0077054B" w:rsidP="002A2D45">
      <w:pPr>
        <w:keepNext/>
        <w:keepLines/>
        <w:tabs>
          <w:tab w:val="left" w:pos="567"/>
          <w:tab w:val="left" w:pos="851"/>
          <w:tab w:val="left" w:pos="993"/>
        </w:tabs>
        <w:jc w:val="both"/>
        <w:rPr>
          <w:rFonts w:cs="Tahoma"/>
          <w:b/>
          <w:i/>
          <w:sz w:val="18"/>
          <w:szCs w:val="18"/>
          <w:lang w:eastAsia="ar-SA"/>
        </w:rPr>
      </w:pPr>
    </w:p>
    <w:p w14:paraId="1D122159" w14:textId="146E8CD1" w:rsidR="0077054B" w:rsidRPr="00B4484B" w:rsidRDefault="0077054B" w:rsidP="002A2D45">
      <w:pPr>
        <w:keepNext/>
        <w:keepLines/>
        <w:spacing w:after="40"/>
        <w:jc w:val="both"/>
        <w:rPr>
          <w:rFonts w:cs="Tahoma"/>
          <w:b/>
          <w:i/>
          <w:sz w:val="18"/>
          <w:szCs w:val="18"/>
          <w:u w:val="single"/>
        </w:rPr>
      </w:pPr>
      <w:r w:rsidRPr="00B4484B">
        <w:rPr>
          <w:rFonts w:cs="Tahoma"/>
          <w:b/>
          <w:i/>
          <w:sz w:val="18"/>
          <w:szCs w:val="18"/>
          <w:u w:val="single"/>
        </w:rPr>
        <w:t xml:space="preserve">Opomba: </w:t>
      </w:r>
      <w:r w:rsidRPr="00B4484B">
        <w:rPr>
          <w:rFonts w:cs="Tahoma"/>
          <w:i/>
          <w:sz w:val="18"/>
          <w:szCs w:val="20"/>
        </w:rPr>
        <w:t>Prilogo je potrebno izpolniti, v kolikor ponudnik uporabi zmogljivost drugih subjektov.</w:t>
      </w:r>
    </w:p>
    <w:p w14:paraId="5B962680" w14:textId="77777777" w:rsidR="0077054B" w:rsidRPr="00B4484B" w:rsidRDefault="0077054B" w:rsidP="002A2D45">
      <w:pPr>
        <w:keepNext/>
        <w:keepLines/>
        <w:tabs>
          <w:tab w:val="left" w:pos="567"/>
          <w:tab w:val="left" w:pos="851"/>
          <w:tab w:val="left" w:pos="993"/>
        </w:tabs>
        <w:jc w:val="both"/>
        <w:rPr>
          <w:rFonts w:cs="Tahoma"/>
          <w:b/>
          <w:i/>
          <w:sz w:val="22"/>
          <w:szCs w:val="18"/>
          <w:lang w:eastAsia="ar-SA"/>
        </w:rPr>
      </w:pPr>
    </w:p>
    <w:p w14:paraId="2A4FEE2B" w14:textId="77777777" w:rsidR="0077054B" w:rsidRPr="00B4484B" w:rsidRDefault="0077054B" w:rsidP="002A2D45">
      <w:pPr>
        <w:keepNext/>
        <w:keepLines/>
        <w:spacing w:after="40"/>
        <w:jc w:val="both"/>
        <w:rPr>
          <w:rFonts w:cs="Tahoma"/>
          <w:i/>
          <w:sz w:val="18"/>
          <w:szCs w:val="20"/>
        </w:rPr>
      </w:pPr>
      <w:r w:rsidRPr="00B4484B">
        <w:rPr>
          <w:rFonts w:cs="Tahoma"/>
          <w:b/>
          <w:i/>
          <w:sz w:val="18"/>
          <w:szCs w:val="18"/>
          <w:u w:val="single"/>
        </w:rPr>
        <w:t xml:space="preserve">Navodilo: </w:t>
      </w:r>
      <w:r w:rsidRPr="00B4484B">
        <w:rPr>
          <w:rFonts w:cs="Tahoma"/>
          <w:i/>
          <w:sz w:val="18"/>
          <w:szCs w:val="20"/>
        </w:rPr>
        <w:t>Obrazec se po potrebi kopira!</w:t>
      </w:r>
    </w:p>
    <w:p w14:paraId="5770B027" w14:textId="6CC770F5" w:rsidR="00E06587" w:rsidRPr="00B4484B" w:rsidRDefault="00E06587" w:rsidP="002A2D45">
      <w:pPr>
        <w:keepNext/>
        <w:keepLines/>
        <w:spacing w:after="40"/>
        <w:jc w:val="both"/>
        <w:rPr>
          <w:rFonts w:cs="Tahoma"/>
          <w:i/>
          <w:sz w:val="18"/>
          <w:szCs w:val="20"/>
        </w:rPr>
      </w:pPr>
    </w:p>
    <w:p w14:paraId="3A45481D" w14:textId="59FFB842" w:rsidR="00692529" w:rsidRPr="00B4484B" w:rsidRDefault="00692529" w:rsidP="002A2D45">
      <w:pPr>
        <w:keepNext/>
        <w:keepLines/>
        <w:spacing w:after="40"/>
        <w:jc w:val="both"/>
        <w:rPr>
          <w:rFonts w:cs="Tahoma"/>
          <w:i/>
          <w:sz w:val="18"/>
          <w:szCs w:val="20"/>
        </w:rPr>
      </w:pPr>
    </w:p>
    <w:p w14:paraId="424CA51A" w14:textId="7E9B150A" w:rsidR="00692529" w:rsidRPr="00B4484B" w:rsidRDefault="00692529" w:rsidP="002A2D45">
      <w:pPr>
        <w:keepNext/>
        <w:keepLines/>
        <w:spacing w:after="40"/>
        <w:jc w:val="both"/>
        <w:rPr>
          <w:rFonts w:cs="Tahoma"/>
          <w:i/>
          <w:sz w:val="18"/>
          <w:szCs w:val="20"/>
        </w:rPr>
      </w:pPr>
    </w:p>
    <w:p w14:paraId="1E831004" w14:textId="250A3090" w:rsidR="000D7822" w:rsidRPr="00B4484B" w:rsidRDefault="000D7822" w:rsidP="002A2D45">
      <w:pPr>
        <w:keepNext/>
        <w:keepLines/>
        <w:spacing w:after="40"/>
        <w:jc w:val="both"/>
        <w:rPr>
          <w:rFonts w:cs="Tahoma"/>
          <w:i/>
          <w:sz w:val="18"/>
          <w:szCs w:val="20"/>
        </w:rPr>
      </w:pPr>
    </w:p>
    <w:p w14:paraId="1E5F330F" w14:textId="3CD145C4" w:rsidR="007A7B8D" w:rsidRPr="00B4484B" w:rsidRDefault="007A7B8D">
      <w:pPr>
        <w:spacing w:after="200" w:line="276" w:lineRule="auto"/>
        <w:rPr>
          <w:rFonts w:cs="Tahoma"/>
          <w:i/>
          <w:sz w:val="18"/>
          <w:szCs w:val="20"/>
        </w:rPr>
      </w:pPr>
      <w:r w:rsidRPr="00B4484B">
        <w:rPr>
          <w:rFonts w:cs="Tahoma"/>
          <w:i/>
          <w:sz w:val="18"/>
          <w:szCs w:val="20"/>
        </w:rPr>
        <w:br w:type="page"/>
      </w: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C2459E" w:rsidRPr="00B4484B" w14:paraId="1C4D2399" w14:textId="77777777" w:rsidTr="00513CCC">
        <w:tc>
          <w:tcPr>
            <w:tcW w:w="643" w:type="dxa"/>
            <w:tcBorders>
              <w:right w:val="nil"/>
            </w:tcBorders>
          </w:tcPr>
          <w:p w14:paraId="35A0A334" w14:textId="77777777" w:rsidR="00C2459E" w:rsidRPr="00B4484B" w:rsidRDefault="00C2459E" w:rsidP="00513CCC">
            <w:pPr>
              <w:keepNext/>
              <w:keepLines/>
              <w:jc w:val="both"/>
              <w:rPr>
                <w:rFonts w:cs="Tahoma"/>
                <w:sz w:val="20"/>
                <w:szCs w:val="20"/>
              </w:rPr>
            </w:pPr>
            <w:r w:rsidRPr="00B4484B">
              <w:rPr>
                <w:rFonts w:ascii="Times New Roman" w:hAnsi="Times New Roman"/>
                <w:sz w:val="20"/>
                <w:szCs w:val="20"/>
              </w:rPr>
              <w:lastRenderedPageBreak/>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295" w:type="dxa"/>
            <w:tcBorders>
              <w:left w:val="nil"/>
              <w:right w:val="single" w:sz="4" w:space="0" w:color="auto"/>
            </w:tcBorders>
            <w:vAlign w:val="bottom"/>
          </w:tcPr>
          <w:p w14:paraId="6EA1C626" w14:textId="1E6A7EC0" w:rsidR="00C2459E" w:rsidRPr="00B4484B" w:rsidRDefault="00C2459E" w:rsidP="00513CCC">
            <w:pPr>
              <w:keepNext/>
              <w:keepLines/>
              <w:rPr>
                <w:rFonts w:cs="Tahoma"/>
                <w:sz w:val="20"/>
                <w:szCs w:val="20"/>
              </w:rPr>
            </w:pPr>
            <w:r w:rsidRPr="00B4484B">
              <w:rPr>
                <w:rFonts w:cs="Tahoma"/>
                <w:sz w:val="20"/>
                <w:szCs w:val="20"/>
              </w:rPr>
              <w:t xml:space="preserve">TEHNIČNA SPECIFIKACIJA  </w:t>
            </w:r>
            <w:r w:rsidRPr="00B4484B">
              <w:rPr>
                <w:rFonts w:cs="Tahoma"/>
                <w:b/>
                <w:sz w:val="20"/>
                <w:szCs w:val="20"/>
              </w:rPr>
              <w:t xml:space="preserve">– SKLOP št. 1: </w:t>
            </w:r>
            <w:r w:rsidRPr="00B4484B">
              <w:rPr>
                <w:sz w:val="20"/>
                <w:szCs w:val="20"/>
              </w:rPr>
              <w:t xml:space="preserve"> </w:t>
            </w:r>
            <w:r w:rsidRPr="00B4484B">
              <w:rPr>
                <w:rFonts w:cs="Tahoma"/>
                <w:b/>
                <w:sz w:val="20"/>
                <w:szCs w:val="20"/>
              </w:rPr>
              <w:t>Čistilni stroj za GH Ilirija</w:t>
            </w:r>
          </w:p>
        </w:tc>
        <w:tc>
          <w:tcPr>
            <w:tcW w:w="851" w:type="dxa"/>
            <w:tcBorders>
              <w:top w:val="single" w:sz="4" w:space="0" w:color="auto"/>
              <w:left w:val="single" w:sz="4" w:space="0" w:color="auto"/>
              <w:bottom w:val="single" w:sz="4" w:space="0" w:color="auto"/>
              <w:right w:val="nil"/>
            </w:tcBorders>
          </w:tcPr>
          <w:p w14:paraId="4F3B8BDA" w14:textId="77777777" w:rsidR="00C2459E" w:rsidRPr="00B4484B" w:rsidRDefault="00C2459E" w:rsidP="00513CCC">
            <w:pPr>
              <w:keepNext/>
              <w:keepLines/>
              <w:ind w:left="-74" w:right="-207"/>
              <w:jc w:val="both"/>
              <w:rPr>
                <w:rFonts w:cs="Tahoma"/>
                <w:b/>
                <w:iCs/>
                <w:sz w:val="20"/>
                <w:szCs w:val="20"/>
              </w:rPr>
            </w:pPr>
            <w:r w:rsidRPr="00B4484B">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3A710156" w14:textId="4FAFE4B4" w:rsidR="00C2459E" w:rsidRPr="00B4484B" w:rsidRDefault="00C2459E" w:rsidP="00513CCC">
            <w:pPr>
              <w:keepNext/>
              <w:keepLines/>
              <w:ind w:right="-62"/>
              <w:jc w:val="both"/>
              <w:rPr>
                <w:rFonts w:cs="Tahoma"/>
                <w:b/>
                <w:iCs/>
                <w:sz w:val="20"/>
                <w:szCs w:val="20"/>
              </w:rPr>
            </w:pPr>
            <w:r w:rsidRPr="00B4484B">
              <w:rPr>
                <w:rFonts w:cs="Tahoma"/>
                <w:b/>
                <w:iCs/>
                <w:sz w:val="20"/>
                <w:szCs w:val="20"/>
              </w:rPr>
              <w:t xml:space="preserve"> 5/1  </w:t>
            </w:r>
          </w:p>
        </w:tc>
      </w:tr>
    </w:tbl>
    <w:p w14:paraId="56FBF136" w14:textId="59515A18" w:rsidR="00C2459E" w:rsidRPr="00B4484B" w:rsidRDefault="00C2459E" w:rsidP="00C2459E">
      <w:pPr>
        <w:ind w:right="-284"/>
        <w:rPr>
          <w:rFonts w:cs="Tahoma"/>
          <w:b/>
          <w:sz w:val="20"/>
          <w:szCs w:val="20"/>
        </w:rPr>
      </w:pPr>
    </w:p>
    <w:tbl>
      <w:tblPr>
        <w:tblW w:w="95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6374"/>
        <w:gridCol w:w="2977"/>
        <w:gridCol w:w="80"/>
        <w:gridCol w:w="80"/>
      </w:tblGrid>
      <w:tr w:rsidR="00C2459E" w:rsidRPr="00B4484B" w14:paraId="5EBD9340" w14:textId="77777777" w:rsidTr="000D32BA">
        <w:trPr>
          <w:gridAfter w:val="2"/>
          <w:wAfter w:w="160" w:type="dxa"/>
          <w:trHeight w:val="765"/>
          <w:jc w:val="center"/>
        </w:trPr>
        <w:tc>
          <w:tcPr>
            <w:tcW w:w="9351" w:type="dxa"/>
            <w:gridSpan w:val="2"/>
            <w:shd w:val="clear" w:color="auto" w:fill="D9D9D9" w:themeFill="background1" w:themeFillShade="D9"/>
            <w:vAlign w:val="center"/>
          </w:tcPr>
          <w:p w14:paraId="4C94A241" w14:textId="77777777" w:rsidR="000D32BA" w:rsidRPr="00B4484B" w:rsidRDefault="00C2459E" w:rsidP="000D32BA">
            <w:pPr>
              <w:jc w:val="center"/>
              <w:rPr>
                <w:rFonts w:cs="Tahoma"/>
                <w:color w:val="000000"/>
                <w:sz w:val="20"/>
                <w:szCs w:val="20"/>
              </w:rPr>
            </w:pPr>
            <w:r w:rsidRPr="00B4484B">
              <w:rPr>
                <w:rFonts w:cs="Tahoma"/>
                <w:b/>
                <w:sz w:val="20"/>
                <w:szCs w:val="20"/>
              </w:rPr>
              <w:t xml:space="preserve">TEHNIČNA SPECIFIKACIJA – SKLOP št. 1: </w:t>
            </w:r>
            <w:r w:rsidRPr="00B4484B">
              <w:rPr>
                <w:rFonts w:ascii="Times New Roman" w:hAnsi="Times New Roman"/>
                <w:sz w:val="20"/>
                <w:szCs w:val="20"/>
              </w:rPr>
              <w:t xml:space="preserve"> </w:t>
            </w:r>
            <w:r w:rsidRPr="00B4484B">
              <w:rPr>
                <w:rFonts w:cs="Tahoma"/>
                <w:b/>
                <w:sz w:val="20"/>
                <w:szCs w:val="20"/>
              </w:rPr>
              <w:t>Čistilni stroj za GH Ilirija</w:t>
            </w:r>
            <w:r w:rsidR="000D32BA" w:rsidRPr="00B4484B">
              <w:rPr>
                <w:rFonts w:cs="Tahoma"/>
                <w:color w:val="000000"/>
                <w:sz w:val="20"/>
                <w:szCs w:val="20"/>
              </w:rPr>
              <w:t xml:space="preserve"> </w:t>
            </w:r>
          </w:p>
          <w:p w14:paraId="774CF771" w14:textId="50684E67" w:rsidR="00C2459E" w:rsidRPr="00B4484B" w:rsidRDefault="000D32BA" w:rsidP="000D32BA">
            <w:pPr>
              <w:jc w:val="center"/>
              <w:rPr>
                <w:rFonts w:cs="Tahoma"/>
                <w:b/>
                <w:sz w:val="20"/>
                <w:szCs w:val="20"/>
              </w:rPr>
            </w:pPr>
            <w:r w:rsidRPr="00B4484B">
              <w:rPr>
                <w:rFonts w:cs="Tahoma"/>
                <w:color w:val="000000"/>
                <w:sz w:val="20"/>
                <w:szCs w:val="20"/>
              </w:rPr>
              <w:t>(Akumulatorski čistilni stroj z delovno širino 100 cm ali več)</w:t>
            </w:r>
          </w:p>
        </w:tc>
      </w:tr>
      <w:tr w:rsidR="00C2459E" w:rsidRPr="00B4484B" w14:paraId="31F07973" w14:textId="77777777" w:rsidTr="000D32BA">
        <w:trPr>
          <w:gridAfter w:val="2"/>
          <w:wAfter w:w="160" w:type="dxa"/>
          <w:trHeight w:val="765"/>
          <w:jc w:val="center"/>
        </w:trPr>
        <w:tc>
          <w:tcPr>
            <w:tcW w:w="6374" w:type="dxa"/>
            <w:shd w:val="clear" w:color="auto" w:fill="auto"/>
          </w:tcPr>
          <w:p w14:paraId="57D43177" w14:textId="77777777" w:rsidR="00C2459E" w:rsidRPr="00B4484B" w:rsidRDefault="00C2459E" w:rsidP="00C2459E">
            <w:pPr>
              <w:spacing w:line="276" w:lineRule="auto"/>
              <w:rPr>
                <w:rFonts w:eastAsia="Calibri" w:cs="Tahoma"/>
                <w:b/>
                <w:sz w:val="20"/>
                <w:szCs w:val="20"/>
                <w:u w:val="single"/>
                <w:lang w:eastAsia="en-US"/>
              </w:rPr>
            </w:pPr>
          </w:p>
        </w:tc>
        <w:tc>
          <w:tcPr>
            <w:tcW w:w="2977" w:type="dxa"/>
          </w:tcPr>
          <w:p w14:paraId="027A8943" w14:textId="77777777" w:rsidR="00C2459E" w:rsidRPr="00B4484B" w:rsidRDefault="00C2459E" w:rsidP="00C2459E">
            <w:pPr>
              <w:spacing w:after="200" w:line="276" w:lineRule="auto"/>
              <w:jc w:val="center"/>
              <w:rPr>
                <w:rFonts w:eastAsia="Calibri" w:cs="Tahoma"/>
                <w:b/>
                <w:sz w:val="20"/>
                <w:szCs w:val="20"/>
                <w:lang w:eastAsia="en-US"/>
              </w:rPr>
            </w:pPr>
            <w:r w:rsidRPr="00B4484B">
              <w:rPr>
                <w:rFonts w:eastAsia="Calibri" w:cs="Tahoma"/>
                <w:b/>
                <w:sz w:val="20"/>
                <w:szCs w:val="20"/>
                <w:lang w:eastAsia="en-US"/>
              </w:rPr>
              <w:t>Izpolni ponudnik z navedbo oziroma načinom izpolnitve posamezne zahteve</w:t>
            </w:r>
          </w:p>
        </w:tc>
      </w:tr>
      <w:tr w:rsidR="00C2459E" w:rsidRPr="00B4484B" w14:paraId="3B8560B5" w14:textId="77777777" w:rsidTr="000D32BA">
        <w:trPr>
          <w:gridAfter w:val="2"/>
          <w:wAfter w:w="160" w:type="dxa"/>
          <w:trHeight w:val="765"/>
          <w:jc w:val="center"/>
        </w:trPr>
        <w:tc>
          <w:tcPr>
            <w:tcW w:w="6374" w:type="dxa"/>
            <w:shd w:val="clear" w:color="auto" w:fill="auto"/>
          </w:tcPr>
          <w:p w14:paraId="71700DC3" w14:textId="46EDE4BE" w:rsidR="00C2459E" w:rsidRPr="00B4484B" w:rsidRDefault="000D32BA" w:rsidP="00C2459E">
            <w:pPr>
              <w:spacing w:line="276" w:lineRule="auto"/>
              <w:rPr>
                <w:rFonts w:eastAsia="Calibri" w:cs="Tahoma"/>
                <w:b/>
                <w:sz w:val="20"/>
                <w:szCs w:val="20"/>
                <w:u w:val="single"/>
                <w:lang w:eastAsia="en-US"/>
              </w:rPr>
            </w:pPr>
            <w:r w:rsidRPr="00B4484B">
              <w:rPr>
                <w:rFonts w:cs="Tahoma"/>
                <w:sz w:val="20"/>
                <w:szCs w:val="20"/>
              </w:rPr>
              <w:t>Znamka/proizvajalec čistilnega stroja:</w:t>
            </w:r>
          </w:p>
        </w:tc>
        <w:tc>
          <w:tcPr>
            <w:tcW w:w="2977" w:type="dxa"/>
          </w:tcPr>
          <w:p w14:paraId="72CCF2A4" w14:textId="77777777" w:rsidR="00C2459E" w:rsidRPr="00B4484B" w:rsidRDefault="00C2459E" w:rsidP="00C2459E">
            <w:pPr>
              <w:spacing w:after="200" w:line="276" w:lineRule="auto"/>
              <w:jc w:val="center"/>
              <w:rPr>
                <w:rFonts w:eastAsia="Calibri" w:cs="Tahoma"/>
                <w:b/>
                <w:sz w:val="20"/>
                <w:szCs w:val="20"/>
                <w:lang w:eastAsia="en-US"/>
              </w:rPr>
            </w:pPr>
          </w:p>
        </w:tc>
      </w:tr>
      <w:tr w:rsidR="00C2459E" w:rsidRPr="00B4484B" w14:paraId="4481CBB9" w14:textId="77777777" w:rsidTr="000D32BA">
        <w:trPr>
          <w:gridAfter w:val="2"/>
          <w:wAfter w:w="160" w:type="dxa"/>
          <w:trHeight w:val="765"/>
          <w:jc w:val="center"/>
        </w:trPr>
        <w:tc>
          <w:tcPr>
            <w:tcW w:w="6374" w:type="dxa"/>
            <w:shd w:val="clear" w:color="auto" w:fill="auto"/>
          </w:tcPr>
          <w:p w14:paraId="06DBE596" w14:textId="7AF627F8" w:rsidR="00C2459E" w:rsidRPr="00B4484B" w:rsidRDefault="000D32BA" w:rsidP="00C2459E">
            <w:pPr>
              <w:spacing w:line="276" w:lineRule="auto"/>
              <w:rPr>
                <w:rFonts w:eastAsia="Calibri" w:cs="Tahoma"/>
                <w:b/>
                <w:sz w:val="20"/>
                <w:szCs w:val="20"/>
                <w:u w:val="single"/>
                <w:lang w:eastAsia="en-US"/>
              </w:rPr>
            </w:pPr>
            <w:r w:rsidRPr="00B4484B">
              <w:rPr>
                <w:rFonts w:cs="Tahoma"/>
                <w:sz w:val="20"/>
                <w:szCs w:val="20"/>
              </w:rPr>
              <w:t>Tip/tovarniška oznaka čistilnega stroja:</w:t>
            </w:r>
          </w:p>
        </w:tc>
        <w:tc>
          <w:tcPr>
            <w:tcW w:w="2977" w:type="dxa"/>
          </w:tcPr>
          <w:p w14:paraId="3D035933" w14:textId="77777777" w:rsidR="00C2459E" w:rsidRPr="00B4484B" w:rsidRDefault="00C2459E" w:rsidP="00C2459E">
            <w:pPr>
              <w:spacing w:after="200" w:line="276" w:lineRule="auto"/>
              <w:jc w:val="center"/>
              <w:rPr>
                <w:rFonts w:eastAsia="Calibri" w:cs="Tahoma"/>
                <w:b/>
                <w:sz w:val="20"/>
                <w:szCs w:val="20"/>
                <w:lang w:eastAsia="en-US"/>
              </w:rPr>
            </w:pPr>
          </w:p>
        </w:tc>
      </w:tr>
      <w:tr w:rsidR="00C2459E" w:rsidRPr="00B4484B" w14:paraId="67E9D7C0" w14:textId="77777777" w:rsidTr="000D32BA">
        <w:trPr>
          <w:gridAfter w:val="2"/>
          <w:wAfter w:w="160" w:type="dxa"/>
          <w:trHeight w:val="765"/>
          <w:jc w:val="center"/>
        </w:trPr>
        <w:tc>
          <w:tcPr>
            <w:tcW w:w="6374" w:type="dxa"/>
            <w:shd w:val="clear" w:color="auto" w:fill="auto"/>
          </w:tcPr>
          <w:p w14:paraId="42715C03" w14:textId="77777777" w:rsidR="00C2459E" w:rsidRPr="00B4484B" w:rsidRDefault="00C2459E" w:rsidP="00C2459E">
            <w:pPr>
              <w:spacing w:line="276" w:lineRule="auto"/>
              <w:rPr>
                <w:rFonts w:eastAsia="Calibri" w:cs="Tahoma"/>
                <w:b/>
                <w:sz w:val="20"/>
                <w:szCs w:val="20"/>
                <w:u w:val="single"/>
                <w:lang w:eastAsia="en-US"/>
              </w:rPr>
            </w:pPr>
            <w:r w:rsidRPr="00B4484B">
              <w:rPr>
                <w:rFonts w:cs="Tahoma"/>
                <w:sz w:val="20"/>
                <w:szCs w:val="20"/>
              </w:rPr>
              <w:t>Izvedenka:</w:t>
            </w:r>
          </w:p>
        </w:tc>
        <w:tc>
          <w:tcPr>
            <w:tcW w:w="2977" w:type="dxa"/>
          </w:tcPr>
          <w:p w14:paraId="11E3B6D6" w14:textId="77777777" w:rsidR="00C2459E" w:rsidRPr="00B4484B" w:rsidRDefault="00C2459E" w:rsidP="00C2459E">
            <w:pPr>
              <w:spacing w:after="200" w:line="276" w:lineRule="auto"/>
              <w:jc w:val="center"/>
              <w:rPr>
                <w:rFonts w:eastAsia="Calibri" w:cs="Tahoma"/>
                <w:b/>
                <w:sz w:val="20"/>
                <w:szCs w:val="20"/>
                <w:lang w:eastAsia="en-US"/>
              </w:rPr>
            </w:pPr>
          </w:p>
        </w:tc>
      </w:tr>
      <w:tr w:rsidR="00C2459E" w:rsidRPr="00B4484B" w14:paraId="05CE7CAD" w14:textId="77777777" w:rsidTr="000D32BA">
        <w:trPr>
          <w:gridAfter w:val="2"/>
          <w:wAfter w:w="160" w:type="dxa"/>
          <w:trHeight w:val="335"/>
          <w:jc w:val="center"/>
        </w:trPr>
        <w:tc>
          <w:tcPr>
            <w:tcW w:w="6374" w:type="dxa"/>
            <w:shd w:val="clear" w:color="auto" w:fill="auto"/>
            <w:vAlign w:val="center"/>
          </w:tcPr>
          <w:p w14:paraId="1106E0CE" w14:textId="77777777" w:rsidR="00C2459E" w:rsidRPr="00B4484B" w:rsidRDefault="00C2459E" w:rsidP="00C2459E">
            <w:pPr>
              <w:rPr>
                <w:rFonts w:cs="Tahoma"/>
                <w:color w:val="000000"/>
                <w:sz w:val="20"/>
                <w:szCs w:val="20"/>
              </w:rPr>
            </w:pPr>
            <w:r w:rsidRPr="00B4484B">
              <w:rPr>
                <w:rFonts w:cs="Tahoma"/>
                <w:color w:val="000000"/>
                <w:sz w:val="20"/>
                <w:szCs w:val="20"/>
              </w:rPr>
              <w:t>Akumulatorski čistilni stroj z delovno širino 100 cm ali več</w:t>
            </w:r>
          </w:p>
        </w:tc>
        <w:tc>
          <w:tcPr>
            <w:tcW w:w="2977" w:type="dxa"/>
            <w:vAlign w:val="center"/>
          </w:tcPr>
          <w:p w14:paraId="4FEB0292" w14:textId="77777777" w:rsidR="00C2459E" w:rsidRPr="00B4484B" w:rsidRDefault="00C2459E" w:rsidP="00C2459E">
            <w:pPr>
              <w:spacing w:line="276" w:lineRule="auto"/>
              <w:rPr>
                <w:rFonts w:eastAsia="Calibri" w:cs="Tahoma"/>
                <w:b/>
                <w:sz w:val="20"/>
                <w:szCs w:val="20"/>
                <w:lang w:eastAsia="en-US"/>
              </w:rPr>
            </w:pPr>
          </w:p>
        </w:tc>
      </w:tr>
      <w:tr w:rsidR="00C2459E" w:rsidRPr="00B4484B" w14:paraId="76F8E114" w14:textId="77777777" w:rsidTr="000D32BA">
        <w:trPr>
          <w:gridAfter w:val="2"/>
          <w:wAfter w:w="160" w:type="dxa"/>
          <w:trHeight w:val="335"/>
          <w:jc w:val="center"/>
        </w:trPr>
        <w:tc>
          <w:tcPr>
            <w:tcW w:w="6374" w:type="dxa"/>
            <w:shd w:val="clear" w:color="auto" w:fill="auto"/>
            <w:vAlign w:val="center"/>
          </w:tcPr>
          <w:p w14:paraId="5D919FF5" w14:textId="77777777" w:rsidR="00C2459E" w:rsidRPr="00B4484B" w:rsidRDefault="00C2459E" w:rsidP="00C2459E">
            <w:pPr>
              <w:rPr>
                <w:rFonts w:cs="Tahoma"/>
                <w:color w:val="000000"/>
                <w:sz w:val="20"/>
                <w:szCs w:val="20"/>
              </w:rPr>
            </w:pPr>
            <w:r w:rsidRPr="00B4484B">
              <w:rPr>
                <w:rFonts w:cs="Tahoma"/>
                <w:color w:val="000000"/>
                <w:sz w:val="20"/>
                <w:szCs w:val="20"/>
              </w:rPr>
              <w:t xml:space="preserve">Čistilni stroj s kabino (zaščito nad glavo s sprednjo šipo ali </w:t>
            </w:r>
            <w:proofErr w:type="spellStart"/>
            <w:r w:rsidRPr="00B4484B">
              <w:rPr>
                <w:rFonts w:cs="Tahoma"/>
                <w:color w:val="000000"/>
                <w:sz w:val="20"/>
                <w:szCs w:val="20"/>
              </w:rPr>
              <w:t>pleksi</w:t>
            </w:r>
            <w:proofErr w:type="spellEnd"/>
            <w:r w:rsidRPr="00B4484B">
              <w:rPr>
                <w:rFonts w:cs="Tahoma"/>
                <w:color w:val="000000"/>
                <w:sz w:val="20"/>
                <w:szCs w:val="20"/>
              </w:rPr>
              <w:t xml:space="preserve"> steklom)</w:t>
            </w:r>
          </w:p>
        </w:tc>
        <w:tc>
          <w:tcPr>
            <w:tcW w:w="2977" w:type="dxa"/>
            <w:vAlign w:val="center"/>
          </w:tcPr>
          <w:p w14:paraId="36B2732A" w14:textId="77777777" w:rsidR="00C2459E" w:rsidRPr="00B4484B" w:rsidRDefault="00C2459E" w:rsidP="00C2459E">
            <w:pPr>
              <w:spacing w:line="276" w:lineRule="auto"/>
              <w:rPr>
                <w:rFonts w:eastAsia="Calibri" w:cs="Tahoma"/>
                <w:b/>
                <w:sz w:val="20"/>
                <w:szCs w:val="20"/>
                <w:lang w:eastAsia="en-US"/>
              </w:rPr>
            </w:pPr>
          </w:p>
        </w:tc>
      </w:tr>
      <w:tr w:rsidR="00C2459E" w:rsidRPr="00B4484B" w14:paraId="01493228" w14:textId="77777777" w:rsidTr="000D32BA">
        <w:trPr>
          <w:gridAfter w:val="2"/>
          <w:wAfter w:w="160" w:type="dxa"/>
          <w:trHeight w:val="335"/>
          <w:jc w:val="center"/>
        </w:trPr>
        <w:tc>
          <w:tcPr>
            <w:tcW w:w="6374" w:type="dxa"/>
            <w:shd w:val="clear" w:color="auto" w:fill="auto"/>
            <w:vAlign w:val="center"/>
          </w:tcPr>
          <w:p w14:paraId="44DFBFC4" w14:textId="77777777" w:rsidR="00C2459E" w:rsidRPr="00B4484B" w:rsidRDefault="00C2459E" w:rsidP="00C2459E">
            <w:pPr>
              <w:rPr>
                <w:rFonts w:cs="Tahoma"/>
                <w:color w:val="000000"/>
                <w:sz w:val="20"/>
                <w:szCs w:val="20"/>
              </w:rPr>
            </w:pPr>
            <w:r w:rsidRPr="00B4484B">
              <w:rPr>
                <w:rFonts w:cs="Tahoma"/>
                <w:color w:val="000000"/>
                <w:sz w:val="20"/>
                <w:szCs w:val="20"/>
              </w:rPr>
              <w:t>Delovna avtonomija stroja min. 3,5 h</w:t>
            </w:r>
          </w:p>
        </w:tc>
        <w:tc>
          <w:tcPr>
            <w:tcW w:w="2977" w:type="dxa"/>
            <w:vAlign w:val="center"/>
          </w:tcPr>
          <w:p w14:paraId="56CC93A6" w14:textId="77777777" w:rsidR="00C2459E" w:rsidRPr="00B4484B" w:rsidRDefault="00C2459E" w:rsidP="00C2459E">
            <w:pPr>
              <w:spacing w:line="276" w:lineRule="auto"/>
              <w:rPr>
                <w:rFonts w:eastAsia="Calibri" w:cs="Tahoma"/>
                <w:b/>
                <w:sz w:val="20"/>
                <w:szCs w:val="20"/>
                <w:lang w:eastAsia="en-US"/>
              </w:rPr>
            </w:pPr>
          </w:p>
        </w:tc>
      </w:tr>
      <w:tr w:rsidR="00C2459E" w:rsidRPr="00B4484B" w14:paraId="78A9F2E3" w14:textId="77777777" w:rsidTr="000D32BA">
        <w:trPr>
          <w:gridAfter w:val="2"/>
          <w:wAfter w:w="160" w:type="dxa"/>
          <w:trHeight w:val="335"/>
          <w:jc w:val="center"/>
        </w:trPr>
        <w:tc>
          <w:tcPr>
            <w:tcW w:w="6374" w:type="dxa"/>
            <w:shd w:val="clear" w:color="auto" w:fill="auto"/>
            <w:vAlign w:val="center"/>
          </w:tcPr>
          <w:p w14:paraId="7015DCC1" w14:textId="245C93EF" w:rsidR="00C2459E" w:rsidRPr="00B4484B" w:rsidRDefault="00C2459E" w:rsidP="00C2459E">
            <w:pPr>
              <w:rPr>
                <w:rFonts w:cs="Tahoma"/>
                <w:color w:val="000000"/>
                <w:sz w:val="20"/>
                <w:szCs w:val="20"/>
              </w:rPr>
            </w:pPr>
            <w:r w:rsidRPr="00B4484B">
              <w:rPr>
                <w:rFonts w:cs="Tahoma"/>
                <w:color w:val="000000"/>
                <w:sz w:val="20"/>
                <w:szCs w:val="20"/>
              </w:rPr>
              <w:t xml:space="preserve">Pritisk krtač na površino od </w:t>
            </w:r>
            <w:r w:rsidR="00A343D9">
              <w:rPr>
                <w:rFonts w:cs="Tahoma"/>
                <w:color w:val="000000"/>
                <w:sz w:val="20"/>
                <w:szCs w:val="20"/>
              </w:rPr>
              <w:t>100 d</w:t>
            </w:r>
            <w:r w:rsidRPr="00B4484B">
              <w:rPr>
                <w:rFonts w:cs="Tahoma"/>
                <w:color w:val="000000"/>
                <w:sz w:val="20"/>
                <w:szCs w:val="20"/>
              </w:rPr>
              <w:t>o 150 kg</w:t>
            </w:r>
          </w:p>
        </w:tc>
        <w:tc>
          <w:tcPr>
            <w:tcW w:w="2977" w:type="dxa"/>
            <w:vAlign w:val="center"/>
          </w:tcPr>
          <w:p w14:paraId="11C2C91C" w14:textId="77777777" w:rsidR="00C2459E" w:rsidRPr="00B4484B" w:rsidRDefault="00C2459E" w:rsidP="00C2459E">
            <w:pPr>
              <w:spacing w:line="276" w:lineRule="auto"/>
              <w:rPr>
                <w:rFonts w:eastAsia="Calibri" w:cs="Tahoma"/>
                <w:b/>
                <w:sz w:val="20"/>
                <w:szCs w:val="20"/>
                <w:lang w:eastAsia="en-US"/>
              </w:rPr>
            </w:pPr>
          </w:p>
        </w:tc>
      </w:tr>
      <w:tr w:rsidR="00C2459E" w:rsidRPr="00B4484B" w14:paraId="0A6CF726" w14:textId="77777777" w:rsidTr="000D32BA">
        <w:trPr>
          <w:gridAfter w:val="2"/>
          <w:wAfter w:w="160" w:type="dxa"/>
          <w:trHeight w:val="335"/>
          <w:jc w:val="center"/>
        </w:trPr>
        <w:tc>
          <w:tcPr>
            <w:tcW w:w="6374" w:type="dxa"/>
            <w:shd w:val="clear" w:color="auto" w:fill="auto"/>
            <w:vAlign w:val="center"/>
          </w:tcPr>
          <w:p w14:paraId="2AD7E5C1" w14:textId="26BD07E3" w:rsidR="00C2459E" w:rsidRPr="00B4484B" w:rsidRDefault="00C2459E" w:rsidP="00C2459E">
            <w:pPr>
              <w:rPr>
                <w:rFonts w:cs="Tahoma"/>
                <w:color w:val="000000"/>
                <w:sz w:val="20"/>
                <w:szCs w:val="20"/>
              </w:rPr>
            </w:pPr>
            <w:r w:rsidRPr="00B4484B">
              <w:rPr>
                <w:rFonts w:cs="Tahoma"/>
                <w:color w:val="000000"/>
                <w:sz w:val="20"/>
                <w:szCs w:val="20"/>
              </w:rPr>
              <w:t xml:space="preserve">Delovna hitrost stroja min. </w:t>
            </w:r>
            <w:r w:rsidR="00A343D9">
              <w:rPr>
                <w:rFonts w:cs="Tahoma"/>
                <w:color w:val="000000"/>
                <w:sz w:val="20"/>
                <w:szCs w:val="20"/>
              </w:rPr>
              <w:t>6</w:t>
            </w:r>
            <w:r w:rsidRPr="00B4484B">
              <w:rPr>
                <w:rFonts w:cs="Tahoma"/>
                <w:color w:val="000000"/>
                <w:sz w:val="20"/>
                <w:szCs w:val="20"/>
              </w:rPr>
              <w:t xml:space="preserve"> km/h</w:t>
            </w:r>
          </w:p>
        </w:tc>
        <w:tc>
          <w:tcPr>
            <w:tcW w:w="2977" w:type="dxa"/>
            <w:vAlign w:val="center"/>
          </w:tcPr>
          <w:p w14:paraId="3795D72F" w14:textId="77777777" w:rsidR="00C2459E" w:rsidRPr="00B4484B" w:rsidRDefault="00C2459E" w:rsidP="00C2459E">
            <w:pPr>
              <w:spacing w:line="276" w:lineRule="auto"/>
              <w:rPr>
                <w:rFonts w:eastAsia="Calibri" w:cs="Tahoma"/>
                <w:b/>
                <w:sz w:val="20"/>
                <w:szCs w:val="20"/>
                <w:lang w:eastAsia="en-US"/>
              </w:rPr>
            </w:pPr>
          </w:p>
        </w:tc>
      </w:tr>
      <w:tr w:rsidR="00C2459E" w:rsidRPr="00B4484B" w14:paraId="163A6373" w14:textId="77777777" w:rsidTr="000D32BA">
        <w:trPr>
          <w:gridAfter w:val="2"/>
          <w:wAfter w:w="160" w:type="dxa"/>
          <w:trHeight w:val="335"/>
          <w:jc w:val="center"/>
        </w:trPr>
        <w:tc>
          <w:tcPr>
            <w:tcW w:w="6374" w:type="dxa"/>
            <w:shd w:val="clear" w:color="auto" w:fill="auto"/>
            <w:vAlign w:val="center"/>
          </w:tcPr>
          <w:p w14:paraId="115234D0" w14:textId="77777777" w:rsidR="00C2459E" w:rsidRPr="00B4484B" w:rsidRDefault="00C2459E" w:rsidP="00C2459E">
            <w:pPr>
              <w:rPr>
                <w:rFonts w:cs="Tahoma"/>
                <w:color w:val="000000"/>
                <w:sz w:val="20"/>
                <w:szCs w:val="20"/>
              </w:rPr>
            </w:pPr>
            <w:r w:rsidRPr="00B4484B">
              <w:rPr>
                <w:rFonts w:cs="Tahoma"/>
                <w:color w:val="000000"/>
                <w:sz w:val="20"/>
                <w:szCs w:val="20"/>
              </w:rPr>
              <w:t>Ergonomski sedež z naslonjalom za roke in varnostnim pasom</w:t>
            </w:r>
          </w:p>
        </w:tc>
        <w:tc>
          <w:tcPr>
            <w:tcW w:w="2977" w:type="dxa"/>
            <w:vAlign w:val="center"/>
          </w:tcPr>
          <w:p w14:paraId="19C0D865" w14:textId="77777777" w:rsidR="00C2459E" w:rsidRPr="00B4484B" w:rsidRDefault="00C2459E" w:rsidP="00C2459E">
            <w:pPr>
              <w:spacing w:line="276" w:lineRule="auto"/>
              <w:rPr>
                <w:rFonts w:eastAsia="Calibri" w:cs="Tahoma"/>
                <w:b/>
                <w:sz w:val="20"/>
                <w:szCs w:val="20"/>
                <w:lang w:eastAsia="en-US"/>
              </w:rPr>
            </w:pPr>
          </w:p>
        </w:tc>
      </w:tr>
      <w:tr w:rsidR="00C2459E" w:rsidRPr="00B4484B" w14:paraId="6C7C5406" w14:textId="77777777" w:rsidTr="000D32BA">
        <w:trPr>
          <w:gridAfter w:val="2"/>
          <w:wAfter w:w="160" w:type="dxa"/>
          <w:trHeight w:val="335"/>
          <w:jc w:val="center"/>
        </w:trPr>
        <w:tc>
          <w:tcPr>
            <w:tcW w:w="6374" w:type="dxa"/>
            <w:shd w:val="clear" w:color="auto" w:fill="auto"/>
            <w:vAlign w:val="center"/>
          </w:tcPr>
          <w:p w14:paraId="5905F490" w14:textId="51CFB880" w:rsidR="00C2459E" w:rsidRPr="00B4484B" w:rsidRDefault="00C2459E" w:rsidP="00C2459E">
            <w:pPr>
              <w:rPr>
                <w:rFonts w:cs="Tahoma"/>
                <w:color w:val="000000"/>
                <w:sz w:val="20"/>
                <w:szCs w:val="20"/>
              </w:rPr>
            </w:pPr>
            <w:r w:rsidRPr="00B4484B">
              <w:rPr>
                <w:rFonts w:cs="Tahoma"/>
                <w:color w:val="000000"/>
                <w:sz w:val="20"/>
                <w:szCs w:val="20"/>
              </w:rPr>
              <w:t xml:space="preserve">Posoda za čisto vodo min. </w:t>
            </w:r>
            <w:r w:rsidR="00A343D9">
              <w:rPr>
                <w:rFonts w:cs="Tahoma"/>
                <w:color w:val="000000"/>
                <w:sz w:val="20"/>
                <w:szCs w:val="20"/>
              </w:rPr>
              <w:t>210</w:t>
            </w:r>
            <w:r w:rsidRPr="00B4484B">
              <w:rPr>
                <w:rFonts w:cs="Tahoma"/>
                <w:color w:val="000000"/>
                <w:sz w:val="20"/>
                <w:szCs w:val="20"/>
              </w:rPr>
              <w:t xml:space="preserve"> L </w:t>
            </w:r>
          </w:p>
        </w:tc>
        <w:tc>
          <w:tcPr>
            <w:tcW w:w="2977" w:type="dxa"/>
            <w:vAlign w:val="center"/>
          </w:tcPr>
          <w:p w14:paraId="54842495" w14:textId="77777777" w:rsidR="00C2459E" w:rsidRPr="00B4484B" w:rsidRDefault="00C2459E" w:rsidP="00C2459E">
            <w:pPr>
              <w:spacing w:line="276" w:lineRule="auto"/>
              <w:rPr>
                <w:rFonts w:eastAsia="Calibri" w:cs="Tahoma"/>
                <w:b/>
                <w:sz w:val="20"/>
                <w:szCs w:val="20"/>
                <w:lang w:eastAsia="en-US"/>
              </w:rPr>
            </w:pPr>
          </w:p>
        </w:tc>
      </w:tr>
      <w:tr w:rsidR="00C2459E" w:rsidRPr="00B4484B" w14:paraId="2266A642" w14:textId="77777777" w:rsidTr="000D32BA">
        <w:trPr>
          <w:gridAfter w:val="2"/>
          <w:wAfter w:w="160" w:type="dxa"/>
          <w:trHeight w:val="335"/>
          <w:jc w:val="center"/>
        </w:trPr>
        <w:tc>
          <w:tcPr>
            <w:tcW w:w="6374" w:type="dxa"/>
            <w:shd w:val="clear" w:color="auto" w:fill="auto"/>
            <w:vAlign w:val="center"/>
          </w:tcPr>
          <w:p w14:paraId="78B05998" w14:textId="510D7557" w:rsidR="00C2459E" w:rsidRPr="00B4484B" w:rsidRDefault="00C2459E" w:rsidP="00C2459E">
            <w:pPr>
              <w:rPr>
                <w:rFonts w:cs="Tahoma"/>
                <w:color w:val="000000"/>
                <w:sz w:val="20"/>
                <w:szCs w:val="20"/>
              </w:rPr>
            </w:pPr>
            <w:r w:rsidRPr="00B4484B">
              <w:rPr>
                <w:rFonts w:cs="Tahoma"/>
                <w:color w:val="000000"/>
                <w:sz w:val="20"/>
                <w:szCs w:val="20"/>
              </w:rPr>
              <w:t>Posoda z odpadno vodo min.</w:t>
            </w:r>
            <w:r w:rsidR="00A343D9">
              <w:rPr>
                <w:rFonts w:cs="Tahoma"/>
                <w:color w:val="000000"/>
                <w:sz w:val="20"/>
                <w:szCs w:val="20"/>
              </w:rPr>
              <w:t xml:space="preserve"> 220</w:t>
            </w:r>
            <w:r w:rsidRPr="00B4484B">
              <w:rPr>
                <w:rFonts w:cs="Tahoma"/>
                <w:color w:val="000000"/>
                <w:sz w:val="20"/>
                <w:szCs w:val="20"/>
              </w:rPr>
              <w:t xml:space="preserve"> L</w:t>
            </w:r>
          </w:p>
        </w:tc>
        <w:tc>
          <w:tcPr>
            <w:tcW w:w="2977" w:type="dxa"/>
            <w:vAlign w:val="center"/>
          </w:tcPr>
          <w:p w14:paraId="206A2052" w14:textId="77777777" w:rsidR="00C2459E" w:rsidRPr="00B4484B" w:rsidRDefault="00C2459E" w:rsidP="00C2459E">
            <w:pPr>
              <w:spacing w:line="276" w:lineRule="auto"/>
              <w:rPr>
                <w:rFonts w:eastAsia="Calibri" w:cs="Tahoma"/>
                <w:b/>
                <w:sz w:val="20"/>
                <w:szCs w:val="20"/>
                <w:lang w:eastAsia="en-US"/>
              </w:rPr>
            </w:pPr>
          </w:p>
        </w:tc>
      </w:tr>
      <w:tr w:rsidR="00C2459E" w:rsidRPr="00B4484B" w14:paraId="07DD0644" w14:textId="77777777" w:rsidTr="000D32BA">
        <w:trPr>
          <w:gridAfter w:val="2"/>
          <w:wAfter w:w="160" w:type="dxa"/>
          <w:trHeight w:val="335"/>
          <w:jc w:val="center"/>
        </w:trPr>
        <w:tc>
          <w:tcPr>
            <w:tcW w:w="6374" w:type="dxa"/>
            <w:shd w:val="clear" w:color="auto" w:fill="auto"/>
            <w:vAlign w:val="center"/>
          </w:tcPr>
          <w:p w14:paraId="5704FBDB" w14:textId="77777777" w:rsidR="00C2459E" w:rsidRPr="00B4484B" w:rsidRDefault="00C2459E" w:rsidP="00C2459E">
            <w:pPr>
              <w:rPr>
                <w:rFonts w:cs="Tahoma"/>
                <w:color w:val="000000"/>
                <w:sz w:val="20"/>
                <w:szCs w:val="20"/>
              </w:rPr>
            </w:pPr>
            <w:r w:rsidRPr="00B4484B">
              <w:rPr>
                <w:rFonts w:cs="Tahoma"/>
                <w:color w:val="000000"/>
                <w:sz w:val="20"/>
                <w:szCs w:val="20"/>
              </w:rPr>
              <w:t>Možnost delovanja polno obteženega stroja na površini z naklonom več kot 9 stopinj</w:t>
            </w:r>
          </w:p>
        </w:tc>
        <w:tc>
          <w:tcPr>
            <w:tcW w:w="2977" w:type="dxa"/>
            <w:vAlign w:val="center"/>
          </w:tcPr>
          <w:p w14:paraId="753EDE24" w14:textId="77777777" w:rsidR="00C2459E" w:rsidRPr="00B4484B" w:rsidRDefault="00C2459E" w:rsidP="00C2459E">
            <w:pPr>
              <w:spacing w:line="276" w:lineRule="auto"/>
              <w:rPr>
                <w:rFonts w:eastAsia="Calibri" w:cs="Tahoma"/>
                <w:b/>
                <w:sz w:val="20"/>
                <w:szCs w:val="20"/>
                <w:lang w:eastAsia="en-US"/>
              </w:rPr>
            </w:pPr>
          </w:p>
        </w:tc>
      </w:tr>
      <w:tr w:rsidR="00C2459E" w:rsidRPr="00B4484B" w14:paraId="7DADB66B" w14:textId="77777777" w:rsidTr="000D32BA">
        <w:trPr>
          <w:gridAfter w:val="2"/>
          <w:wAfter w:w="160" w:type="dxa"/>
          <w:trHeight w:val="335"/>
          <w:jc w:val="center"/>
        </w:trPr>
        <w:tc>
          <w:tcPr>
            <w:tcW w:w="6374" w:type="dxa"/>
            <w:shd w:val="clear" w:color="auto" w:fill="auto"/>
            <w:vAlign w:val="center"/>
          </w:tcPr>
          <w:p w14:paraId="4546037E" w14:textId="77777777" w:rsidR="00C2459E" w:rsidRPr="00B4484B" w:rsidRDefault="00C2459E" w:rsidP="00C2459E">
            <w:pPr>
              <w:rPr>
                <w:rFonts w:cs="Tahoma"/>
                <w:color w:val="000000"/>
                <w:sz w:val="20"/>
                <w:szCs w:val="20"/>
              </w:rPr>
            </w:pPr>
            <w:r w:rsidRPr="00B4484B">
              <w:rPr>
                <w:rFonts w:cs="Tahoma"/>
                <w:color w:val="000000"/>
                <w:sz w:val="20"/>
                <w:szCs w:val="20"/>
              </w:rPr>
              <w:t>Dodatna prednja ščetka za čiščenje težko dostopnih površin (koti)</w:t>
            </w:r>
          </w:p>
        </w:tc>
        <w:tc>
          <w:tcPr>
            <w:tcW w:w="2977" w:type="dxa"/>
            <w:vAlign w:val="center"/>
          </w:tcPr>
          <w:p w14:paraId="2A00D9BB" w14:textId="77777777" w:rsidR="00C2459E" w:rsidRPr="00B4484B" w:rsidRDefault="00C2459E" w:rsidP="00C2459E">
            <w:pPr>
              <w:spacing w:line="276" w:lineRule="auto"/>
              <w:rPr>
                <w:rFonts w:eastAsia="Calibri" w:cs="Tahoma"/>
                <w:b/>
                <w:sz w:val="20"/>
                <w:szCs w:val="20"/>
                <w:lang w:eastAsia="en-US"/>
              </w:rPr>
            </w:pPr>
          </w:p>
        </w:tc>
      </w:tr>
      <w:tr w:rsidR="00C2459E" w:rsidRPr="00B4484B" w14:paraId="0F8D57EE" w14:textId="77777777" w:rsidTr="000D32BA">
        <w:trPr>
          <w:gridAfter w:val="2"/>
          <w:wAfter w:w="160" w:type="dxa"/>
          <w:trHeight w:val="335"/>
          <w:jc w:val="center"/>
        </w:trPr>
        <w:tc>
          <w:tcPr>
            <w:tcW w:w="6374" w:type="dxa"/>
            <w:shd w:val="clear" w:color="auto" w:fill="auto"/>
            <w:vAlign w:val="center"/>
          </w:tcPr>
          <w:p w14:paraId="0C3C1EC3" w14:textId="77777777" w:rsidR="00C2459E" w:rsidRPr="00B4484B" w:rsidRDefault="00C2459E" w:rsidP="00C2459E">
            <w:pPr>
              <w:rPr>
                <w:rFonts w:cs="Tahoma"/>
                <w:color w:val="000000"/>
                <w:sz w:val="20"/>
                <w:szCs w:val="20"/>
              </w:rPr>
            </w:pPr>
            <w:r w:rsidRPr="00B4484B">
              <w:rPr>
                <w:rFonts w:cs="Tahoma"/>
                <w:color w:val="000000"/>
                <w:sz w:val="20"/>
                <w:szCs w:val="20"/>
              </w:rPr>
              <w:t>Opremljen s svetlobnimi telesi spredaj/zadaj in pripadajočo rotacijsko lučjo</w:t>
            </w:r>
          </w:p>
        </w:tc>
        <w:tc>
          <w:tcPr>
            <w:tcW w:w="2977" w:type="dxa"/>
            <w:vAlign w:val="center"/>
          </w:tcPr>
          <w:p w14:paraId="7974C3ED" w14:textId="77777777" w:rsidR="00C2459E" w:rsidRPr="00B4484B" w:rsidRDefault="00C2459E" w:rsidP="00C2459E">
            <w:pPr>
              <w:spacing w:line="276" w:lineRule="auto"/>
              <w:rPr>
                <w:rFonts w:eastAsia="Calibri" w:cs="Tahoma"/>
                <w:b/>
                <w:sz w:val="20"/>
                <w:szCs w:val="20"/>
                <w:lang w:eastAsia="en-US"/>
              </w:rPr>
            </w:pPr>
          </w:p>
        </w:tc>
      </w:tr>
      <w:tr w:rsidR="00C2459E" w:rsidRPr="00B4484B" w14:paraId="37DDE6C3" w14:textId="77777777" w:rsidTr="000D32BA">
        <w:trPr>
          <w:gridAfter w:val="2"/>
          <w:wAfter w:w="160" w:type="dxa"/>
          <w:trHeight w:val="335"/>
          <w:jc w:val="center"/>
        </w:trPr>
        <w:tc>
          <w:tcPr>
            <w:tcW w:w="6374" w:type="dxa"/>
            <w:shd w:val="clear" w:color="auto" w:fill="auto"/>
            <w:vAlign w:val="center"/>
          </w:tcPr>
          <w:p w14:paraId="3C73109D" w14:textId="77777777" w:rsidR="00C2459E" w:rsidRPr="00B4484B" w:rsidRDefault="00C2459E" w:rsidP="00C2459E">
            <w:pPr>
              <w:rPr>
                <w:rFonts w:cs="Tahoma"/>
                <w:color w:val="000000"/>
                <w:sz w:val="20"/>
                <w:szCs w:val="20"/>
              </w:rPr>
            </w:pPr>
            <w:r w:rsidRPr="00B4484B">
              <w:rPr>
                <w:rFonts w:cs="Tahoma"/>
                <w:color w:val="000000"/>
                <w:sz w:val="20"/>
                <w:szCs w:val="20"/>
              </w:rPr>
              <w:t>Vzvratna kamera</w:t>
            </w:r>
          </w:p>
        </w:tc>
        <w:tc>
          <w:tcPr>
            <w:tcW w:w="2977" w:type="dxa"/>
            <w:vAlign w:val="center"/>
          </w:tcPr>
          <w:p w14:paraId="255137FF" w14:textId="77777777" w:rsidR="00C2459E" w:rsidRPr="00B4484B" w:rsidRDefault="00C2459E" w:rsidP="00C2459E">
            <w:pPr>
              <w:spacing w:line="276" w:lineRule="auto"/>
              <w:rPr>
                <w:rFonts w:eastAsia="Calibri" w:cs="Tahoma"/>
                <w:b/>
                <w:sz w:val="20"/>
                <w:szCs w:val="20"/>
                <w:lang w:eastAsia="en-US"/>
              </w:rPr>
            </w:pPr>
          </w:p>
        </w:tc>
      </w:tr>
      <w:tr w:rsidR="00C2459E" w:rsidRPr="00B4484B" w14:paraId="43F741A1" w14:textId="77777777" w:rsidTr="000D32BA">
        <w:trPr>
          <w:gridAfter w:val="2"/>
          <w:wAfter w:w="160" w:type="dxa"/>
          <w:trHeight w:val="335"/>
          <w:jc w:val="center"/>
        </w:trPr>
        <w:tc>
          <w:tcPr>
            <w:tcW w:w="6374" w:type="dxa"/>
            <w:shd w:val="clear" w:color="auto" w:fill="auto"/>
            <w:vAlign w:val="center"/>
          </w:tcPr>
          <w:p w14:paraId="56EA985C" w14:textId="77777777" w:rsidR="00C2459E" w:rsidRPr="00B4484B" w:rsidRDefault="00C2459E" w:rsidP="00C2459E">
            <w:pPr>
              <w:rPr>
                <w:rFonts w:cs="Tahoma"/>
                <w:color w:val="000000"/>
                <w:sz w:val="20"/>
                <w:szCs w:val="20"/>
              </w:rPr>
            </w:pPr>
            <w:r w:rsidRPr="00B4484B">
              <w:rPr>
                <w:rFonts w:cs="Tahoma"/>
                <w:color w:val="000000"/>
                <w:sz w:val="20"/>
                <w:szCs w:val="20"/>
              </w:rPr>
              <w:t>Dodatna sesalno cevjo z nastavki zadaj, dolžine 3m (ali več)</w:t>
            </w:r>
          </w:p>
        </w:tc>
        <w:tc>
          <w:tcPr>
            <w:tcW w:w="2977" w:type="dxa"/>
            <w:vAlign w:val="center"/>
          </w:tcPr>
          <w:p w14:paraId="00E3F33E" w14:textId="77777777" w:rsidR="00C2459E" w:rsidRPr="00B4484B" w:rsidRDefault="00C2459E" w:rsidP="00C2459E">
            <w:pPr>
              <w:spacing w:line="276" w:lineRule="auto"/>
              <w:rPr>
                <w:rFonts w:eastAsia="Calibri" w:cs="Tahoma"/>
                <w:b/>
                <w:sz w:val="20"/>
                <w:szCs w:val="20"/>
                <w:lang w:eastAsia="en-US"/>
              </w:rPr>
            </w:pPr>
          </w:p>
        </w:tc>
      </w:tr>
      <w:tr w:rsidR="00C2459E" w:rsidRPr="00B4484B" w14:paraId="243747C4" w14:textId="77777777" w:rsidTr="000D32BA">
        <w:trPr>
          <w:gridAfter w:val="2"/>
          <w:wAfter w:w="160" w:type="dxa"/>
          <w:trHeight w:val="335"/>
          <w:jc w:val="center"/>
        </w:trPr>
        <w:tc>
          <w:tcPr>
            <w:tcW w:w="6374" w:type="dxa"/>
            <w:shd w:val="clear" w:color="auto" w:fill="auto"/>
            <w:vAlign w:val="center"/>
          </w:tcPr>
          <w:p w14:paraId="7F9D887D" w14:textId="77777777" w:rsidR="00C2459E" w:rsidRPr="00B4484B" w:rsidRDefault="00C2459E" w:rsidP="00C2459E">
            <w:pPr>
              <w:rPr>
                <w:rFonts w:cs="Tahoma"/>
                <w:color w:val="000000"/>
                <w:sz w:val="20"/>
                <w:szCs w:val="20"/>
              </w:rPr>
            </w:pPr>
            <w:r w:rsidRPr="00B4484B">
              <w:rPr>
                <w:rFonts w:cs="Tahoma"/>
                <w:color w:val="000000"/>
                <w:sz w:val="20"/>
                <w:szCs w:val="20"/>
              </w:rPr>
              <w:t>Dodatna cev za izpiranje površine zadaj dolžine 3m (ali več)</w:t>
            </w:r>
          </w:p>
        </w:tc>
        <w:tc>
          <w:tcPr>
            <w:tcW w:w="2977" w:type="dxa"/>
            <w:vAlign w:val="center"/>
          </w:tcPr>
          <w:p w14:paraId="598A2842" w14:textId="77777777" w:rsidR="00C2459E" w:rsidRPr="00B4484B" w:rsidRDefault="00C2459E" w:rsidP="00C2459E">
            <w:pPr>
              <w:spacing w:line="276" w:lineRule="auto"/>
              <w:rPr>
                <w:rFonts w:eastAsia="Calibri" w:cs="Tahoma"/>
                <w:b/>
                <w:sz w:val="20"/>
                <w:szCs w:val="20"/>
                <w:lang w:eastAsia="en-US"/>
              </w:rPr>
            </w:pPr>
          </w:p>
        </w:tc>
      </w:tr>
      <w:tr w:rsidR="00C2459E" w:rsidRPr="00B4484B" w14:paraId="66D00607" w14:textId="77777777" w:rsidTr="000D32BA">
        <w:trPr>
          <w:gridAfter w:val="2"/>
          <w:wAfter w:w="160" w:type="dxa"/>
          <w:trHeight w:val="335"/>
          <w:jc w:val="center"/>
        </w:trPr>
        <w:tc>
          <w:tcPr>
            <w:tcW w:w="6374" w:type="dxa"/>
            <w:shd w:val="clear" w:color="auto" w:fill="auto"/>
            <w:vAlign w:val="center"/>
          </w:tcPr>
          <w:p w14:paraId="77C8F13B" w14:textId="77777777" w:rsidR="00C2459E" w:rsidRPr="00B4484B" w:rsidRDefault="00C2459E" w:rsidP="00C2459E">
            <w:pPr>
              <w:rPr>
                <w:rFonts w:cs="Tahoma"/>
                <w:color w:val="000000"/>
                <w:sz w:val="20"/>
                <w:szCs w:val="20"/>
              </w:rPr>
            </w:pPr>
            <w:proofErr w:type="spellStart"/>
            <w:r w:rsidRPr="00B4484B">
              <w:rPr>
                <w:rFonts w:cs="Tahoma"/>
                <w:color w:val="000000"/>
                <w:sz w:val="20"/>
                <w:szCs w:val="20"/>
              </w:rPr>
              <w:t>Trakcijski</w:t>
            </w:r>
            <w:proofErr w:type="spellEnd"/>
            <w:r w:rsidRPr="00B4484B">
              <w:rPr>
                <w:rFonts w:cs="Tahoma"/>
                <w:color w:val="000000"/>
                <w:sz w:val="20"/>
                <w:szCs w:val="20"/>
              </w:rPr>
              <w:t xml:space="preserve"> kislinski akumulatorji z minimalno kapaciteto 360 Ah</w:t>
            </w:r>
          </w:p>
        </w:tc>
        <w:tc>
          <w:tcPr>
            <w:tcW w:w="2977" w:type="dxa"/>
            <w:vAlign w:val="center"/>
          </w:tcPr>
          <w:p w14:paraId="72DB6C20" w14:textId="77777777" w:rsidR="00C2459E" w:rsidRPr="00B4484B" w:rsidRDefault="00C2459E" w:rsidP="00C2459E">
            <w:pPr>
              <w:spacing w:line="276" w:lineRule="auto"/>
              <w:rPr>
                <w:rFonts w:eastAsia="Calibri" w:cs="Tahoma"/>
                <w:b/>
                <w:sz w:val="20"/>
                <w:szCs w:val="20"/>
                <w:lang w:eastAsia="en-US"/>
              </w:rPr>
            </w:pPr>
          </w:p>
        </w:tc>
      </w:tr>
      <w:tr w:rsidR="00C2459E" w:rsidRPr="00B4484B" w14:paraId="6135E7C3" w14:textId="77777777" w:rsidTr="000D32BA">
        <w:trPr>
          <w:gridAfter w:val="2"/>
          <w:wAfter w:w="160" w:type="dxa"/>
          <w:trHeight w:val="335"/>
          <w:jc w:val="center"/>
        </w:trPr>
        <w:tc>
          <w:tcPr>
            <w:tcW w:w="6374" w:type="dxa"/>
            <w:shd w:val="clear" w:color="auto" w:fill="auto"/>
            <w:vAlign w:val="center"/>
          </w:tcPr>
          <w:p w14:paraId="558424DD" w14:textId="77777777" w:rsidR="00C2459E" w:rsidRPr="00B4484B" w:rsidRDefault="00C2459E" w:rsidP="00C2459E">
            <w:pPr>
              <w:rPr>
                <w:rFonts w:cs="Tahoma"/>
                <w:color w:val="000000"/>
                <w:sz w:val="20"/>
                <w:szCs w:val="20"/>
              </w:rPr>
            </w:pPr>
            <w:r w:rsidRPr="00B4484B">
              <w:rPr>
                <w:rFonts w:cs="Tahoma"/>
                <w:color w:val="000000"/>
                <w:sz w:val="20"/>
                <w:szCs w:val="20"/>
              </w:rPr>
              <w:t>Priprava za hitro dolivanje tekočine v baterije</w:t>
            </w:r>
          </w:p>
        </w:tc>
        <w:tc>
          <w:tcPr>
            <w:tcW w:w="2977" w:type="dxa"/>
            <w:vAlign w:val="center"/>
          </w:tcPr>
          <w:p w14:paraId="498728D2" w14:textId="77777777" w:rsidR="00C2459E" w:rsidRPr="00B4484B" w:rsidRDefault="00C2459E" w:rsidP="00C2459E">
            <w:pPr>
              <w:spacing w:line="276" w:lineRule="auto"/>
              <w:rPr>
                <w:rFonts w:eastAsia="Calibri" w:cs="Tahoma"/>
                <w:b/>
                <w:sz w:val="20"/>
                <w:szCs w:val="20"/>
                <w:lang w:eastAsia="en-US"/>
              </w:rPr>
            </w:pPr>
          </w:p>
        </w:tc>
      </w:tr>
      <w:tr w:rsidR="00C2459E" w:rsidRPr="00B4484B" w14:paraId="7C184B38" w14:textId="77777777" w:rsidTr="000D32BA">
        <w:trPr>
          <w:gridAfter w:val="2"/>
          <w:wAfter w:w="160" w:type="dxa"/>
          <w:trHeight w:val="335"/>
          <w:jc w:val="center"/>
        </w:trPr>
        <w:tc>
          <w:tcPr>
            <w:tcW w:w="6374" w:type="dxa"/>
            <w:shd w:val="clear" w:color="auto" w:fill="auto"/>
            <w:vAlign w:val="center"/>
          </w:tcPr>
          <w:p w14:paraId="6C091E1F" w14:textId="77777777" w:rsidR="00C2459E" w:rsidRPr="00B4484B" w:rsidRDefault="00C2459E" w:rsidP="00C2459E">
            <w:pPr>
              <w:rPr>
                <w:rFonts w:cs="Tahoma"/>
                <w:color w:val="000000"/>
                <w:sz w:val="20"/>
                <w:szCs w:val="20"/>
              </w:rPr>
            </w:pPr>
            <w:r w:rsidRPr="00B4484B">
              <w:rPr>
                <w:rFonts w:cs="Tahoma"/>
                <w:color w:val="000000"/>
                <w:sz w:val="20"/>
                <w:szCs w:val="20"/>
              </w:rPr>
              <w:t>1 komplet disk ščetk in 1 komplet disk filcev</w:t>
            </w:r>
          </w:p>
        </w:tc>
        <w:tc>
          <w:tcPr>
            <w:tcW w:w="2977" w:type="dxa"/>
            <w:vAlign w:val="center"/>
          </w:tcPr>
          <w:p w14:paraId="34D575E3" w14:textId="77777777" w:rsidR="00C2459E" w:rsidRPr="00B4484B" w:rsidRDefault="00C2459E" w:rsidP="00C2459E">
            <w:pPr>
              <w:spacing w:line="276" w:lineRule="auto"/>
              <w:rPr>
                <w:rFonts w:eastAsia="Calibri" w:cs="Tahoma"/>
                <w:b/>
                <w:sz w:val="20"/>
                <w:szCs w:val="20"/>
                <w:lang w:eastAsia="en-US"/>
              </w:rPr>
            </w:pPr>
          </w:p>
        </w:tc>
      </w:tr>
      <w:tr w:rsidR="00C2459E" w:rsidRPr="00B4484B" w14:paraId="0E87D187" w14:textId="77777777" w:rsidTr="000D32BA">
        <w:trPr>
          <w:gridAfter w:val="2"/>
          <w:wAfter w:w="160" w:type="dxa"/>
          <w:trHeight w:val="335"/>
          <w:jc w:val="center"/>
        </w:trPr>
        <w:tc>
          <w:tcPr>
            <w:tcW w:w="6374" w:type="dxa"/>
            <w:shd w:val="clear" w:color="auto" w:fill="auto"/>
            <w:vAlign w:val="center"/>
          </w:tcPr>
          <w:p w14:paraId="4B0AA7AB" w14:textId="77777777" w:rsidR="00C2459E" w:rsidRPr="00B4484B" w:rsidRDefault="00C2459E" w:rsidP="00C2459E">
            <w:pPr>
              <w:spacing w:line="276" w:lineRule="auto"/>
              <w:rPr>
                <w:rFonts w:cs="Tahoma"/>
                <w:b/>
                <w:bCs/>
                <w:color w:val="000000"/>
                <w:sz w:val="20"/>
                <w:szCs w:val="20"/>
              </w:rPr>
            </w:pPr>
            <w:r w:rsidRPr="00B4484B">
              <w:rPr>
                <w:rFonts w:cs="Tahoma"/>
                <w:b/>
                <w:bCs/>
                <w:color w:val="000000"/>
                <w:sz w:val="20"/>
                <w:szCs w:val="20"/>
              </w:rPr>
              <w:t>GARANCIJSKI ROK</w:t>
            </w:r>
          </w:p>
        </w:tc>
        <w:tc>
          <w:tcPr>
            <w:tcW w:w="2977" w:type="dxa"/>
            <w:vAlign w:val="center"/>
          </w:tcPr>
          <w:p w14:paraId="72CF1C91" w14:textId="77777777" w:rsidR="00C2459E" w:rsidRPr="00B4484B" w:rsidRDefault="00C2459E" w:rsidP="00C2459E">
            <w:pPr>
              <w:spacing w:line="276" w:lineRule="auto"/>
              <w:rPr>
                <w:rFonts w:eastAsia="Calibri" w:cs="Tahoma"/>
                <w:b/>
                <w:sz w:val="20"/>
                <w:szCs w:val="20"/>
                <w:lang w:eastAsia="en-US"/>
              </w:rPr>
            </w:pPr>
          </w:p>
        </w:tc>
      </w:tr>
      <w:tr w:rsidR="00C2459E" w:rsidRPr="00B4484B" w14:paraId="533F0FFD" w14:textId="77777777" w:rsidTr="000D32BA">
        <w:trPr>
          <w:gridAfter w:val="2"/>
          <w:wAfter w:w="160" w:type="dxa"/>
          <w:trHeight w:val="335"/>
          <w:jc w:val="center"/>
        </w:trPr>
        <w:tc>
          <w:tcPr>
            <w:tcW w:w="6374" w:type="dxa"/>
            <w:shd w:val="clear" w:color="auto" w:fill="auto"/>
            <w:vAlign w:val="center"/>
          </w:tcPr>
          <w:p w14:paraId="0B7DDC6C" w14:textId="77777777" w:rsidR="00C2459E" w:rsidRPr="00B4484B" w:rsidRDefault="00C2459E" w:rsidP="00C2459E">
            <w:pPr>
              <w:spacing w:line="276" w:lineRule="auto"/>
              <w:rPr>
                <w:rFonts w:cs="Tahoma"/>
                <w:color w:val="000000"/>
                <w:sz w:val="20"/>
                <w:szCs w:val="20"/>
              </w:rPr>
            </w:pPr>
            <w:r w:rsidRPr="00B4484B">
              <w:rPr>
                <w:rFonts w:cs="Tahoma"/>
                <w:color w:val="000000"/>
                <w:sz w:val="20"/>
                <w:szCs w:val="20"/>
              </w:rPr>
              <w:t>Splošna garancijska doba: Minimalno 12 mesecev od datuma dobave.</w:t>
            </w:r>
          </w:p>
        </w:tc>
        <w:tc>
          <w:tcPr>
            <w:tcW w:w="2977" w:type="dxa"/>
            <w:vAlign w:val="center"/>
          </w:tcPr>
          <w:p w14:paraId="767DCD6F" w14:textId="77777777" w:rsidR="00C2459E" w:rsidRPr="00B4484B" w:rsidRDefault="00C2459E" w:rsidP="00C2459E">
            <w:pPr>
              <w:spacing w:line="276" w:lineRule="auto"/>
              <w:rPr>
                <w:rFonts w:eastAsia="Calibri" w:cs="Tahoma"/>
                <w:b/>
                <w:sz w:val="20"/>
                <w:szCs w:val="20"/>
                <w:lang w:eastAsia="en-US"/>
              </w:rPr>
            </w:pPr>
          </w:p>
        </w:tc>
      </w:tr>
      <w:tr w:rsidR="00C2459E" w:rsidRPr="00B4484B" w14:paraId="3A8D67E7" w14:textId="77777777" w:rsidTr="000D32BA">
        <w:trPr>
          <w:gridAfter w:val="2"/>
          <w:wAfter w:w="160" w:type="dxa"/>
          <w:trHeight w:val="335"/>
          <w:jc w:val="center"/>
        </w:trPr>
        <w:tc>
          <w:tcPr>
            <w:tcW w:w="6374" w:type="dxa"/>
            <w:shd w:val="clear" w:color="auto" w:fill="auto"/>
            <w:vAlign w:val="center"/>
          </w:tcPr>
          <w:p w14:paraId="35552FB5" w14:textId="77777777" w:rsidR="00C2459E" w:rsidRPr="00B4484B" w:rsidRDefault="00C2459E" w:rsidP="00C2459E">
            <w:pPr>
              <w:spacing w:line="276" w:lineRule="auto"/>
              <w:rPr>
                <w:rFonts w:eastAsia="Calibri" w:cs="Tahoma"/>
                <w:b/>
                <w:bCs/>
                <w:sz w:val="20"/>
                <w:szCs w:val="20"/>
                <w:lang w:eastAsia="en-US"/>
              </w:rPr>
            </w:pPr>
            <w:r w:rsidRPr="00B4484B">
              <w:rPr>
                <w:rFonts w:cs="Tahoma"/>
                <w:b/>
                <w:bCs/>
                <w:snapToGrid w:val="0"/>
                <w:color w:val="000000"/>
                <w:sz w:val="20"/>
                <w:szCs w:val="20"/>
              </w:rPr>
              <w:t>DOBAVNI ROK</w:t>
            </w:r>
          </w:p>
        </w:tc>
        <w:tc>
          <w:tcPr>
            <w:tcW w:w="2977" w:type="dxa"/>
            <w:vAlign w:val="center"/>
          </w:tcPr>
          <w:p w14:paraId="20140195" w14:textId="77777777" w:rsidR="00C2459E" w:rsidRPr="00B4484B" w:rsidRDefault="00C2459E" w:rsidP="00C2459E">
            <w:pPr>
              <w:spacing w:line="276" w:lineRule="auto"/>
              <w:rPr>
                <w:rFonts w:eastAsia="Calibri" w:cs="Tahoma"/>
                <w:b/>
                <w:color w:val="FF0000"/>
                <w:sz w:val="20"/>
                <w:szCs w:val="20"/>
                <w:lang w:eastAsia="en-US"/>
              </w:rPr>
            </w:pPr>
          </w:p>
        </w:tc>
      </w:tr>
      <w:tr w:rsidR="00C2459E" w:rsidRPr="00B4484B" w14:paraId="3268138D" w14:textId="77777777" w:rsidTr="000D32BA">
        <w:trPr>
          <w:gridAfter w:val="2"/>
          <w:wAfter w:w="160" w:type="dxa"/>
          <w:trHeight w:val="335"/>
          <w:jc w:val="center"/>
        </w:trPr>
        <w:tc>
          <w:tcPr>
            <w:tcW w:w="6374" w:type="dxa"/>
            <w:shd w:val="clear" w:color="auto" w:fill="auto"/>
            <w:vAlign w:val="center"/>
          </w:tcPr>
          <w:p w14:paraId="5DD7DA4A" w14:textId="6325AF27" w:rsidR="00C2459E" w:rsidRPr="00B4484B" w:rsidRDefault="00C2459E" w:rsidP="00C2459E">
            <w:pPr>
              <w:spacing w:line="276" w:lineRule="auto"/>
              <w:rPr>
                <w:rFonts w:cs="Tahoma"/>
                <w:snapToGrid w:val="0"/>
                <w:color w:val="000000"/>
                <w:sz w:val="20"/>
                <w:szCs w:val="20"/>
              </w:rPr>
            </w:pPr>
            <w:r w:rsidRPr="00B4484B">
              <w:rPr>
                <w:rFonts w:cs="Tahoma"/>
                <w:sz w:val="20"/>
                <w:szCs w:val="20"/>
              </w:rPr>
              <w:t xml:space="preserve">Rok dobave za predmet javnega naročila je največ </w:t>
            </w:r>
            <w:r w:rsidR="00461E1B">
              <w:rPr>
                <w:rFonts w:cs="Tahoma"/>
                <w:color w:val="000000"/>
                <w:sz w:val="20"/>
                <w:szCs w:val="20"/>
              </w:rPr>
              <w:t>45 dni</w:t>
            </w:r>
            <w:r w:rsidRPr="00B4484B">
              <w:rPr>
                <w:rFonts w:cs="Tahoma"/>
                <w:sz w:val="20"/>
                <w:szCs w:val="20"/>
              </w:rPr>
              <w:t xml:space="preserve"> od dneva podpisa pogodbe.</w:t>
            </w:r>
          </w:p>
        </w:tc>
        <w:tc>
          <w:tcPr>
            <w:tcW w:w="2977" w:type="dxa"/>
            <w:vAlign w:val="center"/>
          </w:tcPr>
          <w:p w14:paraId="3CDE2CC3" w14:textId="77777777" w:rsidR="00C2459E" w:rsidRPr="00B4484B" w:rsidRDefault="00C2459E" w:rsidP="00C2459E">
            <w:pPr>
              <w:spacing w:line="276" w:lineRule="auto"/>
              <w:rPr>
                <w:rFonts w:eastAsia="Calibri" w:cs="Tahoma"/>
                <w:b/>
                <w:color w:val="FF0000"/>
                <w:sz w:val="20"/>
                <w:szCs w:val="20"/>
                <w:lang w:eastAsia="en-US"/>
              </w:rPr>
            </w:pPr>
          </w:p>
        </w:tc>
      </w:tr>
      <w:tr w:rsidR="00C2459E" w:rsidRPr="00B4484B" w14:paraId="3577D22E" w14:textId="77777777" w:rsidTr="000D32BA">
        <w:trPr>
          <w:gridAfter w:val="2"/>
          <w:wAfter w:w="160" w:type="dxa"/>
          <w:trHeight w:val="335"/>
          <w:jc w:val="center"/>
        </w:trPr>
        <w:tc>
          <w:tcPr>
            <w:tcW w:w="6374" w:type="dxa"/>
            <w:tcBorders>
              <w:bottom w:val="single" w:sz="4" w:space="0" w:color="auto"/>
            </w:tcBorders>
          </w:tcPr>
          <w:p w14:paraId="5DC2D27A" w14:textId="77777777" w:rsidR="00C2459E" w:rsidRPr="00B4484B" w:rsidRDefault="00C2459E" w:rsidP="00C2459E">
            <w:pPr>
              <w:spacing w:line="276" w:lineRule="auto"/>
              <w:rPr>
                <w:rFonts w:cs="Tahoma"/>
                <w:snapToGrid w:val="0"/>
                <w:color w:val="000000"/>
                <w:sz w:val="20"/>
                <w:szCs w:val="20"/>
              </w:rPr>
            </w:pPr>
            <w:r w:rsidRPr="00B4484B">
              <w:rPr>
                <w:rFonts w:cs="Tahoma"/>
                <w:color w:val="000000"/>
                <w:sz w:val="20"/>
                <w:szCs w:val="20"/>
              </w:rPr>
              <w:t>Vsi dokumenti za uporabo in registracijo (račun, servisna knjižica, navodila za uporabo,...)</w:t>
            </w:r>
          </w:p>
        </w:tc>
        <w:tc>
          <w:tcPr>
            <w:tcW w:w="2977" w:type="dxa"/>
            <w:vAlign w:val="center"/>
          </w:tcPr>
          <w:p w14:paraId="16116C63" w14:textId="77777777" w:rsidR="00C2459E" w:rsidRPr="00B4484B" w:rsidRDefault="00C2459E" w:rsidP="00C2459E">
            <w:pPr>
              <w:spacing w:line="276" w:lineRule="auto"/>
              <w:rPr>
                <w:rFonts w:eastAsia="Calibri" w:cs="Tahoma"/>
                <w:b/>
                <w:color w:val="FF0000"/>
                <w:sz w:val="20"/>
                <w:szCs w:val="20"/>
                <w:lang w:eastAsia="en-US"/>
              </w:rPr>
            </w:pPr>
          </w:p>
        </w:tc>
      </w:tr>
      <w:tr w:rsidR="00C2459E" w:rsidRPr="00B4484B" w14:paraId="69C7BEE9" w14:textId="77777777" w:rsidTr="000D32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trHeight w:val="197"/>
          <w:jc w:val="center"/>
        </w:trPr>
        <w:tc>
          <w:tcPr>
            <w:tcW w:w="9351" w:type="dxa"/>
            <w:gridSpan w:val="2"/>
          </w:tcPr>
          <w:p w14:paraId="50C6FBBD" w14:textId="626542B3" w:rsidR="00C2459E" w:rsidRDefault="00C2459E" w:rsidP="00C2459E">
            <w:pPr>
              <w:rPr>
                <w:rFonts w:cs="Tahoma"/>
                <w:b/>
                <w:color w:val="000000"/>
                <w:sz w:val="20"/>
                <w:szCs w:val="20"/>
              </w:rPr>
            </w:pPr>
          </w:p>
          <w:p w14:paraId="61BCB699" w14:textId="77777777" w:rsidR="00575673" w:rsidRPr="00B4484B" w:rsidRDefault="00575673" w:rsidP="00C2459E">
            <w:pPr>
              <w:rPr>
                <w:rFonts w:cs="Tahoma"/>
                <w:b/>
                <w:color w:val="000000"/>
                <w:sz w:val="20"/>
                <w:szCs w:val="20"/>
              </w:rPr>
            </w:pPr>
          </w:p>
          <w:tbl>
            <w:tblPr>
              <w:tblStyle w:val="Tabelamrea"/>
              <w:tblpPr w:leftFromText="141" w:rightFromText="141" w:vertAnchor="page" w:horzAnchor="margin" w:tblpY="262"/>
              <w:tblOverlap w:val="never"/>
              <w:tblW w:w="9351" w:type="dxa"/>
              <w:tblLayout w:type="fixed"/>
              <w:tblLook w:val="04A0" w:firstRow="1" w:lastRow="0" w:firstColumn="1" w:lastColumn="0" w:noHBand="0" w:noVBand="1"/>
            </w:tblPr>
            <w:tblGrid>
              <w:gridCol w:w="6374"/>
              <w:gridCol w:w="2977"/>
            </w:tblGrid>
            <w:tr w:rsidR="00C2459E" w:rsidRPr="00B4484B" w14:paraId="5CFBFBD4" w14:textId="77777777" w:rsidTr="00303551">
              <w:trPr>
                <w:trHeight w:val="210"/>
              </w:trPr>
              <w:tc>
                <w:tcPr>
                  <w:tcW w:w="6374" w:type="dxa"/>
                </w:tcPr>
                <w:p w14:paraId="7CB45101" w14:textId="77777777" w:rsidR="00C2459E" w:rsidRPr="00B4484B" w:rsidRDefault="00C2459E" w:rsidP="00C2459E">
                  <w:pPr>
                    <w:rPr>
                      <w:rFonts w:cs="Tahoma"/>
                      <w:b/>
                      <w:color w:val="000000"/>
                      <w:sz w:val="20"/>
                      <w:szCs w:val="20"/>
                    </w:rPr>
                  </w:pPr>
                  <w:r w:rsidRPr="00B4484B">
                    <w:rPr>
                      <w:rFonts w:cs="Tahoma"/>
                      <w:b/>
                      <w:color w:val="000000"/>
                      <w:sz w:val="20"/>
                      <w:szCs w:val="20"/>
                    </w:rPr>
                    <w:t xml:space="preserve">SERVISIRANJE IN ASISTENCA: </w:t>
                  </w:r>
                </w:p>
              </w:tc>
              <w:tc>
                <w:tcPr>
                  <w:tcW w:w="2977" w:type="dxa"/>
                </w:tcPr>
                <w:p w14:paraId="2C94A147" w14:textId="77777777" w:rsidR="00C2459E" w:rsidRPr="00B4484B" w:rsidRDefault="00C2459E" w:rsidP="00C2459E">
                  <w:pPr>
                    <w:jc w:val="center"/>
                    <w:rPr>
                      <w:rFonts w:cs="Tahoma"/>
                      <w:color w:val="000000"/>
                      <w:sz w:val="20"/>
                      <w:szCs w:val="20"/>
                    </w:rPr>
                  </w:pPr>
                </w:p>
              </w:tc>
            </w:tr>
            <w:tr w:rsidR="00C2459E" w:rsidRPr="00B4484B" w14:paraId="6332B402" w14:textId="77777777" w:rsidTr="002662F3">
              <w:trPr>
                <w:trHeight w:val="869"/>
              </w:trPr>
              <w:tc>
                <w:tcPr>
                  <w:tcW w:w="6374" w:type="dxa"/>
                </w:tcPr>
                <w:p w14:paraId="49F8E874" w14:textId="2ECCF4A9" w:rsidR="00C2459E" w:rsidRPr="00B4484B" w:rsidRDefault="00C2459E" w:rsidP="00C2459E">
                  <w:pPr>
                    <w:rPr>
                      <w:rFonts w:cs="Tahoma"/>
                      <w:color w:val="000000"/>
                      <w:sz w:val="20"/>
                      <w:szCs w:val="20"/>
                    </w:rPr>
                  </w:pPr>
                  <w:r w:rsidRPr="00B4484B">
                    <w:rPr>
                      <w:rFonts w:cs="Tahoma"/>
                      <w:color w:val="000000"/>
                      <w:sz w:val="20"/>
                      <w:szCs w:val="20"/>
                    </w:rPr>
                    <w:t xml:space="preserve">Vsaj </w:t>
                  </w:r>
                  <w:r w:rsidR="002662F3">
                    <w:rPr>
                      <w:rFonts w:cs="Tahoma"/>
                      <w:color w:val="000000"/>
                      <w:sz w:val="20"/>
                      <w:szCs w:val="20"/>
                    </w:rPr>
                    <w:t xml:space="preserve">en (1) </w:t>
                  </w:r>
                  <w:r w:rsidR="00287084">
                    <w:rPr>
                      <w:rFonts w:cs="Tahoma"/>
                      <w:color w:val="000000"/>
                      <w:sz w:val="20"/>
                      <w:szCs w:val="20"/>
                    </w:rPr>
                    <w:t xml:space="preserve">ustrezno usposobljen </w:t>
                  </w:r>
                  <w:r w:rsidRPr="00B4484B">
                    <w:rPr>
                      <w:rFonts w:cs="Tahoma"/>
                      <w:color w:val="000000"/>
                      <w:sz w:val="20"/>
                      <w:szCs w:val="20"/>
                    </w:rPr>
                    <w:t xml:space="preserve">servis na območju </w:t>
                  </w:r>
                  <w:r w:rsidR="00287084">
                    <w:rPr>
                      <w:rFonts w:cs="Tahoma"/>
                      <w:color w:val="000000"/>
                      <w:sz w:val="20"/>
                      <w:szCs w:val="20"/>
                    </w:rPr>
                    <w:t>Republike Slovenije</w:t>
                  </w:r>
                  <w:r w:rsidR="002662F3">
                    <w:rPr>
                      <w:rFonts w:cs="Tahoma"/>
                      <w:color w:val="000000"/>
                      <w:sz w:val="20"/>
                      <w:szCs w:val="20"/>
                    </w:rPr>
                    <w:t xml:space="preserve"> za zagotavljanje odprave napak v času garancijske dobe</w:t>
                  </w:r>
                  <w:r w:rsidR="002662F3" w:rsidRPr="002662F3">
                    <w:rPr>
                      <w:rFonts w:cs="Tahoma"/>
                      <w:color w:val="000000"/>
                      <w:sz w:val="20"/>
                      <w:szCs w:val="20"/>
                    </w:rPr>
                    <w:t xml:space="preserve"> </w:t>
                  </w:r>
                  <w:r w:rsidR="002662F3" w:rsidRPr="002662F3">
                    <w:rPr>
                      <w:rFonts w:cs="Tahoma"/>
                      <w:color w:val="000000"/>
                      <w:sz w:val="20"/>
                      <w:szCs w:val="20"/>
                    </w:rPr>
                    <w:t>in storitve, povezane z garancijskimi popravili stroja</w:t>
                  </w:r>
                </w:p>
              </w:tc>
              <w:tc>
                <w:tcPr>
                  <w:tcW w:w="2977" w:type="dxa"/>
                </w:tcPr>
                <w:p w14:paraId="6CFA8E51" w14:textId="77777777" w:rsidR="00C2459E" w:rsidRPr="00B4484B" w:rsidRDefault="00C2459E" w:rsidP="00C2459E">
                  <w:pPr>
                    <w:jc w:val="center"/>
                    <w:rPr>
                      <w:rFonts w:cs="Tahoma"/>
                      <w:color w:val="000000"/>
                      <w:sz w:val="20"/>
                      <w:szCs w:val="20"/>
                    </w:rPr>
                  </w:pPr>
                </w:p>
              </w:tc>
            </w:tr>
            <w:tr w:rsidR="00C2459E" w:rsidRPr="00B4484B" w14:paraId="30EE8978" w14:textId="77777777" w:rsidTr="00303551">
              <w:trPr>
                <w:trHeight w:val="210"/>
              </w:trPr>
              <w:tc>
                <w:tcPr>
                  <w:tcW w:w="9351" w:type="dxa"/>
                  <w:gridSpan w:val="2"/>
                </w:tcPr>
                <w:p w14:paraId="2B3090DC" w14:textId="7E2478EB" w:rsidR="00C2459E" w:rsidRPr="002662F3" w:rsidRDefault="00C2459E" w:rsidP="002662F3">
                  <w:pPr>
                    <w:rPr>
                      <w:rFonts w:cs="Tahoma"/>
                      <w:color w:val="000000"/>
                      <w:sz w:val="20"/>
                      <w:szCs w:val="20"/>
                    </w:rPr>
                  </w:pPr>
                  <w:r w:rsidRPr="002662F3">
                    <w:rPr>
                      <w:rFonts w:cs="Tahoma"/>
                      <w:color w:val="000000"/>
                      <w:sz w:val="20"/>
                      <w:szCs w:val="20"/>
                    </w:rPr>
                    <w:t>Navedba</w:t>
                  </w:r>
                  <w:r w:rsidR="002662F3" w:rsidRPr="002662F3">
                    <w:rPr>
                      <w:rFonts w:cs="Tahoma"/>
                      <w:color w:val="000000"/>
                      <w:sz w:val="20"/>
                      <w:szCs w:val="20"/>
                    </w:rPr>
                    <w:t xml:space="preserve"> ustrezno usposobljenega s</w:t>
                  </w:r>
                  <w:r w:rsidRPr="002662F3">
                    <w:rPr>
                      <w:rFonts w:cs="Tahoma"/>
                      <w:color w:val="000000"/>
                      <w:sz w:val="20"/>
                      <w:szCs w:val="20"/>
                    </w:rPr>
                    <w:t>ervis</w:t>
                  </w:r>
                  <w:r w:rsidR="002662F3" w:rsidRPr="002662F3">
                    <w:rPr>
                      <w:rFonts w:cs="Tahoma"/>
                      <w:color w:val="000000"/>
                      <w:sz w:val="20"/>
                      <w:szCs w:val="20"/>
                    </w:rPr>
                    <w:t>a, ki bo servisne storitve</w:t>
                  </w:r>
                  <w:r w:rsidR="002662F3" w:rsidRPr="002662F3">
                    <w:rPr>
                      <w:rFonts w:cs="Tahoma"/>
                      <w:color w:val="000000"/>
                      <w:sz w:val="20"/>
                      <w:szCs w:val="20"/>
                    </w:rPr>
                    <w:t xml:space="preserve"> v času garancijske dobe </w:t>
                  </w:r>
                  <w:r w:rsidR="002662F3" w:rsidRPr="002662F3">
                    <w:rPr>
                      <w:rFonts w:cs="Tahoma"/>
                      <w:color w:val="000000"/>
                      <w:sz w:val="20"/>
                      <w:szCs w:val="20"/>
                    </w:rPr>
                    <w:t xml:space="preserve">zvajal </w:t>
                  </w:r>
                  <w:r w:rsidR="002662F3" w:rsidRPr="002662F3">
                    <w:rPr>
                      <w:rFonts w:cs="Tahoma"/>
                      <w:color w:val="000000"/>
                      <w:sz w:val="20"/>
                      <w:szCs w:val="20"/>
                    </w:rPr>
                    <w:t>po pravilih stroke in v skladu z navodili proizvajalca čistilnega stroja za priznanje garancijskih popravil</w:t>
                  </w:r>
                  <w:r w:rsidRPr="002662F3">
                    <w:rPr>
                      <w:rFonts w:cs="Tahoma"/>
                      <w:color w:val="000000"/>
                      <w:sz w:val="20"/>
                      <w:szCs w:val="20"/>
                    </w:rPr>
                    <w:t>:</w:t>
                  </w:r>
                </w:p>
                <w:p w14:paraId="0132237D" w14:textId="076F47AA" w:rsidR="00C2459E" w:rsidRDefault="00C2459E" w:rsidP="00C2459E">
                  <w:pPr>
                    <w:rPr>
                      <w:rFonts w:cs="Tahoma"/>
                      <w:color w:val="000000"/>
                      <w:sz w:val="20"/>
                      <w:szCs w:val="20"/>
                    </w:rPr>
                  </w:pPr>
                </w:p>
                <w:p w14:paraId="026DADC3" w14:textId="77777777" w:rsidR="002662F3" w:rsidRPr="00B4484B" w:rsidRDefault="002662F3" w:rsidP="00C2459E">
                  <w:pPr>
                    <w:rPr>
                      <w:rFonts w:cs="Tahoma"/>
                      <w:color w:val="000000"/>
                      <w:sz w:val="20"/>
                      <w:szCs w:val="20"/>
                    </w:rPr>
                  </w:pPr>
                </w:p>
                <w:p w14:paraId="7B882489" w14:textId="77777777" w:rsidR="00C2459E" w:rsidRPr="00B4484B" w:rsidRDefault="00C2459E" w:rsidP="00C2459E">
                  <w:pPr>
                    <w:rPr>
                      <w:rFonts w:cs="Tahoma"/>
                      <w:color w:val="000000"/>
                      <w:sz w:val="20"/>
                      <w:szCs w:val="20"/>
                    </w:rPr>
                  </w:pPr>
                </w:p>
              </w:tc>
            </w:tr>
            <w:tr w:rsidR="00C2459E" w:rsidRPr="00B4484B" w14:paraId="16A6208C" w14:textId="77777777" w:rsidTr="00303551">
              <w:trPr>
                <w:trHeight w:val="210"/>
              </w:trPr>
              <w:tc>
                <w:tcPr>
                  <w:tcW w:w="6374" w:type="dxa"/>
                </w:tcPr>
                <w:p w14:paraId="4A1C7C9C" w14:textId="77777777" w:rsidR="00C2459E" w:rsidRPr="00B4484B" w:rsidRDefault="00C2459E" w:rsidP="00C2459E">
                  <w:pPr>
                    <w:rPr>
                      <w:rFonts w:cs="Tahoma"/>
                      <w:color w:val="000000"/>
                      <w:sz w:val="20"/>
                      <w:szCs w:val="20"/>
                    </w:rPr>
                  </w:pPr>
                  <w:r w:rsidRPr="00B4484B">
                    <w:rPr>
                      <w:rFonts w:cs="Tahoma"/>
                      <w:noProof/>
                      <w:sz w:val="20"/>
                      <w:szCs w:val="20"/>
                    </w:rPr>
                    <w:t>Asistenca za stroje</w:t>
                  </w:r>
                </w:p>
              </w:tc>
              <w:tc>
                <w:tcPr>
                  <w:tcW w:w="2977" w:type="dxa"/>
                </w:tcPr>
                <w:p w14:paraId="41E55978" w14:textId="77777777" w:rsidR="00C2459E" w:rsidRPr="00B4484B" w:rsidRDefault="00C2459E" w:rsidP="00C2459E">
                  <w:pPr>
                    <w:jc w:val="center"/>
                    <w:rPr>
                      <w:rFonts w:cs="Tahoma"/>
                      <w:color w:val="000000"/>
                      <w:sz w:val="20"/>
                      <w:szCs w:val="20"/>
                    </w:rPr>
                  </w:pPr>
                </w:p>
              </w:tc>
            </w:tr>
            <w:tr w:rsidR="00C2459E" w:rsidRPr="00B4484B" w14:paraId="12B66D15" w14:textId="77777777" w:rsidTr="00303551">
              <w:trPr>
                <w:trHeight w:val="210"/>
              </w:trPr>
              <w:tc>
                <w:tcPr>
                  <w:tcW w:w="6374" w:type="dxa"/>
                </w:tcPr>
                <w:p w14:paraId="7E3B4710" w14:textId="77777777" w:rsidR="00C2459E" w:rsidRPr="00B4484B" w:rsidRDefault="00C2459E" w:rsidP="00C2459E">
                  <w:pPr>
                    <w:rPr>
                      <w:rFonts w:cs="Tahoma"/>
                      <w:color w:val="000000"/>
                      <w:sz w:val="20"/>
                      <w:szCs w:val="20"/>
                    </w:rPr>
                  </w:pPr>
                  <w:r w:rsidRPr="00B4484B">
                    <w:rPr>
                      <w:rFonts w:cs="Tahoma"/>
                      <w:color w:val="000000"/>
                      <w:sz w:val="20"/>
                      <w:szCs w:val="20"/>
                    </w:rPr>
                    <w:t>Nadomestni stroj za čas popravila stroja</w:t>
                  </w:r>
                </w:p>
              </w:tc>
              <w:tc>
                <w:tcPr>
                  <w:tcW w:w="2977" w:type="dxa"/>
                </w:tcPr>
                <w:p w14:paraId="43223775" w14:textId="77777777" w:rsidR="00C2459E" w:rsidRPr="00B4484B" w:rsidRDefault="00C2459E" w:rsidP="00C2459E">
                  <w:pPr>
                    <w:jc w:val="center"/>
                    <w:rPr>
                      <w:rFonts w:cs="Tahoma"/>
                      <w:color w:val="000000"/>
                      <w:sz w:val="20"/>
                      <w:szCs w:val="20"/>
                    </w:rPr>
                  </w:pPr>
                </w:p>
              </w:tc>
            </w:tr>
          </w:tbl>
          <w:p w14:paraId="7B836F7B" w14:textId="77777777" w:rsidR="00C2459E" w:rsidRPr="00B4484B" w:rsidRDefault="00C2459E" w:rsidP="00C2459E">
            <w:pPr>
              <w:rPr>
                <w:rFonts w:cs="Tahoma"/>
                <w:b/>
                <w:color w:val="000000"/>
                <w:sz w:val="20"/>
                <w:szCs w:val="20"/>
              </w:rPr>
            </w:pPr>
          </w:p>
          <w:p w14:paraId="7C58AC01" w14:textId="77777777" w:rsidR="00C2459E" w:rsidRPr="00B4484B" w:rsidRDefault="00C2459E" w:rsidP="00C2459E">
            <w:pPr>
              <w:rPr>
                <w:rFonts w:cs="Tahoma"/>
                <w:b/>
                <w:color w:val="000000"/>
                <w:sz w:val="20"/>
                <w:szCs w:val="20"/>
              </w:rPr>
            </w:pPr>
          </w:p>
          <w:p w14:paraId="32CCE03E" w14:textId="77777777" w:rsidR="00C2459E" w:rsidRPr="00B4484B" w:rsidRDefault="00C2459E" w:rsidP="00C2459E">
            <w:pPr>
              <w:rPr>
                <w:rFonts w:cs="Tahoma"/>
                <w:b/>
                <w:color w:val="000000"/>
                <w:sz w:val="20"/>
                <w:szCs w:val="20"/>
              </w:rPr>
            </w:pPr>
          </w:p>
        </w:tc>
        <w:tc>
          <w:tcPr>
            <w:tcW w:w="80" w:type="dxa"/>
          </w:tcPr>
          <w:p w14:paraId="78C368F0" w14:textId="77777777" w:rsidR="00C2459E" w:rsidRPr="00B4484B" w:rsidRDefault="00C2459E" w:rsidP="00C2459E">
            <w:pPr>
              <w:rPr>
                <w:rFonts w:cs="Tahoma"/>
                <w:snapToGrid w:val="0"/>
                <w:color w:val="000000"/>
                <w:sz w:val="20"/>
                <w:szCs w:val="20"/>
              </w:rPr>
            </w:pPr>
          </w:p>
        </w:tc>
        <w:tc>
          <w:tcPr>
            <w:tcW w:w="80" w:type="dxa"/>
          </w:tcPr>
          <w:p w14:paraId="7B9DA4C9" w14:textId="77777777" w:rsidR="00C2459E" w:rsidRPr="00B4484B" w:rsidRDefault="00C2459E" w:rsidP="00C2459E">
            <w:pPr>
              <w:jc w:val="center"/>
              <w:rPr>
                <w:rFonts w:cs="Tahoma"/>
                <w:snapToGrid w:val="0"/>
                <w:color w:val="000000"/>
                <w:sz w:val="20"/>
                <w:szCs w:val="20"/>
              </w:rPr>
            </w:pPr>
          </w:p>
        </w:tc>
      </w:tr>
      <w:tr w:rsidR="00C2459E" w:rsidRPr="00B4484B" w14:paraId="3E691D00" w14:textId="77777777" w:rsidTr="000D32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trHeight w:val="197"/>
          <w:jc w:val="center"/>
        </w:trPr>
        <w:tc>
          <w:tcPr>
            <w:tcW w:w="9351" w:type="dxa"/>
            <w:gridSpan w:val="2"/>
          </w:tcPr>
          <w:p w14:paraId="2EF3CF48" w14:textId="77777777" w:rsidR="00C2459E" w:rsidRPr="00B4484B" w:rsidRDefault="00C2459E" w:rsidP="00C2459E">
            <w:pPr>
              <w:rPr>
                <w:rFonts w:cs="Tahoma"/>
                <w:b/>
                <w:color w:val="000000"/>
                <w:sz w:val="20"/>
                <w:szCs w:val="20"/>
              </w:rPr>
            </w:pPr>
          </w:p>
        </w:tc>
        <w:tc>
          <w:tcPr>
            <w:tcW w:w="80" w:type="dxa"/>
          </w:tcPr>
          <w:p w14:paraId="5A63C071" w14:textId="77777777" w:rsidR="00C2459E" w:rsidRPr="00B4484B" w:rsidRDefault="00C2459E" w:rsidP="00C2459E">
            <w:pPr>
              <w:rPr>
                <w:rFonts w:cs="Tahoma"/>
                <w:snapToGrid w:val="0"/>
                <w:color w:val="000000"/>
                <w:sz w:val="20"/>
                <w:szCs w:val="20"/>
              </w:rPr>
            </w:pPr>
          </w:p>
        </w:tc>
        <w:tc>
          <w:tcPr>
            <w:tcW w:w="80" w:type="dxa"/>
          </w:tcPr>
          <w:p w14:paraId="3FDA8D3C" w14:textId="77777777" w:rsidR="00C2459E" w:rsidRPr="00B4484B" w:rsidRDefault="00C2459E" w:rsidP="00C2459E">
            <w:pPr>
              <w:jc w:val="center"/>
              <w:rPr>
                <w:rFonts w:cs="Tahoma"/>
                <w:snapToGrid w:val="0"/>
                <w:color w:val="000000"/>
                <w:sz w:val="20"/>
                <w:szCs w:val="20"/>
              </w:rPr>
            </w:pPr>
          </w:p>
        </w:tc>
      </w:tr>
    </w:tbl>
    <w:p w14:paraId="139A33D1" w14:textId="77777777" w:rsidR="00C2459E" w:rsidRPr="00B4484B" w:rsidRDefault="00C2459E" w:rsidP="00303551">
      <w:pPr>
        <w:ind w:right="-284"/>
        <w:rPr>
          <w:rFonts w:cs="Tahoma"/>
          <w:sz w:val="20"/>
          <w:szCs w:val="20"/>
        </w:rPr>
      </w:pPr>
      <w:bookmarkStart w:id="17" w:name="_Hlk205730519"/>
    </w:p>
    <w:tbl>
      <w:tblPr>
        <w:tblW w:w="8493" w:type="dxa"/>
        <w:tblLayout w:type="fixed"/>
        <w:tblLook w:val="04A0" w:firstRow="1" w:lastRow="0" w:firstColumn="1" w:lastColumn="0" w:noHBand="0" w:noVBand="1"/>
      </w:tblPr>
      <w:tblGrid>
        <w:gridCol w:w="3042"/>
        <w:gridCol w:w="2662"/>
        <w:gridCol w:w="2789"/>
      </w:tblGrid>
      <w:tr w:rsidR="00C2459E" w:rsidRPr="00B4484B" w14:paraId="7EA8F1A5" w14:textId="77777777" w:rsidTr="00513CCC">
        <w:trPr>
          <w:trHeight w:val="306"/>
        </w:trPr>
        <w:tc>
          <w:tcPr>
            <w:tcW w:w="3042" w:type="dxa"/>
            <w:tcBorders>
              <w:top w:val="single" w:sz="4" w:space="0" w:color="000000"/>
              <w:left w:val="nil"/>
              <w:bottom w:val="nil"/>
              <w:right w:val="nil"/>
            </w:tcBorders>
            <w:hideMark/>
          </w:tcPr>
          <w:p w14:paraId="1DC2983E" w14:textId="77777777" w:rsidR="00C2459E" w:rsidRPr="00B4484B" w:rsidRDefault="00C2459E" w:rsidP="00C2459E">
            <w:pPr>
              <w:ind w:right="-284"/>
              <w:jc w:val="center"/>
              <w:rPr>
                <w:rFonts w:cs="Tahoma"/>
                <w:sz w:val="20"/>
                <w:szCs w:val="20"/>
              </w:rPr>
            </w:pPr>
            <w:r w:rsidRPr="00B4484B">
              <w:rPr>
                <w:rFonts w:cs="Tahoma"/>
                <w:sz w:val="20"/>
                <w:szCs w:val="20"/>
              </w:rPr>
              <w:t>(kraj, datum)</w:t>
            </w:r>
          </w:p>
        </w:tc>
        <w:tc>
          <w:tcPr>
            <w:tcW w:w="2662" w:type="dxa"/>
            <w:hideMark/>
          </w:tcPr>
          <w:p w14:paraId="4D5748A8" w14:textId="77777777" w:rsidR="00C2459E" w:rsidRPr="00B4484B" w:rsidRDefault="00C2459E" w:rsidP="00C2459E">
            <w:pPr>
              <w:ind w:right="-284"/>
              <w:jc w:val="center"/>
              <w:rPr>
                <w:rFonts w:cs="Tahoma"/>
                <w:sz w:val="20"/>
                <w:szCs w:val="20"/>
              </w:rPr>
            </w:pPr>
            <w:r w:rsidRPr="00B4484B">
              <w:rPr>
                <w:rFonts w:cs="Tahoma"/>
                <w:sz w:val="20"/>
                <w:szCs w:val="20"/>
              </w:rPr>
              <w:t xml:space="preserve">       žig</w:t>
            </w:r>
          </w:p>
        </w:tc>
        <w:tc>
          <w:tcPr>
            <w:tcW w:w="2789" w:type="dxa"/>
            <w:tcBorders>
              <w:top w:val="single" w:sz="4" w:space="0" w:color="000000"/>
              <w:left w:val="nil"/>
              <w:bottom w:val="nil"/>
              <w:right w:val="nil"/>
            </w:tcBorders>
            <w:hideMark/>
          </w:tcPr>
          <w:p w14:paraId="288B2F79" w14:textId="77777777" w:rsidR="00C2459E" w:rsidRPr="00B4484B" w:rsidRDefault="00C2459E" w:rsidP="00C2459E">
            <w:pPr>
              <w:ind w:right="-284"/>
              <w:jc w:val="center"/>
              <w:rPr>
                <w:rFonts w:cs="Tahoma"/>
                <w:sz w:val="20"/>
                <w:szCs w:val="20"/>
              </w:rPr>
            </w:pPr>
            <w:r w:rsidRPr="00B4484B">
              <w:rPr>
                <w:rFonts w:cs="Tahoma"/>
                <w:sz w:val="20"/>
                <w:szCs w:val="20"/>
              </w:rPr>
              <w:t>(Ime in priimek ter podpis ponudnika)</w:t>
            </w:r>
          </w:p>
        </w:tc>
      </w:tr>
    </w:tbl>
    <w:p w14:paraId="324B4C17" w14:textId="77777777" w:rsidR="00C2459E" w:rsidRPr="00B4484B" w:rsidRDefault="00C2459E" w:rsidP="00C2459E">
      <w:pPr>
        <w:ind w:right="-284"/>
        <w:jc w:val="center"/>
        <w:rPr>
          <w:rFonts w:cs="Tahoma"/>
          <w:sz w:val="20"/>
          <w:szCs w:val="20"/>
        </w:rPr>
      </w:pPr>
    </w:p>
    <w:p w14:paraId="0DB2DFA8" w14:textId="77777777" w:rsidR="00C2459E" w:rsidRPr="00B4484B" w:rsidRDefault="00C2459E" w:rsidP="00C2459E">
      <w:pPr>
        <w:ind w:right="-284"/>
        <w:jc w:val="center"/>
        <w:rPr>
          <w:rFonts w:cs="Tahoma"/>
          <w:sz w:val="20"/>
          <w:szCs w:val="20"/>
        </w:rPr>
      </w:pPr>
    </w:p>
    <w:p w14:paraId="223AE695" w14:textId="77777777" w:rsidR="00C2459E" w:rsidRPr="00B4484B" w:rsidRDefault="00C2459E" w:rsidP="00C2459E">
      <w:pPr>
        <w:ind w:right="-284"/>
        <w:rPr>
          <w:rFonts w:cs="Tahoma"/>
          <w:sz w:val="20"/>
          <w:szCs w:val="20"/>
        </w:rPr>
      </w:pPr>
      <w:r w:rsidRPr="00B4484B">
        <w:rPr>
          <w:rFonts w:cs="Tahoma"/>
          <w:sz w:val="20"/>
          <w:szCs w:val="20"/>
        </w:rPr>
        <w:t xml:space="preserve">Obvezna priloga: </w:t>
      </w:r>
    </w:p>
    <w:p w14:paraId="48AC9E99" w14:textId="10D77946" w:rsidR="00C2459E" w:rsidRPr="00B4484B" w:rsidRDefault="00C2459E" w:rsidP="00303551">
      <w:pPr>
        <w:numPr>
          <w:ilvl w:val="0"/>
          <w:numId w:val="41"/>
        </w:numPr>
        <w:jc w:val="both"/>
        <w:rPr>
          <w:rFonts w:cs="Tahoma"/>
          <w:sz w:val="20"/>
          <w:szCs w:val="20"/>
        </w:rPr>
      </w:pPr>
      <w:r w:rsidRPr="00B4484B">
        <w:rPr>
          <w:rFonts w:cs="Tahoma"/>
          <w:sz w:val="20"/>
          <w:szCs w:val="20"/>
        </w:rPr>
        <w:t xml:space="preserve">tehnična dokumentacija proizvajalca ponujenega </w:t>
      </w:r>
      <w:r w:rsidR="0075664F" w:rsidRPr="00B4484B">
        <w:rPr>
          <w:rFonts w:cs="Tahoma"/>
          <w:sz w:val="20"/>
          <w:szCs w:val="20"/>
        </w:rPr>
        <w:t>čistilnega stroja</w:t>
      </w:r>
      <w:r w:rsidRPr="00B4484B">
        <w:rPr>
          <w:rFonts w:cs="Tahoma"/>
          <w:sz w:val="20"/>
          <w:szCs w:val="20"/>
        </w:rPr>
        <w:t xml:space="preserve"> (</w:t>
      </w:r>
      <w:r w:rsidR="0075664F" w:rsidRPr="00B4484B">
        <w:rPr>
          <w:rFonts w:cs="Tahoma"/>
          <w:sz w:val="20"/>
          <w:szCs w:val="20"/>
        </w:rPr>
        <w:t>opisi, katalogi, prospekti, brošure, tehnični podatki, slike</w:t>
      </w:r>
      <w:r w:rsidRPr="00B4484B">
        <w:rPr>
          <w:rFonts w:cs="Tahoma"/>
          <w:sz w:val="20"/>
          <w:szCs w:val="20"/>
        </w:rPr>
        <w:t xml:space="preserve">) </w:t>
      </w:r>
    </w:p>
    <w:bookmarkEnd w:id="17"/>
    <w:p w14:paraId="2D0F6731" w14:textId="2F7DC806" w:rsidR="00C2459E" w:rsidRPr="00B4484B" w:rsidRDefault="00C2459E" w:rsidP="002A2D45">
      <w:pPr>
        <w:keepNext/>
        <w:keepLines/>
        <w:spacing w:after="40"/>
        <w:jc w:val="both"/>
        <w:rPr>
          <w:rFonts w:cs="Tahoma"/>
          <w:i/>
          <w:sz w:val="18"/>
          <w:szCs w:val="20"/>
        </w:rPr>
      </w:pPr>
    </w:p>
    <w:p w14:paraId="076F66F9" w14:textId="57CE1B4C" w:rsidR="00C2459E" w:rsidRPr="00B4484B" w:rsidRDefault="00C2459E" w:rsidP="002A2D45">
      <w:pPr>
        <w:keepNext/>
        <w:keepLines/>
        <w:spacing w:after="40"/>
        <w:jc w:val="both"/>
        <w:rPr>
          <w:rFonts w:cs="Tahoma"/>
          <w:i/>
          <w:sz w:val="18"/>
          <w:szCs w:val="20"/>
        </w:rPr>
      </w:pPr>
    </w:p>
    <w:p w14:paraId="18FA1F55" w14:textId="4E90C8DC" w:rsidR="00C2459E" w:rsidRPr="00B4484B" w:rsidRDefault="00C2459E" w:rsidP="002A2D45">
      <w:pPr>
        <w:keepNext/>
        <w:keepLines/>
        <w:spacing w:after="40"/>
        <w:jc w:val="both"/>
        <w:rPr>
          <w:rFonts w:cs="Tahoma"/>
          <w:i/>
          <w:sz w:val="18"/>
          <w:szCs w:val="20"/>
        </w:rPr>
      </w:pPr>
    </w:p>
    <w:p w14:paraId="2376769E" w14:textId="12B144F2" w:rsidR="00C2459E" w:rsidRPr="00B4484B" w:rsidRDefault="00C2459E" w:rsidP="002A2D45">
      <w:pPr>
        <w:keepNext/>
        <w:keepLines/>
        <w:spacing w:after="40"/>
        <w:jc w:val="both"/>
        <w:rPr>
          <w:rFonts w:cs="Tahoma"/>
          <w:i/>
          <w:sz w:val="18"/>
          <w:szCs w:val="20"/>
        </w:rPr>
      </w:pPr>
    </w:p>
    <w:p w14:paraId="35AEBE93" w14:textId="0BD1CBE5" w:rsidR="00C2459E" w:rsidRPr="00B4484B" w:rsidRDefault="00C2459E" w:rsidP="002A2D45">
      <w:pPr>
        <w:keepNext/>
        <w:keepLines/>
        <w:spacing w:after="40"/>
        <w:jc w:val="both"/>
        <w:rPr>
          <w:rFonts w:cs="Tahoma"/>
          <w:i/>
          <w:sz w:val="18"/>
          <w:szCs w:val="20"/>
        </w:rPr>
      </w:pPr>
    </w:p>
    <w:p w14:paraId="0A87D667" w14:textId="35542C80" w:rsidR="0075664F" w:rsidRPr="00B4484B" w:rsidRDefault="0075664F">
      <w:pPr>
        <w:spacing w:after="200" w:line="276" w:lineRule="auto"/>
        <w:rPr>
          <w:rFonts w:cs="Tahoma"/>
          <w:i/>
          <w:sz w:val="18"/>
          <w:szCs w:val="20"/>
        </w:rPr>
      </w:pPr>
      <w:r w:rsidRPr="00B4484B">
        <w:rPr>
          <w:rFonts w:cs="Tahoma"/>
          <w:i/>
          <w:sz w:val="18"/>
          <w:szCs w:val="20"/>
        </w:rPr>
        <w:br w:type="page"/>
      </w: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C2459E" w:rsidRPr="00B4484B" w14:paraId="79914459" w14:textId="77777777" w:rsidTr="00513CCC">
        <w:tc>
          <w:tcPr>
            <w:tcW w:w="643" w:type="dxa"/>
            <w:tcBorders>
              <w:right w:val="nil"/>
            </w:tcBorders>
          </w:tcPr>
          <w:p w14:paraId="30E88C10" w14:textId="77777777" w:rsidR="00C2459E" w:rsidRPr="00B4484B" w:rsidRDefault="00C2459E" w:rsidP="00513CCC">
            <w:pPr>
              <w:keepNext/>
              <w:keepLines/>
              <w:jc w:val="both"/>
              <w:rPr>
                <w:rFonts w:cs="Tahoma"/>
                <w:sz w:val="20"/>
                <w:szCs w:val="20"/>
              </w:rPr>
            </w:pPr>
            <w:r w:rsidRPr="00B4484B">
              <w:rPr>
                <w:rFonts w:ascii="Times New Roman" w:hAnsi="Times New Roman"/>
                <w:sz w:val="20"/>
                <w:szCs w:val="20"/>
              </w:rPr>
              <w:lastRenderedPageBreak/>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295" w:type="dxa"/>
            <w:tcBorders>
              <w:left w:val="nil"/>
              <w:right w:val="single" w:sz="4" w:space="0" w:color="auto"/>
            </w:tcBorders>
            <w:vAlign w:val="bottom"/>
          </w:tcPr>
          <w:p w14:paraId="64521E0C" w14:textId="26BECA74" w:rsidR="00C2459E" w:rsidRPr="00B4484B" w:rsidRDefault="00C2459E" w:rsidP="00513CCC">
            <w:pPr>
              <w:keepNext/>
              <w:keepLines/>
              <w:rPr>
                <w:rFonts w:cs="Tahoma"/>
                <w:sz w:val="20"/>
                <w:szCs w:val="20"/>
              </w:rPr>
            </w:pPr>
            <w:r w:rsidRPr="00B4484B">
              <w:rPr>
                <w:rFonts w:cs="Tahoma"/>
                <w:sz w:val="20"/>
                <w:szCs w:val="20"/>
              </w:rPr>
              <w:t xml:space="preserve">TEHNIČNA SPECIFIKACIJA  </w:t>
            </w:r>
            <w:r w:rsidRPr="00B4484B">
              <w:rPr>
                <w:rFonts w:cs="Tahoma"/>
                <w:b/>
                <w:sz w:val="20"/>
                <w:szCs w:val="20"/>
              </w:rPr>
              <w:t xml:space="preserve">– SKLOP št. 2: </w:t>
            </w:r>
            <w:r w:rsidRPr="00B4484B">
              <w:rPr>
                <w:sz w:val="20"/>
                <w:szCs w:val="20"/>
              </w:rPr>
              <w:t xml:space="preserve"> </w:t>
            </w:r>
            <w:r w:rsidRPr="00B4484B">
              <w:rPr>
                <w:rFonts w:cs="Tahoma"/>
                <w:b/>
                <w:sz w:val="20"/>
                <w:szCs w:val="20"/>
              </w:rPr>
              <w:t>Čistilni stroj za GH Rog</w:t>
            </w:r>
          </w:p>
        </w:tc>
        <w:tc>
          <w:tcPr>
            <w:tcW w:w="851" w:type="dxa"/>
            <w:tcBorders>
              <w:top w:val="single" w:sz="4" w:space="0" w:color="auto"/>
              <w:left w:val="single" w:sz="4" w:space="0" w:color="auto"/>
              <w:bottom w:val="single" w:sz="4" w:space="0" w:color="auto"/>
              <w:right w:val="nil"/>
            </w:tcBorders>
          </w:tcPr>
          <w:p w14:paraId="3D57A334" w14:textId="77777777" w:rsidR="00C2459E" w:rsidRPr="00B4484B" w:rsidRDefault="00C2459E" w:rsidP="00513CCC">
            <w:pPr>
              <w:keepNext/>
              <w:keepLines/>
              <w:ind w:left="-74" w:right="-207"/>
              <w:jc w:val="both"/>
              <w:rPr>
                <w:rFonts w:cs="Tahoma"/>
                <w:b/>
                <w:iCs/>
                <w:sz w:val="20"/>
                <w:szCs w:val="20"/>
              </w:rPr>
            </w:pPr>
            <w:r w:rsidRPr="00B4484B">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661CCA7F" w14:textId="7A9A02CC" w:rsidR="00C2459E" w:rsidRPr="00B4484B" w:rsidRDefault="00C2459E" w:rsidP="00513CCC">
            <w:pPr>
              <w:keepNext/>
              <w:keepLines/>
              <w:ind w:right="-62"/>
              <w:jc w:val="both"/>
              <w:rPr>
                <w:rFonts w:cs="Tahoma"/>
                <w:b/>
                <w:iCs/>
                <w:sz w:val="20"/>
                <w:szCs w:val="20"/>
              </w:rPr>
            </w:pPr>
            <w:r w:rsidRPr="00B4484B">
              <w:rPr>
                <w:rFonts w:cs="Tahoma"/>
                <w:b/>
                <w:iCs/>
                <w:sz w:val="20"/>
                <w:szCs w:val="20"/>
              </w:rPr>
              <w:t xml:space="preserve"> 5/2  </w:t>
            </w:r>
          </w:p>
        </w:tc>
      </w:tr>
    </w:tbl>
    <w:p w14:paraId="451F6069" w14:textId="0FCD435D" w:rsidR="0075664F" w:rsidRPr="00B4484B" w:rsidRDefault="0075664F" w:rsidP="0075664F">
      <w:pPr>
        <w:ind w:right="-284"/>
        <w:rPr>
          <w:rFonts w:cs="Tahoma"/>
          <w:b/>
          <w:sz w:val="20"/>
          <w:szCs w:val="20"/>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6374"/>
        <w:gridCol w:w="2693"/>
        <w:gridCol w:w="80"/>
        <w:gridCol w:w="204"/>
      </w:tblGrid>
      <w:tr w:rsidR="0075664F" w:rsidRPr="00B4484B" w14:paraId="7FBFBEE5" w14:textId="77777777" w:rsidTr="000D32BA">
        <w:trPr>
          <w:trHeight w:val="737"/>
          <w:jc w:val="center"/>
        </w:trPr>
        <w:tc>
          <w:tcPr>
            <w:tcW w:w="9351" w:type="dxa"/>
            <w:gridSpan w:val="4"/>
            <w:shd w:val="clear" w:color="auto" w:fill="D9D9D9" w:themeFill="background1" w:themeFillShade="D9"/>
            <w:vAlign w:val="center"/>
          </w:tcPr>
          <w:p w14:paraId="0757DD53" w14:textId="77777777" w:rsidR="000D32BA" w:rsidRPr="00B4484B" w:rsidRDefault="0075664F" w:rsidP="000D32BA">
            <w:pPr>
              <w:jc w:val="center"/>
              <w:rPr>
                <w:rFonts w:cs="Tahoma"/>
                <w:b/>
                <w:sz w:val="20"/>
                <w:szCs w:val="20"/>
              </w:rPr>
            </w:pPr>
            <w:r w:rsidRPr="00B4484B">
              <w:rPr>
                <w:rFonts w:cs="Tahoma"/>
                <w:b/>
                <w:sz w:val="20"/>
                <w:szCs w:val="20"/>
              </w:rPr>
              <w:t>TEHNIČNA SPECIFIKACIJA – SKLOP št. 2: Čistilni stroj za GH Rog</w:t>
            </w:r>
            <w:r w:rsidR="000D32BA" w:rsidRPr="00B4484B">
              <w:rPr>
                <w:rFonts w:cs="Tahoma"/>
                <w:b/>
                <w:sz w:val="20"/>
                <w:szCs w:val="20"/>
              </w:rPr>
              <w:t xml:space="preserve"> </w:t>
            </w:r>
          </w:p>
          <w:p w14:paraId="582ADF27" w14:textId="7D217379" w:rsidR="0075664F" w:rsidRPr="00B4484B" w:rsidRDefault="000D32BA" w:rsidP="000D32BA">
            <w:pPr>
              <w:jc w:val="center"/>
              <w:rPr>
                <w:rFonts w:cs="Tahoma"/>
                <w:b/>
                <w:sz w:val="20"/>
                <w:szCs w:val="20"/>
              </w:rPr>
            </w:pPr>
            <w:r w:rsidRPr="00B4484B">
              <w:rPr>
                <w:rFonts w:cs="Tahoma"/>
                <w:bCs/>
                <w:sz w:val="20"/>
                <w:szCs w:val="20"/>
              </w:rPr>
              <w:t>(</w:t>
            </w:r>
            <w:r w:rsidRPr="00B4484B">
              <w:rPr>
                <w:rFonts w:cs="Tahoma"/>
                <w:bCs/>
                <w:color w:val="000000"/>
                <w:sz w:val="20"/>
                <w:szCs w:val="20"/>
              </w:rPr>
              <w:t>Akumulatorski čistilni stroj z delovno širino 85 cm ali več)</w:t>
            </w:r>
          </w:p>
        </w:tc>
      </w:tr>
      <w:tr w:rsidR="0075664F" w:rsidRPr="00B4484B" w14:paraId="0FB43F40" w14:textId="77777777" w:rsidTr="000D32BA">
        <w:trPr>
          <w:trHeight w:val="1068"/>
          <w:jc w:val="center"/>
        </w:trPr>
        <w:tc>
          <w:tcPr>
            <w:tcW w:w="6374" w:type="dxa"/>
            <w:shd w:val="clear" w:color="auto" w:fill="auto"/>
          </w:tcPr>
          <w:p w14:paraId="5FC26F77" w14:textId="77777777" w:rsidR="0075664F" w:rsidRPr="00B4484B" w:rsidRDefault="0075664F" w:rsidP="0075664F">
            <w:pPr>
              <w:spacing w:line="276" w:lineRule="auto"/>
              <w:rPr>
                <w:rFonts w:eastAsia="Calibri" w:cs="Tahoma"/>
                <w:b/>
                <w:sz w:val="20"/>
                <w:szCs w:val="20"/>
                <w:u w:val="single"/>
                <w:lang w:eastAsia="en-US"/>
              </w:rPr>
            </w:pPr>
          </w:p>
        </w:tc>
        <w:tc>
          <w:tcPr>
            <w:tcW w:w="2977" w:type="dxa"/>
            <w:gridSpan w:val="3"/>
          </w:tcPr>
          <w:p w14:paraId="413B0178" w14:textId="77777777" w:rsidR="0075664F" w:rsidRPr="00B4484B" w:rsidRDefault="0075664F" w:rsidP="0075664F">
            <w:pPr>
              <w:spacing w:after="200" w:line="276" w:lineRule="auto"/>
              <w:jc w:val="center"/>
              <w:rPr>
                <w:rFonts w:eastAsia="Calibri" w:cs="Tahoma"/>
                <w:b/>
                <w:sz w:val="20"/>
                <w:szCs w:val="20"/>
                <w:lang w:eastAsia="en-US"/>
              </w:rPr>
            </w:pPr>
            <w:r w:rsidRPr="00B4484B">
              <w:rPr>
                <w:rFonts w:eastAsia="Calibri" w:cs="Tahoma"/>
                <w:b/>
                <w:sz w:val="20"/>
                <w:szCs w:val="20"/>
                <w:lang w:eastAsia="en-US"/>
              </w:rPr>
              <w:t>Izpolni ponudnik z navedbo oziroma načinom izpolnitve posamezne zahteve</w:t>
            </w:r>
          </w:p>
        </w:tc>
      </w:tr>
      <w:tr w:rsidR="0075664F" w:rsidRPr="00B4484B" w14:paraId="658F8270" w14:textId="77777777" w:rsidTr="000D32BA">
        <w:trPr>
          <w:trHeight w:val="765"/>
          <w:jc w:val="center"/>
        </w:trPr>
        <w:tc>
          <w:tcPr>
            <w:tcW w:w="6374" w:type="dxa"/>
            <w:shd w:val="clear" w:color="auto" w:fill="auto"/>
          </w:tcPr>
          <w:p w14:paraId="10EB27E2" w14:textId="59113A66" w:rsidR="0075664F" w:rsidRPr="00B4484B" w:rsidRDefault="0075664F" w:rsidP="0075664F">
            <w:pPr>
              <w:spacing w:line="276" w:lineRule="auto"/>
              <w:rPr>
                <w:rFonts w:eastAsia="Calibri" w:cs="Tahoma"/>
                <w:b/>
                <w:sz w:val="20"/>
                <w:szCs w:val="20"/>
                <w:u w:val="single"/>
                <w:lang w:eastAsia="en-US"/>
              </w:rPr>
            </w:pPr>
            <w:r w:rsidRPr="00B4484B">
              <w:rPr>
                <w:rFonts w:cs="Tahoma"/>
                <w:sz w:val="20"/>
                <w:szCs w:val="20"/>
              </w:rPr>
              <w:t>Znamka</w:t>
            </w:r>
            <w:r w:rsidR="000D32BA" w:rsidRPr="00B4484B">
              <w:rPr>
                <w:rFonts w:cs="Tahoma"/>
                <w:sz w:val="20"/>
                <w:szCs w:val="20"/>
              </w:rPr>
              <w:t>/proizvajalec čistilnega stroja</w:t>
            </w:r>
            <w:r w:rsidRPr="00B4484B">
              <w:rPr>
                <w:rFonts w:cs="Tahoma"/>
                <w:sz w:val="20"/>
                <w:szCs w:val="20"/>
              </w:rPr>
              <w:t>:</w:t>
            </w:r>
          </w:p>
        </w:tc>
        <w:tc>
          <w:tcPr>
            <w:tcW w:w="2977" w:type="dxa"/>
            <w:gridSpan w:val="3"/>
          </w:tcPr>
          <w:p w14:paraId="2865D455" w14:textId="77777777" w:rsidR="0075664F" w:rsidRPr="00B4484B" w:rsidRDefault="0075664F" w:rsidP="0075664F">
            <w:pPr>
              <w:spacing w:after="200" w:line="276" w:lineRule="auto"/>
              <w:jc w:val="center"/>
              <w:rPr>
                <w:rFonts w:eastAsia="Calibri" w:cs="Tahoma"/>
                <w:b/>
                <w:sz w:val="20"/>
                <w:szCs w:val="20"/>
                <w:lang w:eastAsia="en-US"/>
              </w:rPr>
            </w:pPr>
          </w:p>
        </w:tc>
      </w:tr>
      <w:tr w:rsidR="0075664F" w:rsidRPr="00B4484B" w14:paraId="7BED7F7F" w14:textId="77777777" w:rsidTr="000D32BA">
        <w:trPr>
          <w:trHeight w:val="765"/>
          <w:jc w:val="center"/>
        </w:trPr>
        <w:tc>
          <w:tcPr>
            <w:tcW w:w="6374" w:type="dxa"/>
            <w:shd w:val="clear" w:color="auto" w:fill="auto"/>
          </w:tcPr>
          <w:p w14:paraId="4D8C006B" w14:textId="53F2DBAB" w:rsidR="0075664F" w:rsidRPr="00B4484B" w:rsidRDefault="0075664F" w:rsidP="0075664F">
            <w:pPr>
              <w:spacing w:line="276" w:lineRule="auto"/>
              <w:rPr>
                <w:rFonts w:eastAsia="Calibri" w:cs="Tahoma"/>
                <w:b/>
                <w:sz w:val="20"/>
                <w:szCs w:val="20"/>
                <w:u w:val="single"/>
                <w:lang w:eastAsia="en-US"/>
              </w:rPr>
            </w:pPr>
            <w:r w:rsidRPr="00B4484B">
              <w:rPr>
                <w:rFonts w:cs="Tahoma"/>
                <w:sz w:val="20"/>
                <w:szCs w:val="20"/>
              </w:rPr>
              <w:t>Tip</w:t>
            </w:r>
            <w:r w:rsidR="000D32BA" w:rsidRPr="00B4484B">
              <w:rPr>
                <w:rFonts w:cs="Tahoma"/>
                <w:sz w:val="20"/>
                <w:szCs w:val="20"/>
              </w:rPr>
              <w:t>/tovarniška oznaka</w:t>
            </w:r>
            <w:r w:rsidRPr="00B4484B">
              <w:rPr>
                <w:rFonts w:cs="Tahoma"/>
                <w:sz w:val="20"/>
                <w:szCs w:val="20"/>
              </w:rPr>
              <w:t xml:space="preserve"> </w:t>
            </w:r>
            <w:r w:rsidR="000D32BA" w:rsidRPr="00B4484B">
              <w:rPr>
                <w:rFonts w:cs="Tahoma"/>
                <w:sz w:val="20"/>
                <w:szCs w:val="20"/>
              </w:rPr>
              <w:t>čistilnega stroja</w:t>
            </w:r>
            <w:r w:rsidRPr="00B4484B">
              <w:rPr>
                <w:rFonts w:cs="Tahoma"/>
                <w:sz w:val="20"/>
                <w:szCs w:val="20"/>
              </w:rPr>
              <w:t>:</w:t>
            </w:r>
          </w:p>
        </w:tc>
        <w:tc>
          <w:tcPr>
            <w:tcW w:w="2977" w:type="dxa"/>
            <w:gridSpan w:val="3"/>
          </w:tcPr>
          <w:p w14:paraId="0EF8DAC5" w14:textId="77777777" w:rsidR="0075664F" w:rsidRPr="00B4484B" w:rsidRDefault="0075664F" w:rsidP="0075664F">
            <w:pPr>
              <w:spacing w:after="200" w:line="276" w:lineRule="auto"/>
              <w:jc w:val="center"/>
              <w:rPr>
                <w:rFonts w:eastAsia="Calibri" w:cs="Tahoma"/>
                <w:b/>
                <w:sz w:val="20"/>
                <w:szCs w:val="20"/>
                <w:lang w:eastAsia="en-US"/>
              </w:rPr>
            </w:pPr>
          </w:p>
        </w:tc>
      </w:tr>
      <w:tr w:rsidR="0075664F" w:rsidRPr="00B4484B" w14:paraId="7FE6520A" w14:textId="77777777" w:rsidTr="000D32BA">
        <w:trPr>
          <w:trHeight w:val="765"/>
          <w:jc w:val="center"/>
        </w:trPr>
        <w:tc>
          <w:tcPr>
            <w:tcW w:w="6374" w:type="dxa"/>
            <w:shd w:val="clear" w:color="auto" w:fill="auto"/>
          </w:tcPr>
          <w:p w14:paraId="6141135C" w14:textId="77777777" w:rsidR="0075664F" w:rsidRPr="00B4484B" w:rsidRDefault="0075664F" w:rsidP="0075664F">
            <w:pPr>
              <w:spacing w:line="276" w:lineRule="auto"/>
              <w:rPr>
                <w:rFonts w:eastAsia="Calibri" w:cs="Tahoma"/>
                <w:b/>
                <w:sz w:val="20"/>
                <w:szCs w:val="20"/>
                <w:u w:val="single"/>
                <w:lang w:eastAsia="en-US"/>
              </w:rPr>
            </w:pPr>
            <w:r w:rsidRPr="00B4484B">
              <w:rPr>
                <w:rFonts w:cs="Tahoma"/>
                <w:sz w:val="20"/>
                <w:szCs w:val="20"/>
              </w:rPr>
              <w:t>Izvedenka:</w:t>
            </w:r>
          </w:p>
        </w:tc>
        <w:tc>
          <w:tcPr>
            <w:tcW w:w="2977" w:type="dxa"/>
            <w:gridSpan w:val="3"/>
          </w:tcPr>
          <w:p w14:paraId="1890A3BD" w14:textId="77777777" w:rsidR="0075664F" w:rsidRPr="00B4484B" w:rsidRDefault="0075664F" w:rsidP="0075664F">
            <w:pPr>
              <w:spacing w:after="200" w:line="276" w:lineRule="auto"/>
              <w:jc w:val="center"/>
              <w:rPr>
                <w:rFonts w:eastAsia="Calibri" w:cs="Tahoma"/>
                <w:b/>
                <w:sz w:val="20"/>
                <w:szCs w:val="20"/>
                <w:lang w:eastAsia="en-US"/>
              </w:rPr>
            </w:pPr>
          </w:p>
        </w:tc>
      </w:tr>
      <w:tr w:rsidR="0075664F" w:rsidRPr="00B4484B" w14:paraId="55770DBA" w14:textId="77777777" w:rsidTr="000D32BA">
        <w:trPr>
          <w:trHeight w:val="335"/>
          <w:jc w:val="center"/>
        </w:trPr>
        <w:tc>
          <w:tcPr>
            <w:tcW w:w="6374" w:type="dxa"/>
            <w:shd w:val="clear" w:color="auto" w:fill="auto"/>
            <w:vAlign w:val="center"/>
          </w:tcPr>
          <w:p w14:paraId="41E6354E" w14:textId="77777777" w:rsidR="0075664F" w:rsidRPr="00B4484B" w:rsidRDefault="0075664F" w:rsidP="0075664F">
            <w:pPr>
              <w:rPr>
                <w:rFonts w:cs="Tahoma"/>
                <w:color w:val="000000"/>
                <w:sz w:val="20"/>
                <w:szCs w:val="20"/>
              </w:rPr>
            </w:pPr>
            <w:r w:rsidRPr="00B4484B">
              <w:rPr>
                <w:rFonts w:cs="Tahoma"/>
                <w:color w:val="000000"/>
                <w:sz w:val="20"/>
                <w:szCs w:val="20"/>
              </w:rPr>
              <w:t>Akumulatorski čistilni stroj z delovno širino 85 cm ali več</w:t>
            </w:r>
          </w:p>
        </w:tc>
        <w:tc>
          <w:tcPr>
            <w:tcW w:w="2977" w:type="dxa"/>
            <w:gridSpan w:val="3"/>
            <w:vAlign w:val="center"/>
          </w:tcPr>
          <w:p w14:paraId="3797CBED" w14:textId="77777777" w:rsidR="0075664F" w:rsidRPr="00B4484B" w:rsidRDefault="0075664F" w:rsidP="0075664F">
            <w:pPr>
              <w:spacing w:line="276" w:lineRule="auto"/>
              <w:rPr>
                <w:rFonts w:eastAsia="Calibri" w:cs="Tahoma"/>
                <w:b/>
                <w:sz w:val="20"/>
                <w:szCs w:val="20"/>
                <w:lang w:eastAsia="en-US"/>
              </w:rPr>
            </w:pPr>
          </w:p>
        </w:tc>
      </w:tr>
      <w:tr w:rsidR="0075664F" w:rsidRPr="00B4484B" w14:paraId="0C68B321" w14:textId="77777777" w:rsidTr="000D32BA">
        <w:trPr>
          <w:trHeight w:val="335"/>
          <w:jc w:val="center"/>
        </w:trPr>
        <w:tc>
          <w:tcPr>
            <w:tcW w:w="6374" w:type="dxa"/>
            <w:shd w:val="clear" w:color="auto" w:fill="auto"/>
            <w:vAlign w:val="center"/>
          </w:tcPr>
          <w:p w14:paraId="53566F1D" w14:textId="77777777" w:rsidR="0075664F" w:rsidRPr="00B4484B" w:rsidRDefault="0075664F" w:rsidP="0075664F">
            <w:pPr>
              <w:rPr>
                <w:rFonts w:cs="Tahoma"/>
                <w:color w:val="000000"/>
                <w:sz w:val="20"/>
                <w:szCs w:val="20"/>
              </w:rPr>
            </w:pPr>
            <w:r w:rsidRPr="00B4484B">
              <w:rPr>
                <w:rFonts w:cs="Tahoma"/>
                <w:color w:val="000000"/>
                <w:sz w:val="20"/>
                <w:szCs w:val="20"/>
              </w:rPr>
              <w:t xml:space="preserve">Čistilni stroj s kabino (zaščito nad glavo s sprednjo šipo ali </w:t>
            </w:r>
            <w:proofErr w:type="spellStart"/>
            <w:r w:rsidRPr="00B4484B">
              <w:rPr>
                <w:rFonts w:cs="Tahoma"/>
                <w:color w:val="000000"/>
                <w:sz w:val="20"/>
                <w:szCs w:val="20"/>
              </w:rPr>
              <w:t>pleksi</w:t>
            </w:r>
            <w:proofErr w:type="spellEnd"/>
            <w:r w:rsidRPr="00B4484B">
              <w:rPr>
                <w:rFonts w:cs="Tahoma"/>
                <w:color w:val="000000"/>
                <w:sz w:val="20"/>
                <w:szCs w:val="20"/>
              </w:rPr>
              <w:t xml:space="preserve"> steklom)</w:t>
            </w:r>
          </w:p>
        </w:tc>
        <w:tc>
          <w:tcPr>
            <w:tcW w:w="2977" w:type="dxa"/>
            <w:gridSpan w:val="3"/>
            <w:vAlign w:val="center"/>
          </w:tcPr>
          <w:p w14:paraId="35F17D82" w14:textId="77777777" w:rsidR="0075664F" w:rsidRPr="00B4484B" w:rsidRDefault="0075664F" w:rsidP="0075664F">
            <w:pPr>
              <w:spacing w:line="276" w:lineRule="auto"/>
              <w:rPr>
                <w:rFonts w:eastAsia="Calibri" w:cs="Tahoma"/>
                <w:b/>
                <w:sz w:val="20"/>
                <w:szCs w:val="20"/>
                <w:lang w:eastAsia="en-US"/>
              </w:rPr>
            </w:pPr>
          </w:p>
        </w:tc>
      </w:tr>
      <w:tr w:rsidR="0075664F" w:rsidRPr="00B4484B" w14:paraId="7B337C53" w14:textId="77777777" w:rsidTr="000D32BA">
        <w:trPr>
          <w:trHeight w:val="335"/>
          <w:jc w:val="center"/>
        </w:trPr>
        <w:tc>
          <w:tcPr>
            <w:tcW w:w="6374" w:type="dxa"/>
            <w:shd w:val="clear" w:color="auto" w:fill="auto"/>
            <w:vAlign w:val="center"/>
          </w:tcPr>
          <w:p w14:paraId="27ACB6BB" w14:textId="77777777" w:rsidR="0075664F" w:rsidRPr="00B4484B" w:rsidRDefault="0075664F" w:rsidP="0075664F">
            <w:pPr>
              <w:rPr>
                <w:rFonts w:cs="Tahoma"/>
                <w:color w:val="000000"/>
                <w:sz w:val="20"/>
                <w:szCs w:val="20"/>
              </w:rPr>
            </w:pPr>
            <w:r w:rsidRPr="00B4484B">
              <w:rPr>
                <w:rFonts w:cs="Tahoma"/>
                <w:color w:val="000000"/>
                <w:sz w:val="20"/>
                <w:szCs w:val="20"/>
              </w:rPr>
              <w:t>Delovna avtonomija stroja min. 3,5 h</w:t>
            </w:r>
          </w:p>
        </w:tc>
        <w:tc>
          <w:tcPr>
            <w:tcW w:w="2977" w:type="dxa"/>
            <w:gridSpan w:val="3"/>
            <w:vAlign w:val="center"/>
          </w:tcPr>
          <w:p w14:paraId="27EAF130" w14:textId="77777777" w:rsidR="0075664F" w:rsidRPr="00B4484B" w:rsidRDefault="0075664F" w:rsidP="0075664F">
            <w:pPr>
              <w:spacing w:line="276" w:lineRule="auto"/>
              <w:rPr>
                <w:rFonts w:eastAsia="Calibri" w:cs="Tahoma"/>
                <w:b/>
                <w:sz w:val="20"/>
                <w:szCs w:val="20"/>
                <w:lang w:eastAsia="en-US"/>
              </w:rPr>
            </w:pPr>
          </w:p>
        </w:tc>
      </w:tr>
      <w:tr w:rsidR="0075664F" w:rsidRPr="00B4484B" w14:paraId="157DB13B" w14:textId="77777777" w:rsidTr="000D32BA">
        <w:trPr>
          <w:trHeight w:val="335"/>
          <w:jc w:val="center"/>
        </w:trPr>
        <w:tc>
          <w:tcPr>
            <w:tcW w:w="6374" w:type="dxa"/>
            <w:shd w:val="clear" w:color="auto" w:fill="auto"/>
            <w:vAlign w:val="center"/>
          </w:tcPr>
          <w:p w14:paraId="01357DB5" w14:textId="3A4E9547" w:rsidR="0075664F" w:rsidRPr="00B4484B" w:rsidRDefault="0075664F" w:rsidP="0075664F">
            <w:pPr>
              <w:rPr>
                <w:rFonts w:cs="Tahoma"/>
                <w:color w:val="000000"/>
                <w:sz w:val="20"/>
                <w:szCs w:val="20"/>
              </w:rPr>
            </w:pPr>
            <w:r w:rsidRPr="00B4484B">
              <w:rPr>
                <w:rFonts w:cs="Tahoma"/>
                <w:color w:val="000000"/>
                <w:sz w:val="20"/>
                <w:szCs w:val="20"/>
              </w:rPr>
              <w:t xml:space="preserve">Pritisk krtač na površino od </w:t>
            </w:r>
            <w:r w:rsidR="00A343D9">
              <w:rPr>
                <w:rFonts w:cs="Tahoma"/>
                <w:color w:val="000000"/>
                <w:sz w:val="20"/>
                <w:szCs w:val="20"/>
              </w:rPr>
              <w:t xml:space="preserve">100 </w:t>
            </w:r>
            <w:r w:rsidRPr="00B4484B">
              <w:rPr>
                <w:rFonts w:cs="Tahoma"/>
                <w:color w:val="000000"/>
                <w:sz w:val="20"/>
                <w:szCs w:val="20"/>
              </w:rPr>
              <w:t>do 150 kg</w:t>
            </w:r>
          </w:p>
        </w:tc>
        <w:tc>
          <w:tcPr>
            <w:tcW w:w="2977" w:type="dxa"/>
            <w:gridSpan w:val="3"/>
            <w:vAlign w:val="center"/>
          </w:tcPr>
          <w:p w14:paraId="7C243E79" w14:textId="77777777" w:rsidR="0075664F" w:rsidRPr="00B4484B" w:rsidRDefault="0075664F" w:rsidP="0075664F">
            <w:pPr>
              <w:spacing w:line="276" w:lineRule="auto"/>
              <w:rPr>
                <w:rFonts w:eastAsia="Calibri" w:cs="Tahoma"/>
                <w:b/>
                <w:sz w:val="20"/>
                <w:szCs w:val="20"/>
                <w:lang w:eastAsia="en-US"/>
              </w:rPr>
            </w:pPr>
          </w:p>
        </w:tc>
      </w:tr>
      <w:tr w:rsidR="0075664F" w:rsidRPr="00B4484B" w14:paraId="583A2819" w14:textId="77777777" w:rsidTr="000D32BA">
        <w:trPr>
          <w:trHeight w:val="335"/>
          <w:jc w:val="center"/>
        </w:trPr>
        <w:tc>
          <w:tcPr>
            <w:tcW w:w="6374" w:type="dxa"/>
            <w:shd w:val="clear" w:color="auto" w:fill="auto"/>
            <w:vAlign w:val="center"/>
          </w:tcPr>
          <w:p w14:paraId="1204DA76" w14:textId="2D9B8D89" w:rsidR="0075664F" w:rsidRPr="00B4484B" w:rsidRDefault="0075664F" w:rsidP="0075664F">
            <w:pPr>
              <w:rPr>
                <w:rFonts w:cs="Tahoma"/>
                <w:color w:val="000000"/>
                <w:sz w:val="20"/>
                <w:szCs w:val="20"/>
              </w:rPr>
            </w:pPr>
            <w:r w:rsidRPr="00B4484B">
              <w:rPr>
                <w:rFonts w:cs="Tahoma"/>
                <w:color w:val="000000"/>
                <w:sz w:val="20"/>
                <w:szCs w:val="20"/>
              </w:rPr>
              <w:t xml:space="preserve">Delovna hitrost stroja min. </w:t>
            </w:r>
            <w:r w:rsidR="00A343D9">
              <w:rPr>
                <w:rFonts w:cs="Tahoma"/>
                <w:color w:val="000000"/>
                <w:sz w:val="20"/>
                <w:szCs w:val="20"/>
              </w:rPr>
              <w:t xml:space="preserve">6 </w:t>
            </w:r>
            <w:r w:rsidRPr="00B4484B">
              <w:rPr>
                <w:rFonts w:cs="Tahoma"/>
                <w:color w:val="000000"/>
                <w:sz w:val="20"/>
                <w:szCs w:val="20"/>
              </w:rPr>
              <w:t>m/h</w:t>
            </w:r>
          </w:p>
        </w:tc>
        <w:tc>
          <w:tcPr>
            <w:tcW w:w="2977" w:type="dxa"/>
            <w:gridSpan w:val="3"/>
            <w:vAlign w:val="center"/>
          </w:tcPr>
          <w:p w14:paraId="5F3D92EB" w14:textId="77777777" w:rsidR="0075664F" w:rsidRPr="00B4484B" w:rsidRDefault="0075664F" w:rsidP="0075664F">
            <w:pPr>
              <w:spacing w:line="276" w:lineRule="auto"/>
              <w:rPr>
                <w:rFonts w:eastAsia="Calibri" w:cs="Tahoma"/>
                <w:b/>
                <w:sz w:val="20"/>
                <w:szCs w:val="20"/>
                <w:lang w:eastAsia="en-US"/>
              </w:rPr>
            </w:pPr>
          </w:p>
        </w:tc>
      </w:tr>
      <w:tr w:rsidR="0075664F" w:rsidRPr="00B4484B" w14:paraId="2159D688" w14:textId="77777777" w:rsidTr="000D32BA">
        <w:trPr>
          <w:trHeight w:val="335"/>
          <w:jc w:val="center"/>
        </w:trPr>
        <w:tc>
          <w:tcPr>
            <w:tcW w:w="6374" w:type="dxa"/>
            <w:shd w:val="clear" w:color="auto" w:fill="auto"/>
            <w:vAlign w:val="center"/>
          </w:tcPr>
          <w:p w14:paraId="4A21220B" w14:textId="77777777" w:rsidR="0075664F" w:rsidRPr="00B4484B" w:rsidRDefault="0075664F" w:rsidP="0075664F">
            <w:pPr>
              <w:rPr>
                <w:rFonts w:cs="Tahoma"/>
                <w:color w:val="000000"/>
                <w:sz w:val="20"/>
                <w:szCs w:val="20"/>
              </w:rPr>
            </w:pPr>
            <w:r w:rsidRPr="00B4484B">
              <w:rPr>
                <w:rFonts w:cs="Tahoma"/>
                <w:color w:val="000000"/>
                <w:sz w:val="20"/>
                <w:szCs w:val="20"/>
              </w:rPr>
              <w:t>Ergonomski sedež z naslonjalom za roke in varnostnim pasom</w:t>
            </w:r>
          </w:p>
        </w:tc>
        <w:tc>
          <w:tcPr>
            <w:tcW w:w="2977" w:type="dxa"/>
            <w:gridSpan w:val="3"/>
            <w:vAlign w:val="center"/>
          </w:tcPr>
          <w:p w14:paraId="7423ED77" w14:textId="77777777" w:rsidR="0075664F" w:rsidRPr="00B4484B" w:rsidRDefault="0075664F" w:rsidP="0075664F">
            <w:pPr>
              <w:spacing w:line="276" w:lineRule="auto"/>
              <w:rPr>
                <w:rFonts w:eastAsia="Calibri" w:cs="Tahoma"/>
                <w:b/>
                <w:sz w:val="20"/>
                <w:szCs w:val="20"/>
                <w:lang w:eastAsia="en-US"/>
              </w:rPr>
            </w:pPr>
          </w:p>
        </w:tc>
      </w:tr>
      <w:tr w:rsidR="0075664F" w:rsidRPr="00B4484B" w14:paraId="5C9AAB16" w14:textId="77777777" w:rsidTr="000D32BA">
        <w:trPr>
          <w:trHeight w:val="335"/>
          <w:jc w:val="center"/>
        </w:trPr>
        <w:tc>
          <w:tcPr>
            <w:tcW w:w="6374" w:type="dxa"/>
            <w:shd w:val="clear" w:color="auto" w:fill="auto"/>
            <w:vAlign w:val="center"/>
          </w:tcPr>
          <w:p w14:paraId="0E87F341" w14:textId="1BCFBB2F" w:rsidR="0075664F" w:rsidRPr="00B4484B" w:rsidRDefault="0075664F" w:rsidP="0075664F">
            <w:pPr>
              <w:rPr>
                <w:rFonts w:cs="Tahoma"/>
                <w:color w:val="000000"/>
                <w:sz w:val="20"/>
                <w:szCs w:val="20"/>
              </w:rPr>
            </w:pPr>
            <w:r w:rsidRPr="00B4484B">
              <w:rPr>
                <w:rFonts w:cs="Tahoma"/>
                <w:color w:val="000000"/>
                <w:sz w:val="20"/>
                <w:szCs w:val="20"/>
              </w:rPr>
              <w:t xml:space="preserve">Posoda za čisto vodo min. </w:t>
            </w:r>
            <w:r w:rsidR="00A343D9">
              <w:rPr>
                <w:rFonts w:cs="Tahoma"/>
                <w:color w:val="000000"/>
                <w:sz w:val="20"/>
                <w:szCs w:val="20"/>
              </w:rPr>
              <w:t xml:space="preserve">150 </w:t>
            </w:r>
            <w:r w:rsidRPr="00B4484B">
              <w:rPr>
                <w:rFonts w:cs="Tahoma"/>
                <w:color w:val="000000"/>
                <w:sz w:val="20"/>
                <w:szCs w:val="20"/>
              </w:rPr>
              <w:t xml:space="preserve">L </w:t>
            </w:r>
          </w:p>
        </w:tc>
        <w:tc>
          <w:tcPr>
            <w:tcW w:w="2977" w:type="dxa"/>
            <w:gridSpan w:val="3"/>
            <w:vAlign w:val="center"/>
          </w:tcPr>
          <w:p w14:paraId="108BC1E8" w14:textId="77777777" w:rsidR="0075664F" w:rsidRPr="00B4484B" w:rsidRDefault="0075664F" w:rsidP="0075664F">
            <w:pPr>
              <w:spacing w:line="276" w:lineRule="auto"/>
              <w:rPr>
                <w:rFonts w:eastAsia="Calibri" w:cs="Tahoma"/>
                <w:b/>
                <w:sz w:val="20"/>
                <w:szCs w:val="20"/>
                <w:lang w:eastAsia="en-US"/>
              </w:rPr>
            </w:pPr>
          </w:p>
        </w:tc>
      </w:tr>
      <w:tr w:rsidR="0075664F" w:rsidRPr="00B4484B" w14:paraId="74250FD0" w14:textId="77777777" w:rsidTr="000D32BA">
        <w:trPr>
          <w:trHeight w:val="335"/>
          <w:jc w:val="center"/>
        </w:trPr>
        <w:tc>
          <w:tcPr>
            <w:tcW w:w="6374" w:type="dxa"/>
            <w:shd w:val="clear" w:color="auto" w:fill="auto"/>
            <w:vAlign w:val="center"/>
          </w:tcPr>
          <w:p w14:paraId="34A2419C" w14:textId="06E6D2C1" w:rsidR="0075664F" w:rsidRPr="00B4484B" w:rsidRDefault="0075664F" w:rsidP="0075664F">
            <w:pPr>
              <w:rPr>
                <w:rFonts w:cs="Tahoma"/>
                <w:color w:val="000000"/>
                <w:sz w:val="20"/>
                <w:szCs w:val="20"/>
              </w:rPr>
            </w:pPr>
            <w:r w:rsidRPr="00B4484B">
              <w:rPr>
                <w:rFonts w:cs="Tahoma"/>
                <w:color w:val="000000"/>
                <w:sz w:val="20"/>
                <w:szCs w:val="20"/>
              </w:rPr>
              <w:t>Posoda z odpadno vodo min. 1</w:t>
            </w:r>
            <w:r w:rsidR="00A343D9">
              <w:rPr>
                <w:rFonts w:cs="Tahoma"/>
                <w:color w:val="000000"/>
                <w:sz w:val="20"/>
                <w:szCs w:val="20"/>
              </w:rPr>
              <w:t xml:space="preserve">50 </w:t>
            </w:r>
            <w:r w:rsidRPr="00B4484B">
              <w:rPr>
                <w:rFonts w:cs="Tahoma"/>
                <w:color w:val="000000"/>
                <w:sz w:val="20"/>
                <w:szCs w:val="20"/>
              </w:rPr>
              <w:t>L</w:t>
            </w:r>
          </w:p>
        </w:tc>
        <w:tc>
          <w:tcPr>
            <w:tcW w:w="2977" w:type="dxa"/>
            <w:gridSpan w:val="3"/>
            <w:vAlign w:val="center"/>
          </w:tcPr>
          <w:p w14:paraId="4FBBD69C" w14:textId="77777777" w:rsidR="0075664F" w:rsidRPr="00B4484B" w:rsidRDefault="0075664F" w:rsidP="0075664F">
            <w:pPr>
              <w:spacing w:line="276" w:lineRule="auto"/>
              <w:rPr>
                <w:rFonts w:eastAsia="Calibri" w:cs="Tahoma"/>
                <w:b/>
                <w:sz w:val="20"/>
                <w:szCs w:val="20"/>
                <w:lang w:eastAsia="en-US"/>
              </w:rPr>
            </w:pPr>
          </w:p>
        </w:tc>
      </w:tr>
      <w:tr w:rsidR="0075664F" w:rsidRPr="00B4484B" w14:paraId="76BDBD16" w14:textId="77777777" w:rsidTr="000D32BA">
        <w:trPr>
          <w:trHeight w:val="335"/>
          <w:jc w:val="center"/>
        </w:trPr>
        <w:tc>
          <w:tcPr>
            <w:tcW w:w="6374" w:type="dxa"/>
            <w:shd w:val="clear" w:color="auto" w:fill="auto"/>
            <w:vAlign w:val="center"/>
          </w:tcPr>
          <w:p w14:paraId="4CDC830A" w14:textId="77777777" w:rsidR="0075664F" w:rsidRPr="00B4484B" w:rsidRDefault="0075664F" w:rsidP="0075664F">
            <w:pPr>
              <w:rPr>
                <w:rFonts w:cs="Tahoma"/>
                <w:color w:val="000000"/>
                <w:sz w:val="20"/>
                <w:szCs w:val="20"/>
              </w:rPr>
            </w:pPr>
            <w:r w:rsidRPr="00B4484B">
              <w:rPr>
                <w:rFonts w:cs="Tahoma"/>
                <w:color w:val="000000"/>
                <w:sz w:val="20"/>
                <w:szCs w:val="20"/>
              </w:rPr>
              <w:t>Možnost delovanja polno obteženega stroja na površini z naklonom več kot 9 stopinj</w:t>
            </w:r>
          </w:p>
        </w:tc>
        <w:tc>
          <w:tcPr>
            <w:tcW w:w="2977" w:type="dxa"/>
            <w:gridSpan w:val="3"/>
            <w:vAlign w:val="center"/>
          </w:tcPr>
          <w:p w14:paraId="429C06CD" w14:textId="77777777" w:rsidR="0075664F" w:rsidRPr="00B4484B" w:rsidRDefault="0075664F" w:rsidP="0075664F">
            <w:pPr>
              <w:spacing w:line="276" w:lineRule="auto"/>
              <w:rPr>
                <w:rFonts w:eastAsia="Calibri" w:cs="Tahoma"/>
                <w:b/>
                <w:sz w:val="20"/>
                <w:szCs w:val="20"/>
                <w:lang w:eastAsia="en-US"/>
              </w:rPr>
            </w:pPr>
          </w:p>
        </w:tc>
      </w:tr>
      <w:tr w:rsidR="0075664F" w:rsidRPr="00B4484B" w14:paraId="1A41E451" w14:textId="77777777" w:rsidTr="000D32BA">
        <w:trPr>
          <w:trHeight w:val="335"/>
          <w:jc w:val="center"/>
        </w:trPr>
        <w:tc>
          <w:tcPr>
            <w:tcW w:w="6374" w:type="dxa"/>
            <w:shd w:val="clear" w:color="auto" w:fill="auto"/>
            <w:vAlign w:val="center"/>
          </w:tcPr>
          <w:p w14:paraId="680BF44B" w14:textId="77777777" w:rsidR="0075664F" w:rsidRPr="00B4484B" w:rsidRDefault="0075664F" w:rsidP="0075664F">
            <w:pPr>
              <w:rPr>
                <w:rFonts w:cs="Tahoma"/>
                <w:color w:val="000000"/>
                <w:sz w:val="20"/>
                <w:szCs w:val="20"/>
              </w:rPr>
            </w:pPr>
            <w:r w:rsidRPr="00B4484B">
              <w:rPr>
                <w:rFonts w:cs="Tahoma"/>
                <w:color w:val="000000"/>
                <w:sz w:val="20"/>
                <w:szCs w:val="20"/>
              </w:rPr>
              <w:t>Opremljen s svetlobnimi telesi spredaj/zadaj in pripadajočo rotacijsko lučjo</w:t>
            </w:r>
          </w:p>
        </w:tc>
        <w:tc>
          <w:tcPr>
            <w:tcW w:w="2977" w:type="dxa"/>
            <w:gridSpan w:val="3"/>
            <w:vAlign w:val="center"/>
          </w:tcPr>
          <w:p w14:paraId="2DA7D277" w14:textId="77777777" w:rsidR="0075664F" w:rsidRPr="00B4484B" w:rsidRDefault="0075664F" w:rsidP="0075664F">
            <w:pPr>
              <w:spacing w:line="276" w:lineRule="auto"/>
              <w:rPr>
                <w:rFonts w:eastAsia="Calibri" w:cs="Tahoma"/>
                <w:b/>
                <w:sz w:val="20"/>
                <w:szCs w:val="20"/>
                <w:lang w:eastAsia="en-US"/>
              </w:rPr>
            </w:pPr>
          </w:p>
        </w:tc>
      </w:tr>
      <w:tr w:rsidR="0075664F" w:rsidRPr="00B4484B" w14:paraId="745060C8" w14:textId="77777777" w:rsidTr="000D32BA">
        <w:trPr>
          <w:trHeight w:val="335"/>
          <w:jc w:val="center"/>
        </w:trPr>
        <w:tc>
          <w:tcPr>
            <w:tcW w:w="6374" w:type="dxa"/>
            <w:shd w:val="clear" w:color="auto" w:fill="auto"/>
            <w:vAlign w:val="center"/>
          </w:tcPr>
          <w:p w14:paraId="6CE0BD08" w14:textId="77777777" w:rsidR="0075664F" w:rsidRPr="00B4484B" w:rsidRDefault="0075664F" w:rsidP="0075664F">
            <w:pPr>
              <w:rPr>
                <w:rFonts w:cs="Tahoma"/>
                <w:color w:val="000000"/>
                <w:sz w:val="20"/>
                <w:szCs w:val="20"/>
              </w:rPr>
            </w:pPr>
            <w:r w:rsidRPr="00B4484B">
              <w:rPr>
                <w:rFonts w:cs="Tahoma"/>
                <w:color w:val="000000"/>
                <w:sz w:val="20"/>
                <w:szCs w:val="20"/>
              </w:rPr>
              <w:t>Vzvratna kamera</w:t>
            </w:r>
          </w:p>
        </w:tc>
        <w:tc>
          <w:tcPr>
            <w:tcW w:w="2977" w:type="dxa"/>
            <w:gridSpan w:val="3"/>
            <w:vAlign w:val="center"/>
          </w:tcPr>
          <w:p w14:paraId="04C0D24C" w14:textId="77777777" w:rsidR="0075664F" w:rsidRPr="00B4484B" w:rsidRDefault="0075664F" w:rsidP="0075664F">
            <w:pPr>
              <w:spacing w:line="276" w:lineRule="auto"/>
              <w:rPr>
                <w:rFonts w:eastAsia="Calibri" w:cs="Tahoma"/>
                <w:b/>
                <w:sz w:val="20"/>
                <w:szCs w:val="20"/>
                <w:lang w:eastAsia="en-US"/>
              </w:rPr>
            </w:pPr>
          </w:p>
        </w:tc>
      </w:tr>
      <w:tr w:rsidR="0075664F" w:rsidRPr="00B4484B" w14:paraId="678ECFF5" w14:textId="77777777" w:rsidTr="000D32BA">
        <w:trPr>
          <w:trHeight w:val="335"/>
          <w:jc w:val="center"/>
        </w:trPr>
        <w:tc>
          <w:tcPr>
            <w:tcW w:w="6374" w:type="dxa"/>
            <w:shd w:val="clear" w:color="auto" w:fill="auto"/>
            <w:vAlign w:val="center"/>
          </w:tcPr>
          <w:p w14:paraId="4A9DDB2E" w14:textId="77777777" w:rsidR="0075664F" w:rsidRPr="00B4484B" w:rsidRDefault="0075664F" w:rsidP="0075664F">
            <w:pPr>
              <w:rPr>
                <w:rFonts w:cs="Tahoma"/>
                <w:color w:val="000000"/>
                <w:sz w:val="20"/>
                <w:szCs w:val="20"/>
              </w:rPr>
            </w:pPr>
            <w:r w:rsidRPr="00B4484B">
              <w:rPr>
                <w:rFonts w:cs="Tahoma"/>
                <w:color w:val="000000"/>
                <w:sz w:val="20"/>
                <w:szCs w:val="20"/>
              </w:rPr>
              <w:t>Dodatno sesalno cevjo z nastavki zadaj dolžine 3m (ali več)</w:t>
            </w:r>
          </w:p>
        </w:tc>
        <w:tc>
          <w:tcPr>
            <w:tcW w:w="2977" w:type="dxa"/>
            <w:gridSpan w:val="3"/>
            <w:vAlign w:val="center"/>
          </w:tcPr>
          <w:p w14:paraId="24EE5DBD" w14:textId="77777777" w:rsidR="0075664F" w:rsidRPr="00B4484B" w:rsidRDefault="0075664F" w:rsidP="0075664F">
            <w:pPr>
              <w:spacing w:line="276" w:lineRule="auto"/>
              <w:rPr>
                <w:rFonts w:eastAsia="Calibri" w:cs="Tahoma"/>
                <w:b/>
                <w:sz w:val="20"/>
                <w:szCs w:val="20"/>
                <w:lang w:eastAsia="en-US"/>
              </w:rPr>
            </w:pPr>
          </w:p>
        </w:tc>
      </w:tr>
      <w:tr w:rsidR="0075664F" w:rsidRPr="00B4484B" w14:paraId="6FEB1183" w14:textId="77777777" w:rsidTr="000D32BA">
        <w:trPr>
          <w:trHeight w:val="335"/>
          <w:jc w:val="center"/>
        </w:trPr>
        <w:tc>
          <w:tcPr>
            <w:tcW w:w="6374" w:type="dxa"/>
            <w:shd w:val="clear" w:color="auto" w:fill="auto"/>
            <w:vAlign w:val="center"/>
          </w:tcPr>
          <w:p w14:paraId="6CCCE1F6" w14:textId="77777777" w:rsidR="0075664F" w:rsidRPr="00B4484B" w:rsidRDefault="0075664F" w:rsidP="0075664F">
            <w:pPr>
              <w:rPr>
                <w:rFonts w:cs="Tahoma"/>
                <w:color w:val="000000"/>
                <w:sz w:val="20"/>
                <w:szCs w:val="20"/>
              </w:rPr>
            </w:pPr>
            <w:r w:rsidRPr="00B4484B">
              <w:rPr>
                <w:rFonts w:cs="Tahoma"/>
                <w:color w:val="000000"/>
                <w:sz w:val="20"/>
                <w:szCs w:val="20"/>
              </w:rPr>
              <w:t>Dodatna cev za izpiranje površine zadaj dolžine 3m (ali več)</w:t>
            </w:r>
          </w:p>
        </w:tc>
        <w:tc>
          <w:tcPr>
            <w:tcW w:w="2977" w:type="dxa"/>
            <w:gridSpan w:val="3"/>
            <w:vAlign w:val="center"/>
          </w:tcPr>
          <w:p w14:paraId="0B059328" w14:textId="77777777" w:rsidR="0075664F" w:rsidRPr="00B4484B" w:rsidRDefault="0075664F" w:rsidP="0075664F">
            <w:pPr>
              <w:spacing w:line="276" w:lineRule="auto"/>
              <w:rPr>
                <w:rFonts w:eastAsia="Calibri" w:cs="Tahoma"/>
                <w:b/>
                <w:sz w:val="20"/>
                <w:szCs w:val="20"/>
                <w:lang w:eastAsia="en-US"/>
              </w:rPr>
            </w:pPr>
          </w:p>
        </w:tc>
      </w:tr>
      <w:tr w:rsidR="0075664F" w:rsidRPr="00B4484B" w14:paraId="1C2AB41B" w14:textId="77777777" w:rsidTr="000D32BA">
        <w:trPr>
          <w:trHeight w:val="335"/>
          <w:jc w:val="center"/>
        </w:trPr>
        <w:tc>
          <w:tcPr>
            <w:tcW w:w="6374" w:type="dxa"/>
            <w:shd w:val="clear" w:color="auto" w:fill="auto"/>
            <w:vAlign w:val="center"/>
          </w:tcPr>
          <w:p w14:paraId="280BC055" w14:textId="77777777" w:rsidR="0075664F" w:rsidRPr="00B4484B" w:rsidRDefault="0075664F" w:rsidP="0075664F">
            <w:pPr>
              <w:rPr>
                <w:rFonts w:cs="Tahoma"/>
                <w:color w:val="000000"/>
                <w:sz w:val="20"/>
                <w:szCs w:val="20"/>
              </w:rPr>
            </w:pPr>
            <w:proofErr w:type="spellStart"/>
            <w:r w:rsidRPr="00B4484B">
              <w:rPr>
                <w:rFonts w:cs="Tahoma"/>
                <w:color w:val="000000"/>
                <w:sz w:val="20"/>
                <w:szCs w:val="20"/>
              </w:rPr>
              <w:t>Trakcijski</w:t>
            </w:r>
            <w:proofErr w:type="spellEnd"/>
            <w:r w:rsidRPr="00B4484B">
              <w:rPr>
                <w:rFonts w:cs="Tahoma"/>
                <w:color w:val="000000"/>
                <w:sz w:val="20"/>
                <w:szCs w:val="20"/>
              </w:rPr>
              <w:t xml:space="preserve"> kislinski akumulatorji z minimalno kapaciteto 320 Ah</w:t>
            </w:r>
          </w:p>
        </w:tc>
        <w:tc>
          <w:tcPr>
            <w:tcW w:w="2977" w:type="dxa"/>
            <w:gridSpan w:val="3"/>
            <w:vAlign w:val="center"/>
          </w:tcPr>
          <w:p w14:paraId="65DE4C87" w14:textId="77777777" w:rsidR="0075664F" w:rsidRPr="00B4484B" w:rsidRDefault="0075664F" w:rsidP="0075664F">
            <w:pPr>
              <w:spacing w:line="276" w:lineRule="auto"/>
              <w:rPr>
                <w:rFonts w:eastAsia="Calibri" w:cs="Tahoma"/>
                <w:b/>
                <w:sz w:val="20"/>
                <w:szCs w:val="20"/>
                <w:lang w:eastAsia="en-US"/>
              </w:rPr>
            </w:pPr>
          </w:p>
        </w:tc>
      </w:tr>
      <w:tr w:rsidR="0075664F" w:rsidRPr="00B4484B" w14:paraId="2D4AB8BC" w14:textId="77777777" w:rsidTr="000D32BA">
        <w:trPr>
          <w:trHeight w:val="335"/>
          <w:jc w:val="center"/>
        </w:trPr>
        <w:tc>
          <w:tcPr>
            <w:tcW w:w="6374" w:type="dxa"/>
            <w:shd w:val="clear" w:color="auto" w:fill="auto"/>
            <w:vAlign w:val="center"/>
          </w:tcPr>
          <w:p w14:paraId="2D4C3A37" w14:textId="77777777" w:rsidR="0075664F" w:rsidRPr="00B4484B" w:rsidRDefault="0075664F" w:rsidP="0075664F">
            <w:pPr>
              <w:rPr>
                <w:rFonts w:cs="Tahoma"/>
                <w:color w:val="000000"/>
                <w:sz w:val="20"/>
                <w:szCs w:val="20"/>
              </w:rPr>
            </w:pPr>
            <w:r w:rsidRPr="00B4484B">
              <w:rPr>
                <w:rFonts w:cs="Tahoma"/>
                <w:color w:val="000000"/>
                <w:sz w:val="20"/>
                <w:szCs w:val="20"/>
              </w:rPr>
              <w:t>Priprava za hitro dolivanje tekočine v baterije</w:t>
            </w:r>
          </w:p>
        </w:tc>
        <w:tc>
          <w:tcPr>
            <w:tcW w:w="2977" w:type="dxa"/>
            <w:gridSpan w:val="3"/>
            <w:vAlign w:val="center"/>
          </w:tcPr>
          <w:p w14:paraId="6062119E" w14:textId="77777777" w:rsidR="0075664F" w:rsidRPr="00B4484B" w:rsidRDefault="0075664F" w:rsidP="0075664F">
            <w:pPr>
              <w:spacing w:line="276" w:lineRule="auto"/>
              <w:rPr>
                <w:rFonts w:eastAsia="Calibri" w:cs="Tahoma"/>
                <w:b/>
                <w:sz w:val="20"/>
                <w:szCs w:val="20"/>
                <w:lang w:eastAsia="en-US"/>
              </w:rPr>
            </w:pPr>
          </w:p>
        </w:tc>
      </w:tr>
      <w:tr w:rsidR="0075664F" w:rsidRPr="00B4484B" w14:paraId="459C34F5" w14:textId="77777777" w:rsidTr="000D32BA">
        <w:trPr>
          <w:trHeight w:val="335"/>
          <w:jc w:val="center"/>
        </w:trPr>
        <w:tc>
          <w:tcPr>
            <w:tcW w:w="6374" w:type="dxa"/>
            <w:shd w:val="clear" w:color="auto" w:fill="auto"/>
            <w:vAlign w:val="center"/>
          </w:tcPr>
          <w:p w14:paraId="269DD213" w14:textId="77777777" w:rsidR="0075664F" w:rsidRPr="00B4484B" w:rsidRDefault="0075664F" w:rsidP="0075664F">
            <w:pPr>
              <w:rPr>
                <w:rFonts w:cs="Tahoma"/>
                <w:color w:val="000000"/>
                <w:sz w:val="20"/>
                <w:szCs w:val="20"/>
              </w:rPr>
            </w:pPr>
            <w:r w:rsidRPr="00B4484B">
              <w:rPr>
                <w:rFonts w:cs="Tahoma"/>
                <w:color w:val="000000"/>
                <w:sz w:val="20"/>
                <w:szCs w:val="20"/>
              </w:rPr>
              <w:t>1 komplet disk ščetk in 1 komplet disk filcev</w:t>
            </w:r>
          </w:p>
        </w:tc>
        <w:tc>
          <w:tcPr>
            <w:tcW w:w="2977" w:type="dxa"/>
            <w:gridSpan w:val="3"/>
            <w:vAlign w:val="center"/>
          </w:tcPr>
          <w:p w14:paraId="0F90EB36" w14:textId="77777777" w:rsidR="0075664F" w:rsidRPr="00B4484B" w:rsidRDefault="0075664F" w:rsidP="0075664F">
            <w:pPr>
              <w:spacing w:line="276" w:lineRule="auto"/>
              <w:rPr>
                <w:rFonts w:eastAsia="Calibri" w:cs="Tahoma"/>
                <w:b/>
                <w:sz w:val="20"/>
                <w:szCs w:val="20"/>
                <w:lang w:eastAsia="en-US"/>
              </w:rPr>
            </w:pPr>
          </w:p>
        </w:tc>
      </w:tr>
      <w:tr w:rsidR="0075664F" w:rsidRPr="00B4484B" w14:paraId="631E3B78" w14:textId="77777777" w:rsidTr="000D32BA">
        <w:trPr>
          <w:trHeight w:val="335"/>
          <w:jc w:val="center"/>
        </w:trPr>
        <w:tc>
          <w:tcPr>
            <w:tcW w:w="6374" w:type="dxa"/>
            <w:shd w:val="clear" w:color="auto" w:fill="auto"/>
            <w:vAlign w:val="center"/>
          </w:tcPr>
          <w:p w14:paraId="14A879A4" w14:textId="77777777" w:rsidR="0075664F" w:rsidRPr="00B4484B" w:rsidRDefault="0075664F" w:rsidP="0075664F">
            <w:pPr>
              <w:spacing w:line="276" w:lineRule="auto"/>
              <w:rPr>
                <w:rFonts w:cs="Tahoma"/>
                <w:b/>
                <w:bCs/>
                <w:color w:val="000000"/>
                <w:sz w:val="20"/>
                <w:szCs w:val="20"/>
              </w:rPr>
            </w:pPr>
            <w:r w:rsidRPr="00B4484B">
              <w:rPr>
                <w:rFonts w:cs="Tahoma"/>
                <w:b/>
                <w:bCs/>
                <w:color w:val="000000"/>
                <w:sz w:val="20"/>
                <w:szCs w:val="20"/>
              </w:rPr>
              <w:t>GARANCIJSKI ROK</w:t>
            </w:r>
          </w:p>
        </w:tc>
        <w:tc>
          <w:tcPr>
            <w:tcW w:w="2977" w:type="dxa"/>
            <w:gridSpan w:val="3"/>
            <w:vAlign w:val="center"/>
          </w:tcPr>
          <w:p w14:paraId="1E4F4BDE" w14:textId="77777777" w:rsidR="0075664F" w:rsidRPr="00B4484B" w:rsidRDefault="0075664F" w:rsidP="0075664F">
            <w:pPr>
              <w:spacing w:line="276" w:lineRule="auto"/>
              <w:rPr>
                <w:rFonts w:eastAsia="Calibri" w:cs="Tahoma"/>
                <w:b/>
                <w:sz w:val="20"/>
                <w:szCs w:val="20"/>
                <w:lang w:eastAsia="en-US"/>
              </w:rPr>
            </w:pPr>
          </w:p>
        </w:tc>
      </w:tr>
      <w:tr w:rsidR="0075664F" w:rsidRPr="00B4484B" w14:paraId="0F7F7AFD" w14:textId="77777777" w:rsidTr="000D32BA">
        <w:trPr>
          <w:trHeight w:val="335"/>
          <w:jc w:val="center"/>
        </w:trPr>
        <w:tc>
          <w:tcPr>
            <w:tcW w:w="6374" w:type="dxa"/>
            <w:shd w:val="clear" w:color="auto" w:fill="auto"/>
            <w:vAlign w:val="center"/>
          </w:tcPr>
          <w:p w14:paraId="19DC50CC" w14:textId="77777777" w:rsidR="0075664F" w:rsidRPr="00B4484B" w:rsidRDefault="0075664F" w:rsidP="0075664F">
            <w:pPr>
              <w:spacing w:line="276" w:lineRule="auto"/>
              <w:rPr>
                <w:rFonts w:cs="Tahoma"/>
                <w:color w:val="000000"/>
                <w:sz w:val="20"/>
                <w:szCs w:val="20"/>
              </w:rPr>
            </w:pPr>
            <w:r w:rsidRPr="00B4484B">
              <w:rPr>
                <w:rFonts w:cs="Tahoma"/>
                <w:color w:val="000000"/>
                <w:sz w:val="20"/>
                <w:szCs w:val="20"/>
              </w:rPr>
              <w:t>Splošna garancijska doba: Minimalno 12 mesecev od datuma dobave.</w:t>
            </w:r>
          </w:p>
        </w:tc>
        <w:tc>
          <w:tcPr>
            <w:tcW w:w="2977" w:type="dxa"/>
            <w:gridSpan w:val="3"/>
            <w:vAlign w:val="center"/>
          </w:tcPr>
          <w:p w14:paraId="341472A9" w14:textId="77777777" w:rsidR="0075664F" w:rsidRPr="00B4484B" w:rsidRDefault="0075664F" w:rsidP="0075664F">
            <w:pPr>
              <w:spacing w:line="276" w:lineRule="auto"/>
              <w:rPr>
                <w:rFonts w:eastAsia="Calibri" w:cs="Tahoma"/>
                <w:b/>
                <w:sz w:val="20"/>
                <w:szCs w:val="20"/>
                <w:lang w:eastAsia="en-US"/>
              </w:rPr>
            </w:pPr>
          </w:p>
        </w:tc>
      </w:tr>
      <w:tr w:rsidR="0075664F" w:rsidRPr="00B4484B" w14:paraId="6CE3F354" w14:textId="77777777" w:rsidTr="000D32BA">
        <w:trPr>
          <w:trHeight w:val="335"/>
          <w:jc w:val="center"/>
        </w:trPr>
        <w:tc>
          <w:tcPr>
            <w:tcW w:w="6374" w:type="dxa"/>
            <w:shd w:val="clear" w:color="auto" w:fill="auto"/>
            <w:vAlign w:val="center"/>
          </w:tcPr>
          <w:p w14:paraId="289DFB3A" w14:textId="77777777" w:rsidR="0075664F" w:rsidRPr="00B4484B" w:rsidRDefault="0075664F" w:rsidP="0075664F">
            <w:pPr>
              <w:spacing w:line="276" w:lineRule="auto"/>
              <w:rPr>
                <w:rFonts w:eastAsia="Calibri" w:cs="Tahoma"/>
                <w:b/>
                <w:bCs/>
                <w:sz w:val="20"/>
                <w:szCs w:val="20"/>
                <w:lang w:eastAsia="en-US"/>
              </w:rPr>
            </w:pPr>
            <w:r w:rsidRPr="00B4484B">
              <w:rPr>
                <w:rFonts w:cs="Tahoma"/>
                <w:b/>
                <w:bCs/>
                <w:snapToGrid w:val="0"/>
                <w:color w:val="000000"/>
                <w:sz w:val="20"/>
                <w:szCs w:val="20"/>
              </w:rPr>
              <w:t>DOBAVNI ROK</w:t>
            </w:r>
          </w:p>
        </w:tc>
        <w:tc>
          <w:tcPr>
            <w:tcW w:w="2977" w:type="dxa"/>
            <w:gridSpan w:val="3"/>
            <w:vAlign w:val="center"/>
          </w:tcPr>
          <w:p w14:paraId="4FBBA634" w14:textId="77777777" w:rsidR="0075664F" w:rsidRPr="00B4484B" w:rsidRDefault="0075664F" w:rsidP="0075664F">
            <w:pPr>
              <w:spacing w:line="276" w:lineRule="auto"/>
              <w:rPr>
                <w:rFonts w:eastAsia="Calibri" w:cs="Tahoma"/>
                <w:b/>
                <w:color w:val="FF0000"/>
                <w:sz w:val="20"/>
                <w:szCs w:val="20"/>
                <w:lang w:eastAsia="en-US"/>
              </w:rPr>
            </w:pPr>
          </w:p>
        </w:tc>
      </w:tr>
      <w:tr w:rsidR="0075664F" w:rsidRPr="00B4484B" w14:paraId="7ACC52B0" w14:textId="77777777" w:rsidTr="000D32BA">
        <w:trPr>
          <w:trHeight w:val="335"/>
          <w:jc w:val="center"/>
        </w:trPr>
        <w:tc>
          <w:tcPr>
            <w:tcW w:w="6374" w:type="dxa"/>
            <w:shd w:val="clear" w:color="auto" w:fill="auto"/>
            <w:vAlign w:val="center"/>
          </w:tcPr>
          <w:p w14:paraId="7FFAC091" w14:textId="32C68862" w:rsidR="0075664F" w:rsidRPr="00B4484B" w:rsidRDefault="0075664F" w:rsidP="0075664F">
            <w:pPr>
              <w:spacing w:line="276" w:lineRule="auto"/>
              <w:rPr>
                <w:rFonts w:cs="Tahoma"/>
                <w:snapToGrid w:val="0"/>
                <w:color w:val="000000"/>
                <w:sz w:val="20"/>
                <w:szCs w:val="20"/>
              </w:rPr>
            </w:pPr>
            <w:r w:rsidRPr="00B4484B">
              <w:rPr>
                <w:rFonts w:cs="Tahoma"/>
                <w:sz w:val="20"/>
                <w:szCs w:val="20"/>
              </w:rPr>
              <w:t xml:space="preserve">Rok dobave za predmet javnega naročila je največ </w:t>
            </w:r>
            <w:r w:rsidRPr="00B4484B">
              <w:rPr>
                <w:rFonts w:cs="Tahoma"/>
                <w:color w:val="000000"/>
                <w:sz w:val="20"/>
                <w:szCs w:val="20"/>
              </w:rPr>
              <w:t>4</w:t>
            </w:r>
            <w:r w:rsidR="00461E1B">
              <w:rPr>
                <w:rFonts w:cs="Tahoma"/>
                <w:color w:val="000000"/>
                <w:sz w:val="20"/>
                <w:szCs w:val="20"/>
              </w:rPr>
              <w:t xml:space="preserve">5 dni </w:t>
            </w:r>
            <w:r w:rsidRPr="00B4484B">
              <w:rPr>
                <w:rFonts w:cs="Tahoma"/>
                <w:sz w:val="20"/>
                <w:szCs w:val="20"/>
              </w:rPr>
              <w:t>od dneva podpisa pogodbe.</w:t>
            </w:r>
          </w:p>
        </w:tc>
        <w:tc>
          <w:tcPr>
            <w:tcW w:w="2977" w:type="dxa"/>
            <w:gridSpan w:val="3"/>
            <w:vAlign w:val="center"/>
          </w:tcPr>
          <w:p w14:paraId="51BA7FF9" w14:textId="77777777" w:rsidR="0075664F" w:rsidRPr="00B4484B" w:rsidRDefault="0075664F" w:rsidP="0075664F">
            <w:pPr>
              <w:spacing w:line="276" w:lineRule="auto"/>
              <w:rPr>
                <w:rFonts w:eastAsia="Calibri" w:cs="Tahoma"/>
                <w:b/>
                <w:color w:val="FF0000"/>
                <w:sz w:val="20"/>
                <w:szCs w:val="20"/>
                <w:lang w:eastAsia="en-US"/>
              </w:rPr>
            </w:pPr>
          </w:p>
        </w:tc>
      </w:tr>
      <w:tr w:rsidR="0075664F" w:rsidRPr="00B4484B" w14:paraId="0BAE6C6E" w14:textId="77777777" w:rsidTr="000D32BA">
        <w:trPr>
          <w:trHeight w:val="335"/>
          <w:jc w:val="center"/>
        </w:trPr>
        <w:tc>
          <w:tcPr>
            <w:tcW w:w="6374" w:type="dxa"/>
            <w:tcBorders>
              <w:bottom w:val="single" w:sz="4" w:space="0" w:color="auto"/>
            </w:tcBorders>
          </w:tcPr>
          <w:p w14:paraId="0B8D24F9" w14:textId="77777777" w:rsidR="0075664F" w:rsidRPr="00B4484B" w:rsidRDefault="0075664F" w:rsidP="0075664F">
            <w:pPr>
              <w:spacing w:line="276" w:lineRule="auto"/>
              <w:rPr>
                <w:rFonts w:cs="Tahoma"/>
                <w:snapToGrid w:val="0"/>
                <w:color w:val="000000"/>
                <w:sz w:val="20"/>
                <w:szCs w:val="20"/>
              </w:rPr>
            </w:pPr>
            <w:r w:rsidRPr="00B4484B">
              <w:rPr>
                <w:rFonts w:cs="Tahoma"/>
                <w:color w:val="000000"/>
                <w:sz w:val="20"/>
                <w:szCs w:val="20"/>
              </w:rPr>
              <w:t>Vsi dokumenti za uporabo in registracijo (račun, servisna knjižica, navodila za uporabo,...)</w:t>
            </w:r>
          </w:p>
        </w:tc>
        <w:tc>
          <w:tcPr>
            <w:tcW w:w="2977" w:type="dxa"/>
            <w:gridSpan w:val="3"/>
            <w:vAlign w:val="center"/>
          </w:tcPr>
          <w:p w14:paraId="40D021D3" w14:textId="77777777" w:rsidR="0075664F" w:rsidRPr="00B4484B" w:rsidRDefault="0075664F" w:rsidP="0075664F">
            <w:pPr>
              <w:spacing w:line="276" w:lineRule="auto"/>
              <w:rPr>
                <w:rFonts w:eastAsia="Calibri" w:cs="Tahoma"/>
                <w:b/>
                <w:color w:val="FF0000"/>
                <w:sz w:val="20"/>
                <w:szCs w:val="20"/>
                <w:lang w:eastAsia="en-US"/>
              </w:rPr>
            </w:pPr>
          </w:p>
        </w:tc>
      </w:tr>
      <w:tr w:rsidR="0075664F" w:rsidRPr="00B4484B" w14:paraId="54FA0EEF" w14:textId="77777777" w:rsidTr="000D32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trHeight w:val="197"/>
          <w:jc w:val="center"/>
        </w:trPr>
        <w:tc>
          <w:tcPr>
            <w:tcW w:w="9067" w:type="dxa"/>
            <w:gridSpan w:val="2"/>
          </w:tcPr>
          <w:p w14:paraId="3D826418" w14:textId="77777777" w:rsidR="0075664F" w:rsidRPr="00B4484B" w:rsidRDefault="0075664F" w:rsidP="0075664F">
            <w:pPr>
              <w:rPr>
                <w:rFonts w:cs="Tahoma"/>
                <w:b/>
                <w:color w:val="000000"/>
                <w:sz w:val="20"/>
                <w:szCs w:val="20"/>
              </w:rPr>
            </w:pPr>
          </w:p>
          <w:p w14:paraId="4E46C608" w14:textId="77777777" w:rsidR="0075664F" w:rsidRPr="00B4484B" w:rsidRDefault="0075664F" w:rsidP="0075664F">
            <w:pPr>
              <w:rPr>
                <w:rFonts w:cs="Tahoma"/>
                <w:b/>
                <w:color w:val="000000"/>
                <w:sz w:val="20"/>
                <w:szCs w:val="20"/>
              </w:rPr>
            </w:pPr>
          </w:p>
          <w:p w14:paraId="0C280E88" w14:textId="77777777" w:rsidR="0075664F" w:rsidRPr="00B4484B" w:rsidRDefault="0075664F" w:rsidP="0075664F">
            <w:pPr>
              <w:rPr>
                <w:rFonts w:cs="Tahoma"/>
                <w:b/>
                <w:color w:val="000000"/>
                <w:sz w:val="20"/>
                <w:szCs w:val="20"/>
              </w:rPr>
            </w:pPr>
          </w:p>
        </w:tc>
        <w:tc>
          <w:tcPr>
            <w:tcW w:w="80" w:type="dxa"/>
          </w:tcPr>
          <w:p w14:paraId="77C220EA" w14:textId="77777777" w:rsidR="0075664F" w:rsidRPr="00B4484B" w:rsidRDefault="0075664F" w:rsidP="0075664F">
            <w:pPr>
              <w:rPr>
                <w:rFonts w:cs="Tahoma"/>
                <w:snapToGrid w:val="0"/>
                <w:color w:val="000000"/>
                <w:sz w:val="20"/>
                <w:szCs w:val="20"/>
              </w:rPr>
            </w:pPr>
          </w:p>
        </w:tc>
        <w:tc>
          <w:tcPr>
            <w:tcW w:w="204" w:type="dxa"/>
          </w:tcPr>
          <w:p w14:paraId="6D75A2F9" w14:textId="77777777" w:rsidR="0075664F" w:rsidRPr="00B4484B" w:rsidRDefault="0075664F" w:rsidP="0075664F">
            <w:pPr>
              <w:jc w:val="center"/>
              <w:rPr>
                <w:rFonts w:cs="Tahoma"/>
                <w:snapToGrid w:val="0"/>
                <w:color w:val="000000"/>
                <w:sz w:val="20"/>
                <w:szCs w:val="20"/>
              </w:rPr>
            </w:pPr>
          </w:p>
        </w:tc>
      </w:tr>
    </w:tbl>
    <w:tbl>
      <w:tblPr>
        <w:tblStyle w:val="Tabelamrea"/>
        <w:tblpPr w:leftFromText="141" w:rightFromText="141" w:vertAnchor="page" w:horzAnchor="margin" w:tblpY="1572"/>
        <w:tblOverlap w:val="never"/>
        <w:tblW w:w="9351" w:type="dxa"/>
        <w:tblLayout w:type="fixed"/>
        <w:tblLook w:val="04A0" w:firstRow="1" w:lastRow="0" w:firstColumn="1" w:lastColumn="0" w:noHBand="0" w:noVBand="1"/>
      </w:tblPr>
      <w:tblGrid>
        <w:gridCol w:w="6374"/>
        <w:gridCol w:w="2977"/>
      </w:tblGrid>
      <w:tr w:rsidR="0075664F" w:rsidRPr="00B4484B" w14:paraId="2FA997C5" w14:textId="77777777" w:rsidTr="00303551">
        <w:trPr>
          <w:trHeight w:val="210"/>
        </w:trPr>
        <w:tc>
          <w:tcPr>
            <w:tcW w:w="6374" w:type="dxa"/>
          </w:tcPr>
          <w:p w14:paraId="181BD6FF" w14:textId="77777777" w:rsidR="0075664F" w:rsidRPr="00B4484B" w:rsidRDefault="0075664F" w:rsidP="0075664F">
            <w:pPr>
              <w:rPr>
                <w:rFonts w:cs="Tahoma"/>
                <w:b/>
                <w:color w:val="000000"/>
                <w:sz w:val="20"/>
                <w:szCs w:val="20"/>
              </w:rPr>
            </w:pPr>
            <w:r w:rsidRPr="00B4484B">
              <w:rPr>
                <w:rFonts w:cs="Tahoma"/>
                <w:b/>
                <w:color w:val="000000"/>
                <w:sz w:val="20"/>
                <w:szCs w:val="20"/>
              </w:rPr>
              <w:lastRenderedPageBreak/>
              <w:t xml:space="preserve">SERVISIRANJE IN ASISTENCA: </w:t>
            </w:r>
          </w:p>
        </w:tc>
        <w:tc>
          <w:tcPr>
            <w:tcW w:w="2977" w:type="dxa"/>
          </w:tcPr>
          <w:p w14:paraId="7F13A4E3" w14:textId="77777777" w:rsidR="0075664F" w:rsidRPr="00B4484B" w:rsidRDefault="0075664F" w:rsidP="0075664F">
            <w:pPr>
              <w:jc w:val="center"/>
              <w:rPr>
                <w:rFonts w:cs="Tahoma"/>
                <w:color w:val="000000"/>
                <w:sz w:val="20"/>
                <w:szCs w:val="20"/>
              </w:rPr>
            </w:pPr>
          </w:p>
        </w:tc>
      </w:tr>
      <w:tr w:rsidR="0075664F" w:rsidRPr="00B4484B" w14:paraId="63667665" w14:textId="77777777" w:rsidTr="002662F3">
        <w:trPr>
          <w:trHeight w:val="877"/>
        </w:trPr>
        <w:tc>
          <w:tcPr>
            <w:tcW w:w="6374" w:type="dxa"/>
          </w:tcPr>
          <w:p w14:paraId="18302B6C" w14:textId="073579FB" w:rsidR="0075664F" w:rsidRPr="00B4484B" w:rsidRDefault="002662F3" w:rsidP="0075664F">
            <w:pPr>
              <w:rPr>
                <w:rFonts w:cs="Tahoma"/>
                <w:color w:val="000000"/>
                <w:sz w:val="20"/>
                <w:szCs w:val="20"/>
              </w:rPr>
            </w:pPr>
            <w:r w:rsidRPr="00B4484B">
              <w:rPr>
                <w:rFonts w:cs="Tahoma"/>
                <w:color w:val="000000"/>
                <w:sz w:val="20"/>
                <w:szCs w:val="20"/>
              </w:rPr>
              <w:t xml:space="preserve">Vsaj </w:t>
            </w:r>
            <w:r>
              <w:rPr>
                <w:rFonts w:cs="Tahoma"/>
                <w:color w:val="000000"/>
                <w:sz w:val="20"/>
                <w:szCs w:val="20"/>
              </w:rPr>
              <w:t xml:space="preserve">en (1) ustrezno usposobljen </w:t>
            </w:r>
            <w:r w:rsidRPr="00B4484B">
              <w:rPr>
                <w:rFonts w:cs="Tahoma"/>
                <w:color w:val="000000"/>
                <w:sz w:val="20"/>
                <w:szCs w:val="20"/>
              </w:rPr>
              <w:t xml:space="preserve">servis na območju </w:t>
            </w:r>
            <w:r>
              <w:rPr>
                <w:rFonts w:cs="Tahoma"/>
                <w:color w:val="000000"/>
                <w:sz w:val="20"/>
                <w:szCs w:val="20"/>
              </w:rPr>
              <w:t>Republike Slovenije za zagotavljanje odprave napak v času garancijske dobe</w:t>
            </w:r>
            <w:r w:rsidRPr="002662F3">
              <w:rPr>
                <w:rFonts w:cs="Tahoma"/>
                <w:color w:val="000000"/>
                <w:sz w:val="20"/>
                <w:szCs w:val="20"/>
              </w:rPr>
              <w:t xml:space="preserve"> in storitve, povezane z garancijskimi popravili stroja</w:t>
            </w:r>
          </w:p>
        </w:tc>
        <w:tc>
          <w:tcPr>
            <w:tcW w:w="2977" w:type="dxa"/>
          </w:tcPr>
          <w:p w14:paraId="0AFE9352" w14:textId="77777777" w:rsidR="0075664F" w:rsidRPr="00B4484B" w:rsidRDefault="0075664F" w:rsidP="0075664F">
            <w:pPr>
              <w:jc w:val="center"/>
              <w:rPr>
                <w:rFonts w:cs="Tahoma"/>
                <w:color w:val="000000"/>
                <w:sz w:val="20"/>
                <w:szCs w:val="20"/>
              </w:rPr>
            </w:pPr>
          </w:p>
        </w:tc>
      </w:tr>
      <w:tr w:rsidR="0075664F" w:rsidRPr="00B4484B" w14:paraId="36880878" w14:textId="77777777" w:rsidTr="002662F3">
        <w:trPr>
          <w:trHeight w:val="1284"/>
        </w:trPr>
        <w:tc>
          <w:tcPr>
            <w:tcW w:w="9351" w:type="dxa"/>
            <w:gridSpan w:val="2"/>
          </w:tcPr>
          <w:p w14:paraId="12494899" w14:textId="77777777" w:rsidR="002662F3" w:rsidRPr="002662F3" w:rsidRDefault="002662F3" w:rsidP="002662F3">
            <w:pPr>
              <w:rPr>
                <w:rFonts w:cs="Tahoma"/>
                <w:color w:val="000000"/>
                <w:sz w:val="20"/>
                <w:szCs w:val="20"/>
              </w:rPr>
            </w:pPr>
            <w:r w:rsidRPr="002662F3">
              <w:rPr>
                <w:rFonts w:cs="Tahoma"/>
                <w:color w:val="000000"/>
                <w:sz w:val="20"/>
                <w:szCs w:val="20"/>
              </w:rPr>
              <w:t>Navedba ustrezno usposobljenega servisa, ki bo servisne storitve v času garancijske dobe zvajal po pravilih stroke in v skladu z navodili proizvajalca čistilnega stroja za priznanje garancijskih popravil:</w:t>
            </w:r>
          </w:p>
          <w:p w14:paraId="5DF26135" w14:textId="77777777" w:rsidR="0075664F" w:rsidRPr="00B4484B" w:rsidRDefault="0075664F" w:rsidP="0075664F">
            <w:pPr>
              <w:rPr>
                <w:rFonts w:cs="Tahoma"/>
                <w:color w:val="000000"/>
                <w:sz w:val="20"/>
                <w:szCs w:val="20"/>
              </w:rPr>
            </w:pPr>
          </w:p>
        </w:tc>
      </w:tr>
      <w:tr w:rsidR="0075664F" w:rsidRPr="00B4484B" w14:paraId="096DB516" w14:textId="77777777" w:rsidTr="00303551">
        <w:trPr>
          <w:trHeight w:val="210"/>
        </w:trPr>
        <w:tc>
          <w:tcPr>
            <w:tcW w:w="6374" w:type="dxa"/>
          </w:tcPr>
          <w:p w14:paraId="1BB9B1BF" w14:textId="77777777" w:rsidR="0075664F" w:rsidRPr="00B4484B" w:rsidRDefault="0075664F" w:rsidP="0075664F">
            <w:pPr>
              <w:rPr>
                <w:rFonts w:cs="Tahoma"/>
                <w:color w:val="000000"/>
                <w:sz w:val="20"/>
                <w:szCs w:val="20"/>
              </w:rPr>
            </w:pPr>
            <w:r w:rsidRPr="00B4484B">
              <w:rPr>
                <w:rFonts w:cs="Tahoma"/>
                <w:noProof/>
                <w:sz w:val="20"/>
                <w:szCs w:val="20"/>
              </w:rPr>
              <w:t>Asistenca za stroje</w:t>
            </w:r>
          </w:p>
        </w:tc>
        <w:tc>
          <w:tcPr>
            <w:tcW w:w="2977" w:type="dxa"/>
          </w:tcPr>
          <w:p w14:paraId="3DE4B12C" w14:textId="77777777" w:rsidR="0075664F" w:rsidRPr="00B4484B" w:rsidRDefault="0075664F" w:rsidP="0075664F">
            <w:pPr>
              <w:jc w:val="center"/>
              <w:rPr>
                <w:rFonts w:cs="Tahoma"/>
                <w:color w:val="000000"/>
                <w:sz w:val="20"/>
                <w:szCs w:val="20"/>
              </w:rPr>
            </w:pPr>
          </w:p>
        </w:tc>
      </w:tr>
      <w:tr w:rsidR="0075664F" w:rsidRPr="00B4484B" w14:paraId="418F135D" w14:textId="77777777" w:rsidTr="00303551">
        <w:trPr>
          <w:trHeight w:val="210"/>
        </w:trPr>
        <w:tc>
          <w:tcPr>
            <w:tcW w:w="6374" w:type="dxa"/>
          </w:tcPr>
          <w:p w14:paraId="50C8C723" w14:textId="4978F0CA" w:rsidR="0075664F" w:rsidRPr="00B4484B" w:rsidRDefault="0075664F" w:rsidP="0075664F">
            <w:pPr>
              <w:rPr>
                <w:rFonts w:cs="Tahoma"/>
                <w:color w:val="000000"/>
                <w:sz w:val="20"/>
                <w:szCs w:val="20"/>
              </w:rPr>
            </w:pPr>
            <w:r w:rsidRPr="00B4484B">
              <w:rPr>
                <w:rFonts w:cs="Tahoma"/>
                <w:color w:val="000000"/>
                <w:sz w:val="20"/>
                <w:szCs w:val="20"/>
              </w:rPr>
              <w:t>Nadomestni stroj za čas popravila stroja</w:t>
            </w:r>
          </w:p>
        </w:tc>
        <w:tc>
          <w:tcPr>
            <w:tcW w:w="2977" w:type="dxa"/>
          </w:tcPr>
          <w:p w14:paraId="418C61C1" w14:textId="77777777" w:rsidR="0075664F" w:rsidRPr="00B4484B" w:rsidRDefault="0075664F" w:rsidP="0075664F">
            <w:pPr>
              <w:jc w:val="center"/>
              <w:rPr>
                <w:rFonts w:cs="Tahoma"/>
                <w:color w:val="000000"/>
                <w:sz w:val="20"/>
                <w:szCs w:val="20"/>
              </w:rPr>
            </w:pPr>
          </w:p>
        </w:tc>
      </w:tr>
    </w:tbl>
    <w:p w14:paraId="7A401D67" w14:textId="47AB389E" w:rsidR="0075664F" w:rsidRPr="00B4484B" w:rsidRDefault="00303551" w:rsidP="00303551">
      <w:pPr>
        <w:ind w:right="-284"/>
        <w:rPr>
          <w:rFonts w:cs="Tahoma"/>
          <w:sz w:val="20"/>
          <w:szCs w:val="20"/>
        </w:rPr>
      </w:pP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sz w:val="20"/>
          <w:szCs w:val="20"/>
        </w:rPr>
        <w:tab/>
      </w:r>
    </w:p>
    <w:tbl>
      <w:tblPr>
        <w:tblW w:w="8493" w:type="dxa"/>
        <w:tblLayout w:type="fixed"/>
        <w:tblLook w:val="04A0" w:firstRow="1" w:lastRow="0" w:firstColumn="1" w:lastColumn="0" w:noHBand="0" w:noVBand="1"/>
      </w:tblPr>
      <w:tblGrid>
        <w:gridCol w:w="3042"/>
        <w:gridCol w:w="2662"/>
        <w:gridCol w:w="2789"/>
      </w:tblGrid>
      <w:tr w:rsidR="0075664F" w:rsidRPr="00B4484B" w14:paraId="733791EE" w14:textId="77777777" w:rsidTr="00513CCC">
        <w:trPr>
          <w:trHeight w:val="306"/>
        </w:trPr>
        <w:tc>
          <w:tcPr>
            <w:tcW w:w="3042" w:type="dxa"/>
            <w:tcBorders>
              <w:top w:val="single" w:sz="4" w:space="0" w:color="000000"/>
              <w:left w:val="nil"/>
              <w:bottom w:val="nil"/>
              <w:right w:val="nil"/>
            </w:tcBorders>
            <w:hideMark/>
          </w:tcPr>
          <w:p w14:paraId="08B4F3E7" w14:textId="77777777" w:rsidR="0075664F" w:rsidRPr="00B4484B" w:rsidRDefault="0075664F" w:rsidP="0075664F">
            <w:pPr>
              <w:ind w:right="-284"/>
              <w:jc w:val="center"/>
              <w:rPr>
                <w:rFonts w:cs="Tahoma"/>
                <w:sz w:val="20"/>
                <w:szCs w:val="20"/>
              </w:rPr>
            </w:pPr>
            <w:r w:rsidRPr="00B4484B">
              <w:rPr>
                <w:rFonts w:cs="Tahoma"/>
                <w:sz w:val="20"/>
                <w:szCs w:val="20"/>
              </w:rPr>
              <w:t>(kraj, datum)</w:t>
            </w:r>
          </w:p>
        </w:tc>
        <w:tc>
          <w:tcPr>
            <w:tcW w:w="2662" w:type="dxa"/>
            <w:hideMark/>
          </w:tcPr>
          <w:p w14:paraId="20FDA595" w14:textId="77777777" w:rsidR="0075664F" w:rsidRPr="00B4484B" w:rsidRDefault="0075664F" w:rsidP="0075664F">
            <w:pPr>
              <w:ind w:right="-284"/>
              <w:jc w:val="center"/>
              <w:rPr>
                <w:rFonts w:cs="Tahoma"/>
                <w:sz w:val="20"/>
                <w:szCs w:val="20"/>
              </w:rPr>
            </w:pPr>
            <w:r w:rsidRPr="00B4484B">
              <w:rPr>
                <w:rFonts w:cs="Tahoma"/>
                <w:sz w:val="20"/>
                <w:szCs w:val="20"/>
              </w:rPr>
              <w:t xml:space="preserve">       žig</w:t>
            </w:r>
          </w:p>
        </w:tc>
        <w:tc>
          <w:tcPr>
            <w:tcW w:w="2789" w:type="dxa"/>
            <w:tcBorders>
              <w:top w:val="single" w:sz="4" w:space="0" w:color="000000"/>
              <w:left w:val="nil"/>
              <w:bottom w:val="nil"/>
              <w:right w:val="nil"/>
            </w:tcBorders>
            <w:hideMark/>
          </w:tcPr>
          <w:p w14:paraId="3DC6159A" w14:textId="77777777" w:rsidR="0075664F" w:rsidRPr="00B4484B" w:rsidRDefault="0075664F" w:rsidP="0075664F">
            <w:pPr>
              <w:ind w:right="-284"/>
              <w:jc w:val="center"/>
              <w:rPr>
                <w:rFonts w:cs="Tahoma"/>
                <w:sz w:val="20"/>
                <w:szCs w:val="20"/>
              </w:rPr>
            </w:pPr>
            <w:r w:rsidRPr="00B4484B">
              <w:rPr>
                <w:rFonts w:cs="Tahoma"/>
                <w:sz w:val="20"/>
                <w:szCs w:val="20"/>
              </w:rPr>
              <w:t>(Ime in priimek ter podpis ponudnika)</w:t>
            </w:r>
          </w:p>
        </w:tc>
      </w:tr>
    </w:tbl>
    <w:p w14:paraId="35E64143" w14:textId="77777777" w:rsidR="0075664F" w:rsidRPr="00B4484B" w:rsidRDefault="0075664F" w:rsidP="0075664F">
      <w:pPr>
        <w:ind w:right="-284"/>
        <w:jc w:val="center"/>
        <w:rPr>
          <w:rFonts w:cs="Tahoma"/>
          <w:sz w:val="20"/>
          <w:szCs w:val="20"/>
        </w:rPr>
      </w:pPr>
    </w:p>
    <w:p w14:paraId="5D626D19" w14:textId="77777777" w:rsidR="0075664F" w:rsidRPr="00B4484B" w:rsidRDefault="0075664F" w:rsidP="0075664F">
      <w:pPr>
        <w:ind w:right="-284"/>
        <w:jc w:val="center"/>
        <w:rPr>
          <w:rFonts w:cs="Tahoma"/>
          <w:sz w:val="20"/>
          <w:szCs w:val="20"/>
        </w:rPr>
      </w:pPr>
    </w:p>
    <w:p w14:paraId="0F08029D" w14:textId="77777777" w:rsidR="00303551" w:rsidRPr="00B4484B" w:rsidRDefault="00303551" w:rsidP="00303551">
      <w:pPr>
        <w:ind w:right="-284"/>
        <w:rPr>
          <w:rFonts w:cs="Tahoma"/>
          <w:sz w:val="20"/>
          <w:szCs w:val="20"/>
        </w:rPr>
      </w:pPr>
      <w:r w:rsidRPr="00B4484B">
        <w:rPr>
          <w:rFonts w:cs="Tahoma"/>
          <w:sz w:val="20"/>
          <w:szCs w:val="20"/>
        </w:rPr>
        <w:t xml:space="preserve">Obvezna priloga: </w:t>
      </w:r>
    </w:p>
    <w:p w14:paraId="4158F0D7" w14:textId="77777777" w:rsidR="00303551" w:rsidRPr="00B4484B" w:rsidRDefault="00303551" w:rsidP="00303551">
      <w:pPr>
        <w:numPr>
          <w:ilvl w:val="0"/>
          <w:numId w:val="41"/>
        </w:numPr>
        <w:jc w:val="both"/>
        <w:rPr>
          <w:rFonts w:cs="Tahoma"/>
          <w:sz w:val="20"/>
          <w:szCs w:val="20"/>
        </w:rPr>
      </w:pPr>
      <w:r w:rsidRPr="00B4484B">
        <w:rPr>
          <w:rFonts w:cs="Tahoma"/>
          <w:sz w:val="20"/>
          <w:szCs w:val="20"/>
        </w:rPr>
        <w:t xml:space="preserve">tehnična dokumentacija proizvajalca ponujenega čistilnega stroja (opisi, katalogi, prospekti, brošure, tehnični podatki, slike) </w:t>
      </w:r>
    </w:p>
    <w:p w14:paraId="7EE7795D" w14:textId="0D2EFE69" w:rsidR="0075664F" w:rsidRPr="00B4484B" w:rsidRDefault="0075664F">
      <w:pPr>
        <w:spacing w:after="200" w:line="276" w:lineRule="auto"/>
        <w:rPr>
          <w:rFonts w:cs="Tahoma"/>
          <w:i/>
          <w:sz w:val="18"/>
          <w:szCs w:val="20"/>
        </w:rPr>
      </w:pPr>
      <w:r w:rsidRPr="00B4484B">
        <w:rPr>
          <w:rFonts w:cs="Tahoma"/>
          <w:i/>
          <w:sz w:val="18"/>
          <w:szCs w:val="20"/>
        </w:rPr>
        <w:br w:type="page"/>
      </w: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C2459E" w:rsidRPr="00B4484B" w14:paraId="21744153" w14:textId="77777777" w:rsidTr="00513CCC">
        <w:tc>
          <w:tcPr>
            <w:tcW w:w="643" w:type="dxa"/>
            <w:tcBorders>
              <w:right w:val="nil"/>
            </w:tcBorders>
          </w:tcPr>
          <w:p w14:paraId="6BADFFBC" w14:textId="77777777" w:rsidR="00C2459E" w:rsidRPr="00B4484B" w:rsidRDefault="00C2459E" w:rsidP="00513CCC">
            <w:pPr>
              <w:keepNext/>
              <w:keepLines/>
              <w:jc w:val="both"/>
              <w:rPr>
                <w:rFonts w:cs="Tahoma"/>
                <w:sz w:val="20"/>
                <w:szCs w:val="20"/>
              </w:rPr>
            </w:pPr>
            <w:r w:rsidRPr="00B4484B">
              <w:rPr>
                <w:rFonts w:ascii="Times New Roman" w:hAnsi="Times New Roman"/>
                <w:sz w:val="20"/>
                <w:szCs w:val="20"/>
              </w:rPr>
              <w:lastRenderedPageBreak/>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295" w:type="dxa"/>
            <w:tcBorders>
              <w:left w:val="nil"/>
              <w:right w:val="single" w:sz="4" w:space="0" w:color="auto"/>
            </w:tcBorders>
            <w:vAlign w:val="bottom"/>
          </w:tcPr>
          <w:p w14:paraId="0D38CB3B" w14:textId="36DF2679" w:rsidR="00C2459E" w:rsidRPr="00B4484B" w:rsidRDefault="00C2459E" w:rsidP="00513CCC">
            <w:pPr>
              <w:keepNext/>
              <w:keepLines/>
              <w:rPr>
                <w:rFonts w:cs="Tahoma"/>
                <w:sz w:val="20"/>
                <w:szCs w:val="20"/>
              </w:rPr>
            </w:pPr>
            <w:r w:rsidRPr="00B4484B">
              <w:rPr>
                <w:rFonts w:cs="Tahoma"/>
                <w:sz w:val="20"/>
                <w:szCs w:val="20"/>
              </w:rPr>
              <w:t xml:space="preserve">TEHNIČNA SPECIFIKACIJA  </w:t>
            </w:r>
            <w:r w:rsidRPr="00B4484B">
              <w:rPr>
                <w:rFonts w:cs="Tahoma"/>
                <w:b/>
                <w:sz w:val="20"/>
                <w:szCs w:val="20"/>
              </w:rPr>
              <w:t xml:space="preserve">– SKLOP št. 3: </w:t>
            </w:r>
            <w:r w:rsidRPr="00B4484B">
              <w:rPr>
                <w:sz w:val="20"/>
                <w:szCs w:val="20"/>
              </w:rPr>
              <w:t xml:space="preserve"> </w:t>
            </w:r>
            <w:r w:rsidRPr="00B4484B">
              <w:rPr>
                <w:rFonts w:cs="Tahoma"/>
                <w:b/>
                <w:sz w:val="20"/>
                <w:szCs w:val="20"/>
              </w:rPr>
              <w:t>Čistilni stroj za Plečnikove arkade</w:t>
            </w:r>
          </w:p>
        </w:tc>
        <w:tc>
          <w:tcPr>
            <w:tcW w:w="851" w:type="dxa"/>
            <w:tcBorders>
              <w:top w:val="single" w:sz="4" w:space="0" w:color="auto"/>
              <w:left w:val="single" w:sz="4" w:space="0" w:color="auto"/>
              <w:bottom w:val="single" w:sz="4" w:space="0" w:color="auto"/>
              <w:right w:val="nil"/>
            </w:tcBorders>
          </w:tcPr>
          <w:p w14:paraId="56D95AB1" w14:textId="77777777" w:rsidR="00C2459E" w:rsidRPr="00B4484B" w:rsidRDefault="00C2459E" w:rsidP="00513CCC">
            <w:pPr>
              <w:keepNext/>
              <w:keepLines/>
              <w:ind w:left="-74" w:right="-207"/>
              <w:jc w:val="both"/>
              <w:rPr>
                <w:rFonts w:cs="Tahoma"/>
                <w:b/>
                <w:iCs/>
                <w:sz w:val="20"/>
                <w:szCs w:val="20"/>
              </w:rPr>
            </w:pPr>
            <w:r w:rsidRPr="00B4484B">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6B792458" w14:textId="3486CA0F" w:rsidR="00C2459E" w:rsidRPr="00B4484B" w:rsidRDefault="00C2459E" w:rsidP="00513CCC">
            <w:pPr>
              <w:keepNext/>
              <w:keepLines/>
              <w:ind w:right="-62"/>
              <w:jc w:val="both"/>
              <w:rPr>
                <w:rFonts w:cs="Tahoma"/>
                <w:b/>
                <w:iCs/>
                <w:sz w:val="20"/>
                <w:szCs w:val="20"/>
              </w:rPr>
            </w:pPr>
            <w:r w:rsidRPr="00B4484B">
              <w:rPr>
                <w:rFonts w:cs="Tahoma"/>
                <w:b/>
                <w:iCs/>
                <w:sz w:val="20"/>
                <w:szCs w:val="20"/>
              </w:rPr>
              <w:t xml:space="preserve"> 5/3  </w:t>
            </w:r>
          </w:p>
        </w:tc>
      </w:tr>
    </w:tbl>
    <w:p w14:paraId="05A7F4BC" w14:textId="77777777" w:rsidR="00303551" w:rsidRPr="00B4484B" w:rsidRDefault="00303551" w:rsidP="00303551">
      <w:pPr>
        <w:ind w:right="-284"/>
        <w:rPr>
          <w:rFonts w:cs="Tahoma"/>
          <w:b/>
          <w:sz w:val="20"/>
          <w:szCs w:val="20"/>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6232"/>
        <w:gridCol w:w="3119"/>
      </w:tblGrid>
      <w:tr w:rsidR="00303551" w:rsidRPr="00B4484B" w14:paraId="43F167B0" w14:textId="77777777" w:rsidTr="00303551">
        <w:trPr>
          <w:trHeight w:val="765"/>
        </w:trPr>
        <w:tc>
          <w:tcPr>
            <w:tcW w:w="9351" w:type="dxa"/>
            <w:gridSpan w:val="2"/>
            <w:shd w:val="clear" w:color="auto" w:fill="D9D9D9" w:themeFill="background1" w:themeFillShade="D9"/>
            <w:vAlign w:val="center"/>
          </w:tcPr>
          <w:p w14:paraId="67AD5C77" w14:textId="77777777" w:rsidR="00303551" w:rsidRPr="00B4484B" w:rsidRDefault="00303551" w:rsidP="00303551">
            <w:pPr>
              <w:jc w:val="center"/>
              <w:rPr>
                <w:rFonts w:cs="Tahoma"/>
                <w:color w:val="000000"/>
                <w:sz w:val="20"/>
                <w:szCs w:val="20"/>
              </w:rPr>
            </w:pPr>
            <w:r w:rsidRPr="00B4484B">
              <w:rPr>
                <w:rFonts w:cs="Tahoma"/>
                <w:b/>
                <w:sz w:val="20"/>
                <w:szCs w:val="20"/>
              </w:rPr>
              <w:t>TEHNIČNA SPECIFIKACIJA – SKLOP št. 3:</w:t>
            </w:r>
            <w:r w:rsidRPr="00B4484B">
              <w:rPr>
                <w:rFonts w:ascii="Times New Roman" w:hAnsi="Times New Roman"/>
                <w:sz w:val="20"/>
                <w:szCs w:val="20"/>
              </w:rPr>
              <w:t xml:space="preserve"> </w:t>
            </w:r>
            <w:r w:rsidRPr="00B4484B">
              <w:rPr>
                <w:rFonts w:cs="Tahoma"/>
                <w:b/>
                <w:sz w:val="20"/>
                <w:szCs w:val="20"/>
              </w:rPr>
              <w:t>Čistilni stroj za Plečnikove arkade</w:t>
            </w:r>
            <w:r w:rsidRPr="00B4484B">
              <w:rPr>
                <w:rFonts w:cs="Tahoma"/>
                <w:color w:val="000000"/>
                <w:sz w:val="20"/>
                <w:szCs w:val="20"/>
              </w:rPr>
              <w:t xml:space="preserve"> </w:t>
            </w:r>
          </w:p>
          <w:p w14:paraId="061A8F20" w14:textId="30EF4EC3" w:rsidR="00303551" w:rsidRPr="00B4484B" w:rsidRDefault="00303551" w:rsidP="00303551">
            <w:pPr>
              <w:jc w:val="center"/>
              <w:rPr>
                <w:rFonts w:cs="Tahoma"/>
                <w:b/>
                <w:sz w:val="20"/>
                <w:szCs w:val="20"/>
              </w:rPr>
            </w:pPr>
            <w:r w:rsidRPr="00B4484B">
              <w:rPr>
                <w:rFonts w:cs="Tahoma"/>
                <w:color w:val="000000"/>
                <w:sz w:val="20"/>
                <w:szCs w:val="20"/>
              </w:rPr>
              <w:t>(Industrijski pralno čistilni stroj širine 53 cm)</w:t>
            </w:r>
          </w:p>
        </w:tc>
      </w:tr>
      <w:tr w:rsidR="00303551" w:rsidRPr="00B4484B" w14:paraId="00740C25" w14:textId="77777777" w:rsidTr="00303551">
        <w:trPr>
          <w:trHeight w:val="765"/>
        </w:trPr>
        <w:tc>
          <w:tcPr>
            <w:tcW w:w="6232" w:type="dxa"/>
            <w:shd w:val="clear" w:color="auto" w:fill="auto"/>
          </w:tcPr>
          <w:p w14:paraId="176476E3" w14:textId="77777777" w:rsidR="00303551" w:rsidRPr="00B4484B" w:rsidRDefault="00303551" w:rsidP="00303551">
            <w:pPr>
              <w:spacing w:line="276" w:lineRule="auto"/>
              <w:rPr>
                <w:rFonts w:eastAsia="Calibri" w:cs="Tahoma"/>
                <w:b/>
                <w:sz w:val="20"/>
                <w:szCs w:val="20"/>
                <w:u w:val="single"/>
                <w:lang w:eastAsia="en-US"/>
              </w:rPr>
            </w:pPr>
          </w:p>
        </w:tc>
        <w:tc>
          <w:tcPr>
            <w:tcW w:w="3119" w:type="dxa"/>
          </w:tcPr>
          <w:p w14:paraId="0431AAD9" w14:textId="77777777" w:rsidR="00303551" w:rsidRPr="00B4484B" w:rsidRDefault="00303551" w:rsidP="00303551">
            <w:pPr>
              <w:spacing w:after="200" w:line="276" w:lineRule="auto"/>
              <w:jc w:val="center"/>
              <w:rPr>
                <w:rFonts w:eastAsia="Calibri" w:cs="Tahoma"/>
                <w:b/>
                <w:sz w:val="20"/>
                <w:szCs w:val="20"/>
                <w:lang w:eastAsia="en-US"/>
              </w:rPr>
            </w:pPr>
            <w:r w:rsidRPr="00B4484B">
              <w:rPr>
                <w:rFonts w:eastAsia="Calibri" w:cs="Tahoma"/>
                <w:b/>
                <w:sz w:val="20"/>
                <w:szCs w:val="20"/>
                <w:lang w:eastAsia="en-US"/>
              </w:rPr>
              <w:t>Izpolni ponudnik z navedbo oziroma načinom izpolnitve posamezne zahteve</w:t>
            </w:r>
          </w:p>
        </w:tc>
      </w:tr>
      <w:tr w:rsidR="00303551" w:rsidRPr="00B4484B" w14:paraId="080E7305" w14:textId="77777777" w:rsidTr="00303551">
        <w:trPr>
          <w:trHeight w:val="765"/>
        </w:trPr>
        <w:tc>
          <w:tcPr>
            <w:tcW w:w="6232" w:type="dxa"/>
            <w:shd w:val="clear" w:color="auto" w:fill="auto"/>
          </w:tcPr>
          <w:p w14:paraId="7F029B97" w14:textId="77777777" w:rsidR="00303551" w:rsidRPr="00B4484B" w:rsidRDefault="00303551" w:rsidP="00303551">
            <w:pPr>
              <w:spacing w:line="276" w:lineRule="auto"/>
              <w:rPr>
                <w:rFonts w:eastAsia="Calibri" w:cs="Tahoma"/>
                <w:b/>
                <w:sz w:val="20"/>
                <w:szCs w:val="20"/>
                <w:u w:val="single"/>
                <w:lang w:eastAsia="en-US"/>
              </w:rPr>
            </w:pPr>
            <w:r w:rsidRPr="00B4484B">
              <w:rPr>
                <w:rFonts w:cs="Tahoma"/>
                <w:sz w:val="20"/>
                <w:szCs w:val="20"/>
              </w:rPr>
              <w:t>Znamka vozila:</w:t>
            </w:r>
          </w:p>
        </w:tc>
        <w:tc>
          <w:tcPr>
            <w:tcW w:w="3119" w:type="dxa"/>
          </w:tcPr>
          <w:p w14:paraId="2217D9E2" w14:textId="77777777" w:rsidR="00303551" w:rsidRPr="00B4484B" w:rsidRDefault="00303551" w:rsidP="00303551">
            <w:pPr>
              <w:spacing w:after="200" w:line="276" w:lineRule="auto"/>
              <w:jc w:val="center"/>
              <w:rPr>
                <w:rFonts w:eastAsia="Calibri" w:cs="Tahoma"/>
                <w:b/>
                <w:sz w:val="20"/>
                <w:szCs w:val="20"/>
                <w:lang w:eastAsia="en-US"/>
              </w:rPr>
            </w:pPr>
          </w:p>
        </w:tc>
      </w:tr>
      <w:tr w:rsidR="00303551" w:rsidRPr="00B4484B" w14:paraId="5E10DE26" w14:textId="77777777" w:rsidTr="00303551">
        <w:trPr>
          <w:trHeight w:val="765"/>
        </w:trPr>
        <w:tc>
          <w:tcPr>
            <w:tcW w:w="6232" w:type="dxa"/>
            <w:shd w:val="clear" w:color="auto" w:fill="auto"/>
          </w:tcPr>
          <w:p w14:paraId="2D5F37F9" w14:textId="77777777" w:rsidR="00303551" w:rsidRPr="00B4484B" w:rsidRDefault="00303551" w:rsidP="00303551">
            <w:pPr>
              <w:spacing w:line="276" w:lineRule="auto"/>
              <w:rPr>
                <w:rFonts w:eastAsia="Calibri" w:cs="Tahoma"/>
                <w:b/>
                <w:sz w:val="20"/>
                <w:szCs w:val="20"/>
                <w:u w:val="single"/>
                <w:lang w:eastAsia="en-US"/>
              </w:rPr>
            </w:pPr>
            <w:r w:rsidRPr="00B4484B">
              <w:rPr>
                <w:rFonts w:cs="Tahoma"/>
                <w:sz w:val="20"/>
                <w:szCs w:val="20"/>
              </w:rPr>
              <w:t>Tip vozila:</w:t>
            </w:r>
          </w:p>
        </w:tc>
        <w:tc>
          <w:tcPr>
            <w:tcW w:w="3119" w:type="dxa"/>
          </w:tcPr>
          <w:p w14:paraId="38F304EE" w14:textId="77777777" w:rsidR="00303551" w:rsidRPr="00B4484B" w:rsidRDefault="00303551" w:rsidP="00303551">
            <w:pPr>
              <w:spacing w:after="200" w:line="276" w:lineRule="auto"/>
              <w:jc w:val="center"/>
              <w:rPr>
                <w:rFonts w:eastAsia="Calibri" w:cs="Tahoma"/>
                <w:b/>
                <w:sz w:val="20"/>
                <w:szCs w:val="20"/>
                <w:lang w:eastAsia="en-US"/>
              </w:rPr>
            </w:pPr>
          </w:p>
        </w:tc>
      </w:tr>
      <w:tr w:rsidR="00303551" w:rsidRPr="00B4484B" w14:paraId="32EBE657" w14:textId="77777777" w:rsidTr="00303551">
        <w:trPr>
          <w:trHeight w:val="765"/>
        </w:trPr>
        <w:tc>
          <w:tcPr>
            <w:tcW w:w="6232" w:type="dxa"/>
            <w:shd w:val="clear" w:color="auto" w:fill="auto"/>
          </w:tcPr>
          <w:p w14:paraId="482740C7" w14:textId="77777777" w:rsidR="00303551" w:rsidRPr="00B4484B" w:rsidRDefault="00303551" w:rsidP="00303551">
            <w:pPr>
              <w:spacing w:line="276" w:lineRule="auto"/>
              <w:rPr>
                <w:rFonts w:eastAsia="Calibri" w:cs="Tahoma"/>
                <w:b/>
                <w:sz w:val="20"/>
                <w:szCs w:val="20"/>
                <w:u w:val="single"/>
                <w:lang w:eastAsia="en-US"/>
              </w:rPr>
            </w:pPr>
            <w:r w:rsidRPr="00B4484B">
              <w:rPr>
                <w:rFonts w:cs="Tahoma"/>
                <w:sz w:val="20"/>
                <w:szCs w:val="20"/>
              </w:rPr>
              <w:t>Izvedenka:</w:t>
            </w:r>
          </w:p>
        </w:tc>
        <w:tc>
          <w:tcPr>
            <w:tcW w:w="3119" w:type="dxa"/>
          </w:tcPr>
          <w:p w14:paraId="24ECFE7E" w14:textId="77777777" w:rsidR="00303551" w:rsidRPr="00B4484B" w:rsidRDefault="00303551" w:rsidP="00303551">
            <w:pPr>
              <w:spacing w:after="200" w:line="276" w:lineRule="auto"/>
              <w:jc w:val="center"/>
              <w:rPr>
                <w:rFonts w:eastAsia="Calibri" w:cs="Tahoma"/>
                <w:b/>
                <w:sz w:val="20"/>
                <w:szCs w:val="20"/>
                <w:lang w:eastAsia="en-US"/>
              </w:rPr>
            </w:pPr>
          </w:p>
        </w:tc>
      </w:tr>
      <w:tr w:rsidR="00303551" w:rsidRPr="00B4484B" w14:paraId="35F0E1DC" w14:textId="77777777" w:rsidTr="00303551">
        <w:trPr>
          <w:trHeight w:val="335"/>
        </w:trPr>
        <w:tc>
          <w:tcPr>
            <w:tcW w:w="6232" w:type="dxa"/>
            <w:shd w:val="clear" w:color="auto" w:fill="auto"/>
            <w:vAlign w:val="center"/>
          </w:tcPr>
          <w:p w14:paraId="1EF064C9" w14:textId="77777777" w:rsidR="00303551" w:rsidRPr="00B4484B" w:rsidRDefault="00303551" w:rsidP="00303551">
            <w:pPr>
              <w:rPr>
                <w:rFonts w:cs="Tahoma"/>
                <w:color w:val="000000"/>
                <w:sz w:val="20"/>
                <w:szCs w:val="20"/>
              </w:rPr>
            </w:pPr>
            <w:r w:rsidRPr="00B4484B">
              <w:rPr>
                <w:rFonts w:cs="Tahoma"/>
                <w:color w:val="000000"/>
                <w:sz w:val="20"/>
                <w:szCs w:val="20"/>
              </w:rPr>
              <w:t>Industrijski pralno čistilni stroj širine 53 cm</w:t>
            </w:r>
          </w:p>
        </w:tc>
        <w:tc>
          <w:tcPr>
            <w:tcW w:w="3119" w:type="dxa"/>
            <w:vAlign w:val="center"/>
          </w:tcPr>
          <w:p w14:paraId="075729F2" w14:textId="77777777" w:rsidR="00303551" w:rsidRPr="00B4484B" w:rsidRDefault="00303551" w:rsidP="00303551">
            <w:pPr>
              <w:spacing w:line="276" w:lineRule="auto"/>
              <w:rPr>
                <w:rFonts w:eastAsia="Calibri" w:cs="Tahoma"/>
                <w:b/>
                <w:sz w:val="20"/>
                <w:szCs w:val="20"/>
                <w:lang w:eastAsia="en-US"/>
              </w:rPr>
            </w:pPr>
          </w:p>
        </w:tc>
      </w:tr>
      <w:tr w:rsidR="00303551" w:rsidRPr="00B4484B" w14:paraId="573E8881" w14:textId="77777777" w:rsidTr="00303551">
        <w:trPr>
          <w:trHeight w:val="335"/>
        </w:trPr>
        <w:tc>
          <w:tcPr>
            <w:tcW w:w="6232" w:type="dxa"/>
            <w:shd w:val="clear" w:color="auto" w:fill="auto"/>
            <w:vAlign w:val="center"/>
          </w:tcPr>
          <w:p w14:paraId="7515908E" w14:textId="77777777" w:rsidR="00303551" w:rsidRPr="00B4484B" w:rsidRDefault="00303551" w:rsidP="00303551">
            <w:pPr>
              <w:rPr>
                <w:rFonts w:cs="Tahoma"/>
                <w:color w:val="000000"/>
                <w:sz w:val="20"/>
                <w:szCs w:val="20"/>
              </w:rPr>
            </w:pPr>
            <w:r w:rsidRPr="00B4484B">
              <w:rPr>
                <w:rFonts w:cs="Tahoma"/>
                <w:color w:val="000000"/>
                <w:sz w:val="20"/>
                <w:szCs w:val="20"/>
              </w:rPr>
              <w:t>Vrsta pogona: električni 24V</w:t>
            </w:r>
          </w:p>
        </w:tc>
        <w:tc>
          <w:tcPr>
            <w:tcW w:w="3119" w:type="dxa"/>
            <w:vAlign w:val="center"/>
          </w:tcPr>
          <w:p w14:paraId="57579D68" w14:textId="77777777" w:rsidR="00303551" w:rsidRPr="00B4484B" w:rsidRDefault="00303551" w:rsidP="00303551">
            <w:pPr>
              <w:spacing w:line="276" w:lineRule="auto"/>
              <w:rPr>
                <w:rFonts w:eastAsia="Calibri" w:cs="Tahoma"/>
                <w:b/>
                <w:sz w:val="20"/>
                <w:szCs w:val="20"/>
                <w:lang w:eastAsia="en-US"/>
              </w:rPr>
            </w:pPr>
          </w:p>
        </w:tc>
      </w:tr>
      <w:tr w:rsidR="00303551" w:rsidRPr="00B4484B" w14:paraId="72E139B0" w14:textId="77777777" w:rsidTr="00303551">
        <w:trPr>
          <w:trHeight w:val="335"/>
        </w:trPr>
        <w:tc>
          <w:tcPr>
            <w:tcW w:w="6232" w:type="dxa"/>
            <w:shd w:val="clear" w:color="auto" w:fill="auto"/>
            <w:vAlign w:val="center"/>
          </w:tcPr>
          <w:p w14:paraId="1507A205" w14:textId="77777777" w:rsidR="00303551" w:rsidRPr="00B4484B" w:rsidRDefault="00303551" w:rsidP="00303551">
            <w:pPr>
              <w:rPr>
                <w:rFonts w:cs="Tahoma"/>
                <w:color w:val="000000"/>
                <w:sz w:val="20"/>
                <w:szCs w:val="20"/>
              </w:rPr>
            </w:pPr>
            <w:r w:rsidRPr="00B4484B">
              <w:rPr>
                <w:rFonts w:cs="Tahoma"/>
                <w:color w:val="000000"/>
                <w:sz w:val="20"/>
                <w:szCs w:val="20"/>
              </w:rPr>
              <w:t>Električni polnilec vgrajen v čistilni stroj</w:t>
            </w:r>
          </w:p>
        </w:tc>
        <w:tc>
          <w:tcPr>
            <w:tcW w:w="3119" w:type="dxa"/>
            <w:vAlign w:val="center"/>
          </w:tcPr>
          <w:p w14:paraId="60DF5588" w14:textId="77777777" w:rsidR="00303551" w:rsidRPr="00B4484B" w:rsidRDefault="00303551" w:rsidP="00303551">
            <w:pPr>
              <w:spacing w:line="276" w:lineRule="auto"/>
              <w:rPr>
                <w:rFonts w:eastAsia="Calibri" w:cs="Tahoma"/>
                <w:b/>
                <w:sz w:val="20"/>
                <w:szCs w:val="20"/>
                <w:lang w:eastAsia="en-US"/>
              </w:rPr>
            </w:pPr>
          </w:p>
        </w:tc>
      </w:tr>
      <w:tr w:rsidR="00303551" w:rsidRPr="00B4484B" w14:paraId="3EBB0064" w14:textId="77777777" w:rsidTr="00303551">
        <w:trPr>
          <w:trHeight w:val="335"/>
        </w:trPr>
        <w:tc>
          <w:tcPr>
            <w:tcW w:w="6232" w:type="dxa"/>
            <w:shd w:val="clear" w:color="auto" w:fill="auto"/>
            <w:vAlign w:val="center"/>
          </w:tcPr>
          <w:p w14:paraId="456F1BBC" w14:textId="77777777" w:rsidR="00303551" w:rsidRPr="00B4484B" w:rsidRDefault="00303551" w:rsidP="00303551">
            <w:pPr>
              <w:rPr>
                <w:rFonts w:cs="Tahoma"/>
                <w:color w:val="000000"/>
                <w:sz w:val="20"/>
                <w:szCs w:val="20"/>
              </w:rPr>
            </w:pPr>
            <w:r w:rsidRPr="00B4484B">
              <w:rPr>
                <w:rFonts w:cs="Tahoma"/>
                <w:color w:val="000000"/>
                <w:sz w:val="20"/>
                <w:szCs w:val="20"/>
              </w:rPr>
              <w:t>Vrsta akumulatorjev: gel</w:t>
            </w:r>
          </w:p>
        </w:tc>
        <w:tc>
          <w:tcPr>
            <w:tcW w:w="3119" w:type="dxa"/>
            <w:vAlign w:val="center"/>
          </w:tcPr>
          <w:p w14:paraId="5287CC72" w14:textId="77777777" w:rsidR="00303551" w:rsidRPr="00B4484B" w:rsidRDefault="00303551" w:rsidP="00303551">
            <w:pPr>
              <w:spacing w:line="276" w:lineRule="auto"/>
              <w:rPr>
                <w:rFonts w:eastAsia="Calibri" w:cs="Tahoma"/>
                <w:b/>
                <w:sz w:val="20"/>
                <w:szCs w:val="20"/>
                <w:lang w:eastAsia="en-US"/>
              </w:rPr>
            </w:pPr>
          </w:p>
        </w:tc>
      </w:tr>
      <w:tr w:rsidR="00303551" w:rsidRPr="00B4484B" w14:paraId="24F8CE78" w14:textId="77777777" w:rsidTr="00303551">
        <w:trPr>
          <w:trHeight w:val="335"/>
        </w:trPr>
        <w:tc>
          <w:tcPr>
            <w:tcW w:w="6232" w:type="dxa"/>
            <w:shd w:val="clear" w:color="auto" w:fill="auto"/>
            <w:vAlign w:val="center"/>
          </w:tcPr>
          <w:p w14:paraId="270AC10A" w14:textId="77777777" w:rsidR="00303551" w:rsidRPr="00B4484B" w:rsidRDefault="00303551" w:rsidP="00303551">
            <w:pPr>
              <w:rPr>
                <w:rFonts w:cs="Tahoma"/>
                <w:color w:val="000000"/>
                <w:sz w:val="20"/>
                <w:szCs w:val="20"/>
              </w:rPr>
            </w:pPr>
            <w:r w:rsidRPr="00B4484B">
              <w:rPr>
                <w:rFonts w:cs="Tahoma"/>
                <w:color w:val="000000"/>
                <w:sz w:val="20"/>
                <w:szCs w:val="20"/>
              </w:rPr>
              <w:t>Delovna širina: min. 530 mm</w:t>
            </w:r>
          </w:p>
        </w:tc>
        <w:tc>
          <w:tcPr>
            <w:tcW w:w="3119" w:type="dxa"/>
            <w:vAlign w:val="center"/>
          </w:tcPr>
          <w:p w14:paraId="629C65C3" w14:textId="77777777" w:rsidR="00303551" w:rsidRPr="00B4484B" w:rsidRDefault="00303551" w:rsidP="00303551">
            <w:pPr>
              <w:spacing w:line="276" w:lineRule="auto"/>
              <w:rPr>
                <w:rFonts w:eastAsia="Calibri" w:cs="Tahoma"/>
                <w:b/>
                <w:sz w:val="20"/>
                <w:szCs w:val="20"/>
                <w:lang w:eastAsia="en-US"/>
              </w:rPr>
            </w:pPr>
          </w:p>
        </w:tc>
      </w:tr>
      <w:tr w:rsidR="00303551" w:rsidRPr="00B4484B" w14:paraId="33401B46" w14:textId="77777777" w:rsidTr="00303551">
        <w:trPr>
          <w:trHeight w:val="335"/>
        </w:trPr>
        <w:tc>
          <w:tcPr>
            <w:tcW w:w="6232" w:type="dxa"/>
            <w:shd w:val="clear" w:color="auto" w:fill="auto"/>
            <w:vAlign w:val="center"/>
          </w:tcPr>
          <w:p w14:paraId="7815A942" w14:textId="77777777" w:rsidR="00303551" w:rsidRPr="00B4484B" w:rsidRDefault="00303551" w:rsidP="00303551">
            <w:pPr>
              <w:rPr>
                <w:rFonts w:cs="Tahoma"/>
                <w:color w:val="000000"/>
                <w:sz w:val="20"/>
                <w:szCs w:val="20"/>
              </w:rPr>
            </w:pPr>
            <w:r w:rsidRPr="00B4484B">
              <w:rPr>
                <w:rFonts w:cs="Tahoma"/>
                <w:color w:val="000000"/>
                <w:sz w:val="20"/>
                <w:szCs w:val="20"/>
              </w:rPr>
              <w:t>Širina sesanja: cca. 750 mm</w:t>
            </w:r>
          </w:p>
        </w:tc>
        <w:tc>
          <w:tcPr>
            <w:tcW w:w="3119" w:type="dxa"/>
            <w:vAlign w:val="center"/>
          </w:tcPr>
          <w:p w14:paraId="720B36BE" w14:textId="77777777" w:rsidR="00303551" w:rsidRPr="00B4484B" w:rsidRDefault="00303551" w:rsidP="00303551">
            <w:pPr>
              <w:spacing w:line="276" w:lineRule="auto"/>
              <w:rPr>
                <w:rFonts w:eastAsia="Calibri" w:cs="Tahoma"/>
                <w:b/>
                <w:sz w:val="20"/>
                <w:szCs w:val="20"/>
                <w:lang w:eastAsia="en-US"/>
              </w:rPr>
            </w:pPr>
          </w:p>
        </w:tc>
      </w:tr>
      <w:tr w:rsidR="00303551" w:rsidRPr="00B4484B" w14:paraId="65C05492" w14:textId="77777777" w:rsidTr="00303551">
        <w:trPr>
          <w:trHeight w:val="335"/>
        </w:trPr>
        <w:tc>
          <w:tcPr>
            <w:tcW w:w="6232" w:type="dxa"/>
            <w:shd w:val="clear" w:color="auto" w:fill="auto"/>
            <w:vAlign w:val="center"/>
          </w:tcPr>
          <w:p w14:paraId="3D6316D5" w14:textId="77777777" w:rsidR="00303551" w:rsidRPr="00B4484B" w:rsidRDefault="00303551" w:rsidP="00303551">
            <w:pPr>
              <w:rPr>
                <w:rFonts w:cs="Tahoma"/>
                <w:color w:val="000000"/>
                <w:sz w:val="20"/>
                <w:szCs w:val="20"/>
              </w:rPr>
            </w:pPr>
            <w:r w:rsidRPr="00B4484B">
              <w:rPr>
                <w:rFonts w:cs="Tahoma"/>
                <w:color w:val="000000"/>
                <w:sz w:val="20"/>
                <w:szCs w:val="20"/>
              </w:rPr>
              <w:t>Teoretična produktivnost: min. 1700 m2/h ali več</w:t>
            </w:r>
          </w:p>
        </w:tc>
        <w:tc>
          <w:tcPr>
            <w:tcW w:w="3119" w:type="dxa"/>
            <w:vAlign w:val="center"/>
          </w:tcPr>
          <w:p w14:paraId="1D6FD162" w14:textId="77777777" w:rsidR="00303551" w:rsidRPr="00B4484B" w:rsidRDefault="00303551" w:rsidP="00303551">
            <w:pPr>
              <w:spacing w:line="276" w:lineRule="auto"/>
              <w:rPr>
                <w:rFonts w:eastAsia="Calibri" w:cs="Tahoma"/>
                <w:b/>
                <w:sz w:val="20"/>
                <w:szCs w:val="20"/>
                <w:lang w:eastAsia="en-US"/>
              </w:rPr>
            </w:pPr>
          </w:p>
        </w:tc>
      </w:tr>
      <w:tr w:rsidR="00303551" w:rsidRPr="00B4484B" w14:paraId="47DD3828" w14:textId="77777777" w:rsidTr="00303551">
        <w:trPr>
          <w:trHeight w:val="335"/>
        </w:trPr>
        <w:tc>
          <w:tcPr>
            <w:tcW w:w="6232" w:type="dxa"/>
            <w:shd w:val="clear" w:color="auto" w:fill="auto"/>
            <w:vAlign w:val="center"/>
          </w:tcPr>
          <w:p w14:paraId="1E79592E" w14:textId="77777777" w:rsidR="00303551" w:rsidRPr="00B4484B" w:rsidRDefault="00303551" w:rsidP="00303551">
            <w:pPr>
              <w:rPr>
                <w:rFonts w:cs="Tahoma"/>
                <w:color w:val="000000"/>
                <w:sz w:val="20"/>
                <w:szCs w:val="20"/>
              </w:rPr>
            </w:pPr>
            <w:r w:rsidRPr="00B4484B">
              <w:rPr>
                <w:rFonts w:cs="Tahoma"/>
                <w:color w:val="000000"/>
                <w:sz w:val="20"/>
                <w:szCs w:val="20"/>
              </w:rPr>
              <w:t>Posoda za čisto vodo: min. 40 litrov</w:t>
            </w:r>
          </w:p>
        </w:tc>
        <w:tc>
          <w:tcPr>
            <w:tcW w:w="3119" w:type="dxa"/>
            <w:vAlign w:val="center"/>
          </w:tcPr>
          <w:p w14:paraId="305F0205" w14:textId="77777777" w:rsidR="00303551" w:rsidRPr="00B4484B" w:rsidRDefault="00303551" w:rsidP="00303551">
            <w:pPr>
              <w:spacing w:line="276" w:lineRule="auto"/>
              <w:rPr>
                <w:rFonts w:eastAsia="Calibri" w:cs="Tahoma"/>
                <w:b/>
                <w:sz w:val="20"/>
                <w:szCs w:val="20"/>
                <w:lang w:eastAsia="en-US"/>
              </w:rPr>
            </w:pPr>
          </w:p>
        </w:tc>
      </w:tr>
      <w:tr w:rsidR="00303551" w:rsidRPr="00B4484B" w14:paraId="3FEC2377" w14:textId="77777777" w:rsidTr="00303551">
        <w:trPr>
          <w:trHeight w:val="335"/>
        </w:trPr>
        <w:tc>
          <w:tcPr>
            <w:tcW w:w="6232" w:type="dxa"/>
            <w:shd w:val="clear" w:color="auto" w:fill="auto"/>
            <w:vAlign w:val="center"/>
          </w:tcPr>
          <w:p w14:paraId="0CC0352B" w14:textId="77777777" w:rsidR="00303551" w:rsidRPr="00B4484B" w:rsidRDefault="00303551" w:rsidP="00303551">
            <w:pPr>
              <w:rPr>
                <w:rFonts w:cs="Tahoma"/>
                <w:color w:val="000000"/>
                <w:sz w:val="20"/>
                <w:szCs w:val="20"/>
              </w:rPr>
            </w:pPr>
            <w:r w:rsidRPr="00B4484B">
              <w:rPr>
                <w:rFonts w:cs="Tahoma"/>
                <w:color w:val="000000"/>
                <w:sz w:val="20"/>
                <w:szCs w:val="20"/>
              </w:rPr>
              <w:t>Število čistilnih diskov: 1 kos</w:t>
            </w:r>
          </w:p>
        </w:tc>
        <w:tc>
          <w:tcPr>
            <w:tcW w:w="3119" w:type="dxa"/>
            <w:vAlign w:val="center"/>
          </w:tcPr>
          <w:p w14:paraId="44C475E8" w14:textId="77777777" w:rsidR="00303551" w:rsidRPr="00B4484B" w:rsidRDefault="00303551" w:rsidP="00303551">
            <w:pPr>
              <w:spacing w:line="276" w:lineRule="auto"/>
              <w:rPr>
                <w:rFonts w:eastAsia="Calibri" w:cs="Tahoma"/>
                <w:b/>
                <w:sz w:val="20"/>
                <w:szCs w:val="20"/>
                <w:lang w:eastAsia="en-US"/>
              </w:rPr>
            </w:pPr>
          </w:p>
        </w:tc>
      </w:tr>
      <w:tr w:rsidR="00303551" w:rsidRPr="00B4484B" w14:paraId="67F13AF7" w14:textId="77777777" w:rsidTr="00303551">
        <w:trPr>
          <w:trHeight w:val="335"/>
        </w:trPr>
        <w:tc>
          <w:tcPr>
            <w:tcW w:w="6232" w:type="dxa"/>
            <w:shd w:val="clear" w:color="auto" w:fill="auto"/>
            <w:vAlign w:val="center"/>
          </w:tcPr>
          <w:p w14:paraId="6119726E" w14:textId="77777777" w:rsidR="00303551" w:rsidRPr="00B4484B" w:rsidRDefault="00303551" w:rsidP="00303551">
            <w:pPr>
              <w:rPr>
                <w:rFonts w:cs="Tahoma"/>
                <w:color w:val="000000"/>
                <w:sz w:val="20"/>
                <w:szCs w:val="20"/>
              </w:rPr>
            </w:pPr>
            <w:r w:rsidRPr="00B4484B">
              <w:rPr>
                <w:rFonts w:cs="Tahoma"/>
                <w:color w:val="000000"/>
                <w:sz w:val="20"/>
                <w:szCs w:val="20"/>
              </w:rPr>
              <w:t>Vrsta čistilnih diskov: ščetka in filc</w:t>
            </w:r>
          </w:p>
        </w:tc>
        <w:tc>
          <w:tcPr>
            <w:tcW w:w="3119" w:type="dxa"/>
            <w:vAlign w:val="center"/>
          </w:tcPr>
          <w:p w14:paraId="2847DCE0" w14:textId="77777777" w:rsidR="00303551" w:rsidRPr="00B4484B" w:rsidRDefault="00303551" w:rsidP="00303551">
            <w:pPr>
              <w:spacing w:line="276" w:lineRule="auto"/>
              <w:rPr>
                <w:rFonts w:eastAsia="Calibri" w:cs="Tahoma"/>
                <w:b/>
                <w:sz w:val="20"/>
                <w:szCs w:val="20"/>
                <w:lang w:eastAsia="en-US"/>
              </w:rPr>
            </w:pPr>
          </w:p>
        </w:tc>
      </w:tr>
      <w:tr w:rsidR="00303551" w:rsidRPr="00B4484B" w14:paraId="04F9CB3C" w14:textId="77777777" w:rsidTr="00303551">
        <w:trPr>
          <w:trHeight w:val="335"/>
        </w:trPr>
        <w:tc>
          <w:tcPr>
            <w:tcW w:w="6232" w:type="dxa"/>
            <w:shd w:val="clear" w:color="auto" w:fill="auto"/>
            <w:vAlign w:val="center"/>
          </w:tcPr>
          <w:p w14:paraId="2C6FFB69" w14:textId="77777777" w:rsidR="00303551" w:rsidRPr="00B4484B" w:rsidRDefault="00303551" w:rsidP="00303551">
            <w:pPr>
              <w:rPr>
                <w:rFonts w:cs="Tahoma"/>
                <w:color w:val="000000"/>
                <w:sz w:val="20"/>
                <w:szCs w:val="20"/>
              </w:rPr>
            </w:pPr>
            <w:r w:rsidRPr="00B4484B">
              <w:rPr>
                <w:rFonts w:cs="Tahoma"/>
                <w:color w:val="000000"/>
                <w:sz w:val="20"/>
                <w:szCs w:val="20"/>
              </w:rPr>
              <w:t>Krtača</w:t>
            </w:r>
          </w:p>
        </w:tc>
        <w:tc>
          <w:tcPr>
            <w:tcW w:w="3119" w:type="dxa"/>
            <w:vAlign w:val="center"/>
          </w:tcPr>
          <w:p w14:paraId="5F0CB147" w14:textId="77777777" w:rsidR="00303551" w:rsidRPr="00B4484B" w:rsidRDefault="00303551" w:rsidP="00303551">
            <w:pPr>
              <w:spacing w:line="276" w:lineRule="auto"/>
              <w:rPr>
                <w:rFonts w:eastAsia="Calibri" w:cs="Tahoma"/>
                <w:b/>
                <w:sz w:val="20"/>
                <w:szCs w:val="20"/>
                <w:lang w:eastAsia="en-US"/>
              </w:rPr>
            </w:pPr>
          </w:p>
        </w:tc>
      </w:tr>
      <w:tr w:rsidR="00303551" w:rsidRPr="00B4484B" w14:paraId="4B454276" w14:textId="77777777" w:rsidTr="00303551">
        <w:trPr>
          <w:trHeight w:val="335"/>
        </w:trPr>
        <w:tc>
          <w:tcPr>
            <w:tcW w:w="6232" w:type="dxa"/>
            <w:shd w:val="clear" w:color="auto" w:fill="auto"/>
            <w:vAlign w:val="center"/>
          </w:tcPr>
          <w:p w14:paraId="7DF6797C" w14:textId="77777777" w:rsidR="00303551" w:rsidRPr="00B4484B" w:rsidRDefault="00303551" w:rsidP="00303551">
            <w:pPr>
              <w:rPr>
                <w:rFonts w:cs="Tahoma"/>
                <w:color w:val="000000"/>
                <w:sz w:val="20"/>
                <w:szCs w:val="20"/>
              </w:rPr>
            </w:pPr>
            <w:r w:rsidRPr="00B4484B">
              <w:rPr>
                <w:rFonts w:cs="Tahoma"/>
                <w:color w:val="000000"/>
                <w:sz w:val="20"/>
                <w:szCs w:val="20"/>
              </w:rPr>
              <w:t>Filc</w:t>
            </w:r>
          </w:p>
        </w:tc>
        <w:tc>
          <w:tcPr>
            <w:tcW w:w="3119" w:type="dxa"/>
            <w:vAlign w:val="center"/>
          </w:tcPr>
          <w:p w14:paraId="739F8F31" w14:textId="77777777" w:rsidR="00303551" w:rsidRPr="00B4484B" w:rsidRDefault="00303551" w:rsidP="00303551">
            <w:pPr>
              <w:spacing w:line="276" w:lineRule="auto"/>
              <w:rPr>
                <w:rFonts w:eastAsia="Calibri" w:cs="Tahoma"/>
                <w:b/>
                <w:sz w:val="20"/>
                <w:szCs w:val="20"/>
                <w:lang w:eastAsia="en-US"/>
              </w:rPr>
            </w:pPr>
          </w:p>
        </w:tc>
      </w:tr>
      <w:tr w:rsidR="00303551" w:rsidRPr="00B4484B" w14:paraId="453E2D65" w14:textId="77777777" w:rsidTr="00303551">
        <w:trPr>
          <w:trHeight w:val="335"/>
        </w:trPr>
        <w:tc>
          <w:tcPr>
            <w:tcW w:w="6232" w:type="dxa"/>
            <w:shd w:val="clear" w:color="auto" w:fill="auto"/>
            <w:vAlign w:val="center"/>
          </w:tcPr>
          <w:p w14:paraId="3B1385DB" w14:textId="77777777" w:rsidR="00303551" w:rsidRPr="00B4484B" w:rsidRDefault="00303551" w:rsidP="00303551">
            <w:pPr>
              <w:rPr>
                <w:rFonts w:cs="Tahoma"/>
                <w:color w:val="000000"/>
                <w:sz w:val="20"/>
                <w:szCs w:val="20"/>
              </w:rPr>
            </w:pPr>
            <w:r w:rsidRPr="00B4484B">
              <w:rPr>
                <w:rFonts w:cs="Tahoma"/>
                <w:color w:val="000000"/>
                <w:sz w:val="20"/>
                <w:szCs w:val="20"/>
              </w:rPr>
              <w:t>1 komplet disk ščetk in 1 komplet disk filcev</w:t>
            </w:r>
          </w:p>
        </w:tc>
        <w:tc>
          <w:tcPr>
            <w:tcW w:w="3119" w:type="dxa"/>
            <w:vAlign w:val="center"/>
          </w:tcPr>
          <w:p w14:paraId="7702E5FE" w14:textId="77777777" w:rsidR="00303551" w:rsidRPr="00B4484B" w:rsidRDefault="00303551" w:rsidP="00303551">
            <w:pPr>
              <w:spacing w:line="276" w:lineRule="auto"/>
              <w:rPr>
                <w:rFonts w:eastAsia="Calibri" w:cs="Tahoma"/>
                <w:b/>
                <w:sz w:val="20"/>
                <w:szCs w:val="20"/>
                <w:lang w:eastAsia="en-US"/>
              </w:rPr>
            </w:pPr>
          </w:p>
        </w:tc>
      </w:tr>
      <w:tr w:rsidR="00303551" w:rsidRPr="00B4484B" w14:paraId="7D7C46AE" w14:textId="77777777" w:rsidTr="00303551">
        <w:trPr>
          <w:trHeight w:val="335"/>
        </w:trPr>
        <w:tc>
          <w:tcPr>
            <w:tcW w:w="6232" w:type="dxa"/>
            <w:shd w:val="clear" w:color="auto" w:fill="auto"/>
            <w:vAlign w:val="center"/>
          </w:tcPr>
          <w:p w14:paraId="7D6059B9" w14:textId="77777777" w:rsidR="00303551" w:rsidRPr="00B4484B" w:rsidRDefault="00303551" w:rsidP="00303551">
            <w:pPr>
              <w:spacing w:line="276" w:lineRule="auto"/>
              <w:rPr>
                <w:rFonts w:cs="Tahoma"/>
                <w:b/>
                <w:bCs/>
                <w:color w:val="000000"/>
                <w:sz w:val="20"/>
                <w:szCs w:val="20"/>
              </w:rPr>
            </w:pPr>
            <w:r w:rsidRPr="00B4484B">
              <w:rPr>
                <w:rFonts w:cs="Tahoma"/>
                <w:b/>
                <w:bCs/>
                <w:color w:val="000000"/>
                <w:sz w:val="20"/>
                <w:szCs w:val="20"/>
              </w:rPr>
              <w:t>GARANCIJSKI ROK</w:t>
            </w:r>
          </w:p>
        </w:tc>
        <w:tc>
          <w:tcPr>
            <w:tcW w:w="3119" w:type="dxa"/>
            <w:vAlign w:val="center"/>
          </w:tcPr>
          <w:p w14:paraId="745F0CD5" w14:textId="77777777" w:rsidR="00303551" w:rsidRPr="00B4484B" w:rsidRDefault="00303551" w:rsidP="00303551">
            <w:pPr>
              <w:spacing w:line="276" w:lineRule="auto"/>
              <w:rPr>
                <w:rFonts w:eastAsia="Calibri" w:cs="Tahoma"/>
                <w:b/>
                <w:sz w:val="20"/>
                <w:szCs w:val="20"/>
                <w:lang w:eastAsia="en-US"/>
              </w:rPr>
            </w:pPr>
          </w:p>
        </w:tc>
      </w:tr>
      <w:tr w:rsidR="00303551" w:rsidRPr="00B4484B" w14:paraId="240B90D7" w14:textId="77777777" w:rsidTr="00303551">
        <w:trPr>
          <w:trHeight w:val="335"/>
        </w:trPr>
        <w:tc>
          <w:tcPr>
            <w:tcW w:w="6232" w:type="dxa"/>
            <w:shd w:val="clear" w:color="auto" w:fill="auto"/>
            <w:vAlign w:val="center"/>
          </w:tcPr>
          <w:p w14:paraId="23B0726E" w14:textId="77777777" w:rsidR="00303551" w:rsidRPr="00B4484B" w:rsidRDefault="00303551" w:rsidP="00303551">
            <w:pPr>
              <w:spacing w:line="276" w:lineRule="auto"/>
              <w:rPr>
                <w:rFonts w:cs="Tahoma"/>
                <w:color w:val="000000"/>
                <w:sz w:val="20"/>
                <w:szCs w:val="20"/>
              </w:rPr>
            </w:pPr>
            <w:r w:rsidRPr="00B4484B">
              <w:rPr>
                <w:rFonts w:cs="Tahoma"/>
                <w:color w:val="000000"/>
                <w:sz w:val="20"/>
                <w:szCs w:val="20"/>
              </w:rPr>
              <w:t>Splošna garancijska doba: Minimalno 12 mesecev od datuma dobave.</w:t>
            </w:r>
          </w:p>
        </w:tc>
        <w:tc>
          <w:tcPr>
            <w:tcW w:w="3119" w:type="dxa"/>
            <w:vAlign w:val="center"/>
          </w:tcPr>
          <w:p w14:paraId="4322AB1F" w14:textId="77777777" w:rsidR="00303551" w:rsidRPr="00B4484B" w:rsidRDefault="00303551" w:rsidP="00303551">
            <w:pPr>
              <w:spacing w:line="276" w:lineRule="auto"/>
              <w:rPr>
                <w:rFonts w:eastAsia="Calibri" w:cs="Tahoma"/>
                <w:b/>
                <w:sz w:val="20"/>
                <w:szCs w:val="20"/>
                <w:lang w:eastAsia="en-US"/>
              </w:rPr>
            </w:pPr>
          </w:p>
        </w:tc>
      </w:tr>
      <w:tr w:rsidR="00303551" w:rsidRPr="00B4484B" w14:paraId="5D962E38" w14:textId="77777777" w:rsidTr="00303551">
        <w:trPr>
          <w:trHeight w:val="335"/>
        </w:trPr>
        <w:tc>
          <w:tcPr>
            <w:tcW w:w="6232" w:type="dxa"/>
            <w:shd w:val="clear" w:color="auto" w:fill="auto"/>
            <w:vAlign w:val="center"/>
          </w:tcPr>
          <w:p w14:paraId="6AC05401" w14:textId="77777777" w:rsidR="00303551" w:rsidRPr="00B4484B" w:rsidRDefault="00303551" w:rsidP="00303551">
            <w:pPr>
              <w:spacing w:line="276" w:lineRule="auto"/>
              <w:rPr>
                <w:rFonts w:eastAsia="Calibri" w:cs="Tahoma"/>
                <w:b/>
                <w:bCs/>
                <w:sz w:val="20"/>
                <w:szCs w:val="20"/>
                <w:lang w:eastAsia="en-US"/>
              </w:rPr>
            </w:pPr>
            <w:r w:rsidRPr="00B4484B">
              <w:rPr>
                <w:rFonts w:cs="Tahoma"/>
                <w:b/>
                <w:bCs/>
                <w:snapToGrid w:val="0"/>
                <w:color w:val="000000"/>
                <w:sz w:val="20"/>
                <w:szCs w:val="20"/>
              </w:rPr>
              <w:t>DOBAVNI ROK</w:t>
            </w:r>
          </w:p>
        </w:tc>
        <w:tc>
          <w:tcPr>
            <w:tcW w:w="3119" w:type="dxa"/>
            <w:vAlign w:val="center"/>
          </w:tcPr>
          <w:p w14:paraId="6F63AAA3" w14:textId="77777777" w:rsidR="00303551" w:rsidRPr="00B4484B" w:rsidRDefault="00303551" w:rsidP="00303551">
            <w:pPr>
              <w:spacing w:line="276" w:lineRule="auto"/>
              <w:rPr>
                <w:rFonts w:eastAsia="Calibri" w:cs="Tahoma"/>
                <w:b/>
                <w:color w:val="FF0000"/>
                <w:sz w:val="20"/>
                <w:szCs w:val="20"/>
                <w:lang w:eastAsia="en-US"/>
              </w:rPr>
            </w:pPr>
          </w:p>
        </w:tc>
      </w:tr>
      <w:tr w:rsidR="00303551" w:rsidRPr="00B4484B" w14:paraId="51DA2756" w14:textId="77777777" w:rsidTr="00303551">
        <w:trPr>
          <w:trHeight w:val="335"/>
        </w:trPr>
        <w:tc>
          <w:tcPr>
            <w:tcW w:w="6232" w:type="dxa"/>
            <w:shd w:val="clear" w:color="auto" w:fill="auto"/>
            <w:vAlign w:val="center"/>
          </w:tcPr>
          <w:p w14:paraId="6577EFAF" w14:textId="5928F407" w:rsidR="00303551" w:rsidRPr="00B4484B" w:rsidRDefault="00303551" w:rsidP="00303551">
            <w:pPr>
              <w:spacing w:line="276" w:lineRule="auto"/>
              <w:rPr>
                <w:rFonts w:cs="Tahoma"/>
                <w:snapToGrid w:val="0"/>
                <w:color w:val="000000"/>
                <w:sz w:val="20"/>
                <w:szCs w:val="20"/>
              </w:rPr>
            </w:pPr>
            <w:r w:rsidRPr="00B4484B">
              <w:rPr>
                <w:rFonts w:cs="Tahoma"/>
                <w:sz w:val="20"/>
                <w:szCs w:val="20"/>
              </w:rPr>
              <w:t xml:space="preserve">Rok dobave za predmet javnega naročila je največ </w:t>
            </w:r>
            <w:r w:rsidR="00461E1B">
              <w:rPr>
                <w:rFonts w:cs="Tahoma"/>
                <w:color w:val="000000"/>
                <w:sz w:val="20"/>
                <w:szCs w:val="20"/>
              </w:rPr>
              <w:t>45 dni</w:t>
            </w:r>
            <w:r w:rsidRPr="00B4484B">
              <w:rPr>
                <w:rFonts w:cs="Tahoma"/>
                <w:sz w:val="20"/>
                <w:szCs w:val="20"/>
              </w:rPr>
              <w:t xml:space="preserve"> od dneva podpisa pogodbe.</w:t>
            </w:r>
          </w:p>
        </w:tc>
        <w:tc>
          <w:tcPr>
            <w:tcW w:w="3119" w:type="dxa"/>
            <w:vAlign w:val="center"/>
          </w:tcPr>
          <w:p w14:paraId="45330881" w14:textId="77777777" w:rsidR="00303551" w:rsidRPr="00B4484B" w:rsidRDefault="00303551" w:rsidP="00303551">
            <w:pPr>
              <w:spacing w:line="276" w:lineRule="auto"/>
              <w:rPr>
                <w:rFonts w:eastAsia="Calibri" w:cs="Tahoma"/>
                <w:b/>
                <w:color w:val="FF0000"/>
                <w:sz w:val="20"/>
                <w:szCs w:val="20"/>
                <w:lang w:eastAsia="en-US"/>
              </w:rPr>
            </w:pPr>
          </w:p>
        </w:tc>
      </w:tr>
      <w:tr w:rsidR="00303551" w:rsidRPr="00B4484B" w14:paraId="53B5DA21" w14:textId="77777777" w:rsidTr="00303551">
        <w:trPr>
          <w:trHeight w:val="335"/>
        </w:trPr>
        <w:tc>
          <w:tcPr>
            <w:tcW w:w="6232" w:type="dxa"/>
            <w:tcBorders>
              <w:bottom w:val="single" w:sz="4" w:space="0" w:color="auto"/>
            </w:tcBorders>
          </w:tcPr>
          <w:p w14:paraId="3923EC5A" w14:textId="77777777" w:rsidR="00303551" w:rsidRPr="00B4484B" w:rsidRDefault="00303551" w:rsidP="00303551">
            <w:pPr>
              <w:spacing w:line="276" w:lineRule="auto"/>
              <w:rPr>
                <w:rFonts w:cs="Tahoma"/>
                <w:snapToGrid w:val="0"/>
                <w:color w:val="000000"/>
                <w:sz w:val="20"/>
                <w:szCs w:val="20"/>
              </w:rPr>
            </w:pPr>
            <w:r w:rsidRPr="00B4484B">
              <w:rPr>
                <w:rFonts w:cs="Tahoma"/>
                <w:color w:val="000000"/>
                <w:sz w:val="20"/>
                <w:szCs w:val="20"/>
              </w:rPr>
              <w:t>Vsi dokumenti za uporabo in registracijo (račun, servisna knjižica, navodila za uporabo,...)</w:t>
            </w:r>
          </w:p>
        </w:tc>
        <w:tc>
          <w:tcPr>
            <w:tcW w:w="3119" w:type="dxa"/>
            <w:vAlign w:val="center"/>
          </w:tcPr>
          <w:p w14:paraId="322F17EE" w14:textId="77777777" w:rsidR="00303551" w:rsidRPr="00B4484B" w:rsidRDefault="00303551" w:rsidP="00303551">
            <w:pPr>
              <w:spacing w:line="276" w:lineRule="auto"/>
              <w:rPr>
                <w:rFonts w:eastAsia="Calibri" w:cs="Tahoma"/>
                <w:b/>
                <w:color w:val="FF0000"/>
                <w:sz w:val="20"/>
                <w:szCs w:val="20"/>
                <w:lang w:eastAsia="en-US"/>
              </w:rPr>
            </w:pPr>
          </w:p>
        </w:tc>
      </w:tr>
    </w:tbl>
    <w:p w14:paraId="027E0792" w14:textId="77777777" w:rsidR="00303551" w:rsidRPr="00B4484B" w:rsidRDefault="00303551" w:rsidP="00303551">
      <w:pPr>
        <w:ind w:right="-284"/>
        <w:jc w:val="center"/>
        <w:rPr>
          <w:rFonts w:cs="Tahoma"/>
          <w:sz w:val="20"/>
          <w:szCs w:val="20"/>
        </w:rPr>
      </w:pPr>
    </w:p>
    <w:p w14:paraId="37F52EE0" w14:textId="77777777" w:rsidR="00303551" w:rsidRPr="00B4484B" w:rsidRDefault="00303551" w:rsidP="00303551">
      <w:pPr>
        <w:ind w:right="-284"/>
        <w:jc w:val="center"/>
        <w:rPr>
          <w:rFonts w:cs="Tahoma"/>
          <w:sz w:val="20"/>
          <w:szCs w:val="20"/>
        </w:rPr>
      </w:pPr>
    </w:p>
    <w:p w14:paraId="5414221D" w14:textId="77777777" w:rsidR="00303551" w:rsidRPr="00B4484B" w:rsidRDefault="00303551" w:rsidP="00303551">
      <w:pPr>
        <w:ind w:right="-284"/>
        <w:jc w:val="both"/>
        <w:rPr>
          <w:rFonts w:cs="Tahoma"/>
          <w:sz w:val="20"/>
          <w:szCs w:val="20"/>
        </w:rPr>
      </w:pPr>
    </w:p>
    <w:p w14:paraId="236DA21B" w14:textId="77777777" w:rsidR="00303551" w:rsidRPr="00B4484B" w:rsidRDefault="00303551" w:rsidP="00303551">
      <w:pPr>
        <w:ind w:right="-284"/>
        <w:jc w:val="center"/>
        <w:rPr>
          <w:rFonts w:cs="Tahoma"/>
          <w:sz w:val="20"/>
          <w:szCs w:val="20"/>
        </w:rPr>
      </w:pPr>
    </w:p>
    <w:p w14:paraId="3FF0AB0B" w14:textId="7B1C611C" w:rsidR="00303551" w:rsidRPr="00B4484B" w:rsidRDefault="00303551" w:rsidP="00303551">
      <w:pPr>
        <w:ind w:right="-284"/>
        <w:jc w:val="center"/>
        <w:rPr>
          <w:rFonts w:cs="Tahoma"/>
          <w:sz w:val="20"/>
          <w:szCs w:val="20"/>
        </w:rPr>
      </w:pPr>
    </w:p>
    <w:p w14:paraId="0AC65740" w14:textId="77777777" w:rsidR="0005745D" w:rsidRPr="00B4484B" w:rsidRDefault="0005745D" w:rsidP="00303551">
      <w:pPr>
        <w:ind w:right="-284"/>
        <w:jc w:val="center"/>
        <w:rPr>
          <w:rFonts w:cs="Tahoma"/>
          <w:sz w:val="20"/>
          <w:szCs w:val="20"/>
        </w:rPr>
      </w:pPr>
    </w:p>
    <w:p w14:paraId="0EDE988B" w14:textId="77777777" w:rsidR="00303551" w:rsidRPr="00B4484B" w:rsidRDefault="00303551" w:rsidP="00303551">
      <w:pPr>
        <w:ind w:right="-284"/>
        <w:jc w:val="center"/>
        <w:rPr>
          <w:rFonts w:cs="Tahoma"/>
          <w:sz w:val="20"/>
          <w:szCs w:val="20"/>
        </w:rPr>
      </w:pPr>
    </w:p>
    <w:p w14:paraId="5E728214" w14:textId="77777777" w:rsidR="00303551" w:rsidRPr="00B4484B" w:rsidRDefault="00303551" w:rsidP="002662F3">
      <w:pPr>
        <w:ind w:right="-284"/>
        <w:rPr>
          <w:rFonts w:cs="Tahoma"/>
          <w:sz w:val="20"/>
          <w:szCs w:val="20"/>
        </w:rPr>
      </w:pPr>
    </w:p>
    <w:tbl>
      <w:tblPr>
        <w:tblStyle w:val="Tabelamrea"/>
        <w:tblpPr w:leftFromText="141" w:rightFromText="141" w:vertAnchor="text" w:horzAnchor="margin" w:tblpY="115"/>
        <w:tblOverlap w:val="never"/>
        <w:tblW w:w="9351" w:type="dxa"/>
        <w:tblLayout w:type="fixed"/>
        <w:tblLook w:val="04A0" w:firstRow="1" w:lastRow="0" w:firstColumn="1" w:lastColumn="0" w:noHBand="0" w:noVBand="1"/>
      </w:tblPr>
      <w:tblGrid>
        <w:gridCol w:w="6232"/>
        <w:gridCol w:w="3119"/>
      </w:tblGrid>
      <w:tr w:rsidR="00303551" w:rsidRPr="00B4484B" w14:paraId="280034FC" w14:textId="77777777" w:rsidTr="00303551">
        <w:trPr>
          <w:trHeight w:val="210"/>
        </w:trPr>
        <w:tc>
          <w:tcPr>
            <w:tcW w:w="6232" w:type="dxa"/>
          </w:tcPr>
          <w:p w14:paraId="69F534BF" w14:textId="77777777" w:rsidR="00303551" w:rsidRPr="00B4484B" w:rsidRDefault="00303551" w:rsidP="00303551">
            <w:pPr>
              <w:rPr>
                <w:rFonts w:cs="Tahoma"/>
                <w:b/>
                <w:color w:val="000000"/>
                <w:sz w:val="20"/>
                <w:szCs w:val="20"/>
              </w:rPr>
            </w:pPr>
            <w:r w:rsidRPr="00B4484B">
              <w:rPr>
                <w:rFonts w:cs="Tahoma"/>
                <w:b/>
                <w:color w:val="000000"/>
                <w:sz w:val="20"/>
                <w:szCs w:val="20"/>
              </w:rPr>
              <w:lastRenderedPageBreak/>
              <w:t xml:space="preserve">SERVISIRANJE IN ASISTENCA: </w:t>
            </w:r>
          </w:p>
        </w:tc>
        <w:tc>
          <w:tcPr>
            <w:tcW w:w="3119" w:type="dxa"/>
          </w:tcPr>
          <w:p w14:paraId="7EF56A69" w14:textId="77777777" w:rsidR="00303551" w:rsidRPr="00B4484B" w:rsidRDefault="00303551" w:rsidP="00303551">
            <w:pPr>
              <w:jc w:val="center"/>
              <w:rPr>
                <w:rFonts w:cs="Tahoma"/>
                <w:color w:val="000000"/>
                <w:sz w:val="20"/>
                <w:szCs w:val="20"/>
              </w:rPr>
            </w:pPr>
          </w:p>
        </w:tc>
      </w:tr>
      <w:tr w:rsidR="00303551" w:rsidRPr="00B4484B" w14:paraId="1E88A5C7" w14:textId="77777777" w:rsidTr="00303551">
        <w:trPr>
          <w:trHeight w:val="210"/>
        </w:trPr>
        <w:tc>
          <w:tcPr>
            <w:tcW w:w="6232" w:type="dxa"/>
          </w:tcPr>
          <w:p w14:paraId="2AFD5E52" w14:textId="5D1FE744" w:rsidR="00303551" w:rsidRPr="00B4484B" w:rsidRDefault="002662F3" w:rsidP="00303551">
            <w:pPr>
              <w:rPr>
                <w:rFonts w:cs="Tahoma"/>
                <w:color w:val="000000"/>
                <w:sz w:val="20"/>
                <w:szCs w:val="20"/>
              </w:rPr>
            </w:pPr>
            <w:r w:rsidRPr="00B4484B">
              <w:rPr>
                <w:rFonts w:cs="Tahoma"/>
                <w:color w:val="000000"/>
                <w:sz w:val="20"/>
                <w:szCs w:val="20"/>
              </w:rPr>
              <w:t xml:space="preserve">Vsaj </w:t>
            </w:r>
            <w:r>
              <w:rPr>
                <w:rFonts w:cs="Tahoma"/>
                <w:color w:val="000000"/>
                <w:sz w:val="20"/>
                <w:szCs w:val="20"/>
              </w:rPr>
              <w:t xml:space="preserve">en (1) ustrezno usposobljen </w:t>
            </w:r>
            <w:r w:rsidRPr="00B4484B">
              <w:rPr>
                <w:rFonts w:cs="Tahoma"/>
                <w:color w:val="000000"/>
                <w:sz w:val="20"/>
                <w:szCs w:val="20"/>
              </w:rPr>
              <w:t xml:space="preserve">servis na območju </w:t>
            </w:r>
            <w:r>
              <w:rPr>
                <w:rFonts w:cs="Tahoma"/>
                <w:color w:val="000000"/>
                <w:sz w:val="20"/>
                <w:szCs w:val="20"/>
              </w:rPr>
              <w:t>Republike Slovenije za zagotavljanje odprave napak v času garancijske dobe</w:t>
            </w:r>
            <w:r w:rsidRPr="002662F3">
              <w:rPr>
                <w:rFonts w:cs="Tahoma"/>
                <w:color w:val="000000"/>
                <w:sz w:val="20"/>
                <w:szCs w:val="20"/>
              </w:rPr>
              <w:t xml:space="preserve"> in storitve, povezane z garancijskimi popravili stroja</w:t>
            </w:r>
          </w:p>
        </w:tc>
        <w:tc>
          <w:tcPr>
            <w:tcW w:w="3119" w:type="dxa"/>
          </w:tcPr>
          <w:p w14:paraId="55184129" w14:textId="77777777" w:rsidR="00303551" w:rsidRPr="00B4484B" w:rsidRDefault="00303551" w:rsidP="00303551">
            <w:pPr>
              <w:jc w:val="center"/>
              <w:rPr>
                <w:rFonts w:cs="Tahoma"/>
                <w:color w:val="000000"/>
                <w:sz w:val="20"/>
                <w:szCs w:val="20"/>
              </w:rPr>
            </w:pPr>
          </w:p>
        </w:tc>
      </w:tr>
      <w:tr w:rsidR="00303551" w:rsidRPr="00B4484B" w14:paraId="4E87E294" w14:textId="77777777" w:rsidTr="002662F3">
        <w:trPr>
          <w:trHeight w:val="1131"/>
        </w:trPr>
        <w:tc>
          <w:tcPr>
            <w:tcW w:w="9351" w:type="dxa"/>
            <w:gridSpan w:val="2"/>
          </w:tcPr>
          <w:p w14:paraId="6E5DE4A1" w14:textId="77777777" w:rsidR="002662F3" w:rsidRPr="002662F3" w:rsidRDefault="002662F3" w:rsidP="002662F3">
            <w:pPr>
              <w:rPr>
                <w:rFonts w:cs="Tahoma"/>
                <w:color w:val="000000"/>
                <w:sz w:val="20"/>
                <w:szCs w:val="20"/>
              </w:rPr>
            </w:pPr>
            <w:r w:rsidRPr="002662F3">
              <w:rPr>
                <w:rFonts w:cs="Tahoma"/>
                <w:color w:val="000000"/>
                <w:sz w:val="20"/>
                <w:szCs w:val="20"/>
              </w:rPr>
              <w:t>Navedba ustrezno usposobljenega servisa, ki bo servisne storitve v času garancijske dobe zvajal po pravilih stroke in v skladu z navodili proizvajalca čistilnega stroja za priznanje garancijskih popravil:</w:t>
            </w:r>
          </w:p>
          <w:p w14:paraId="40300CD5" w14:textId="77777777" w:rsidR="00303551" w:rsidRPr="00B4484B" w:rsidRDefault="00303551" w:rsidP="00303551">
            <w:pPr>
              <w:rPr>
                <w:rFonts w:cs="Tahoma"/>
                <w:color w:val="000000"/>
                <w:sz w:val="20"/>
                <w:szCs w:val="20"/>
              </w:rPr>
            </w:pPr>
          </w:p>
          <w:p w14:paraId="5DC7A167" w14:textId="77777777" w:rsidR="00303551" w:rsidRPr="00B4484B" w:rsidRDefault="00303551" w:rsidP="00303551">
            <w:pPr>
              <w:rPr>
                <w:rFonts w:cs="Tahoma"/>
                <w:color w:val="000000"/>
                <w:sz w:val="20"/>
                <w:szCs w:val="20"/>
              </w:rPr>
            </w:pPr>
          </w:p>
        </w:tc>
      </w:tr>
      <w:tr w:rsidR="00303551" w:rsidRPr="00B4484B" w14:paraId="50CC1789" w14:textId="77777777" w:rsidTr="00303551">
        <w:trPr>
          <w:trHeight w:val="210"/>
        </w:trPr>
        <w:tc>
          <w:tcPr>
            <w:tcW w:w="6232" w:type="dxa"/>
          </w:tcPr>
          <w:p w14:paraId="4E0C32C3" w14:textId="77777777" w:rsidR="00303551" w:rsidRPr="00B4484B" w:rsidRDefault="00303551" w:rsidP="00303551">
            <w:pPr>
              <w:rPr>
                <w:rFonts w:cs="Tahoma"/>
                <w:color w:val="000000"/>
                <w:sz w:val="20"/>
                <w:szCs w:val="20"/>
              </w:rPr>
            </w:pPr>
            <w:r w:rsidRPr="00B4484B">
              <w:rPr>
                <w:rFonts w:cs="Tahoma"/>
                <w:noProof/>
                <w:sz w:val="20"/>
                <w:szCs w:val="20"/>
              </w:rPr>
              <w:t>Asistenca za stroje</w:t>
            </w:r>
          </w:p>
        </w:tc>
        <w:tc>
          <w:tcPr>
            <w:tcW w:w="3119" w:type="dxa"/>
          </w:tcPr>
          <w:p w14:paraId="45044B5D" w14:textId="77777777" w:rsidR="00303551" w:rsidRPr="00B4484B" w:rsidRDefault="00303551" w:rsidP="00303551">
            <w:pPr>
              <w:jc w:val="center"/>
              <w:rPr>
                <w:rFonts w:cs="Tahoma"/>
                <w:color w:val="000000"/>
                <w:sz w:val="20"/>
                <w:szCs w:val="20"/>
              </w:rPr>
            </w:pPr>
          </w:p>
        </w:tc>
      </w:tr>
      <w:tr w:rsidR="00303551" w:rsidRPr="00B4484B" w14:paraId="7D18BF12" w14:textId="77777777" w:rsidTr="00303551">
        <w:trPr>
          <w:trHeight w:val="210"/>
        </w:trPr>
        <w:tc>
          <w:tcPr>
            <w:tcW w:w="6232" w:type="dxa"/>
          </w:tcPr>
          <w:p w14:paraId="40AFBA10" w14:textId="77777777" w:rsidR="00303551" w:rsidRPr="00B4484B" w:rsidRDefault="00303551" w:rsidP="00303551">
            <w:pPr>
              <w:rPr>
                <w:rFonts w:cs="Tahoma"/>
                <w:color w:val="000000"/>
                <w:sz w:val="20"/>
                <w:szCs w:val="20"/>
              </w:rPr>
            </w:pPr>
            <w:r w:rsidRPr="00B4484B">
              <w:rPr>
                <w:rFonts w:cs="Tahoma"/>
                <w:color w:val="000000"/>
                <w:sz w:val="20"/>
                <w:szCs w:val="20"/>
              </w:rPr>
              <w:t>Nadomestni stroj za čas popravila stroja</w:t>
            </w:r>
          </w:p>
        </w:tc>
        <w:tc>
          <w:tcPr>
            <w:tcW w:w="3119" w:type="dxa"/>
          </w:tcPr>
          <w:p w14:paraId="3081C2BE" w14:textId="77777777" w:rsidR="00303551" w:rsidRPr="00B4484B" w:rsidRDefault="00303551" w:rsidP="00303551">
            <w:pPr>
              <w:jc w:val="center"/>
              <w:rPr>
                <w:rFonts w:cs="Tahoma"/>
                <w:color w:val="000000"/>
                <w:sz w:val="20"/>
                <w:szCs w:val="20"/>
              </w:rPr>
            </w:pPr>
          </w:p>
        </w:tc>
      </w:tr>
    </w:tbl>
    <w:p w14:paraId="396723C1" w14:textId="33ABB409" w:rsidR="00303551" w:rsidRPr="00B4484B" w:rsidRDefault="00303551" w:rsidP="00303551">
      <w:pPr>
        <w:ind w:right="-284"/>
        <w:jc w:val="center"/>
        <w:rPr>
          <w:rFonts w:cs="Tahoma"/>
          <w:sz w:val="20"/>
          <w:szCs w:val="20"/>
        </w:rPr>
      </w:pPr>
    </w:p>
    <w:p w14:paraId="5D268FFD" w14:textId="2B6ECB22" w:rsidR="00303551" w:rsidRPr="00B4484B" w:rsidRDefault="00303551" w:rsidP="00303551">
      <w:pPr>
        <w:ind w:right="-284"/>
        <w:jc w:val="center"/>
        <w:rPr>
          <w:rFonts w:cs="Tahoma"/>
          <w:sz w:val="20"/>
          <w:szCs w:val="20"/>
        </w:rPr>
      </w:pPr>
    </w:p>
    <w:p w14:paraId="5473923F" w14:textId="70BE4BE2" w:rsidR="00303551" w:rsidRPr="00B4484B" w:rsidRDefault="00303551" w:rsidP="00303551">
      <w:pPr>
        <w:ind w:right="-284"/>
        <w:jc w:val="center"/>
        <w:rPr>
          <w:rFonts w:cs="Tahoma"/>
          <w:sz w:val="20"/>
          <w:szCs w:val="20"/>
        </w:rPr>
      </w:pPr>
    </w:p>
    <w:p w14:paraId="4F720481" w14:textId="77777777" w:rsidR="00303551" w:rsidRPr="00B4484B" w:rsidRDefault="00303551" w:rsidP="00303551">
      <w:pPr>
        <w:ind w:right="-284"/>
        <w:jc w:val="center"/>
        <w:rPr>
          <w:rFonts w:cs="Tahoma"/>
          <w:sz w:val="20"/>
          <w:szCs w:val="20"/>
        </w:rPr>
      </w:pPr>
    </w:p>
    <w:p w14:paraId="5635DB13" w14:textId="77777777" w:rsidR="00303551" w:rsidRPr="00B4484B" w:rsidRDefault="00303551" w:rsidP="00303551">
      <w:pPr>
        <w:ind w:right="-284"/>
        <w:rPr>
          <w:rFonts w:cs="Tahoma"/>
          <w:sz w:val="20"/>
          <w:szCs w:val="20"/>
        </w:rPr>
      </w:pPr>
    </w:p>
    <w:tbl>
      <w:tblPr>
        <w:tblW w:w="8493" w:type="dxa"/>
        <w:tblLayout w:type="fixed"/>
        <w:tblLook w:val="04A0" w:firstRow="1" w:lastRow="0" w:firstColumn="1" w:lastColumn="0" w:noHBand="0" w:noVBand="1"/>
      </w:tblPr>
      <w:tblGrid>
        <w:gridCol w:w="3042"/>
        <w:gridCol w:w="2662"/>
        <w:gridCol w:w="2789"/>
      </w:tblGrid>
      <w:tr w:rsidR="00303551" w:rsidRPr="00B4484B" w14:paraId="24FC8154" w14:textId="77777777" w:rsidTr="00513CCC">
        <w:trPr>
          <w:trHeight w:val="306"/>
        </w:trPr>
        <w:tc>
          <w:tcPr>
            <w:tcW w:w="3042" w:type="dxa"/>
            <w:tcBorders>
              <w:top w:val="single" w:sz="4" w:space="0" w:color="000000"/>
              <w:left w:val="nil"/>
              <w:bottom w:val="nil"/>
              <w:right w:val="nil"/>
            </w:tcBorders>
            <w:hideMark/>
          </w:tcPr>
          <w:p w14:paraId="6B225260" w14:textId="77777777" w:rsidR="00303551" w:rsidRPr="00B4484B" w:rsidRDefault="00303551" w:rsidP="00513CCC">
            <w:pPr>
              <w:ind w:right="-284"/>
              <w:jc w:val="center"/>
              <w:rPr>
                <w:rFonts w:cs="Tahoma"/>
                <w:sz w:val="20"/>
                <w:szCs w:val="20"/>
              </w:rPr>
            </w:pPr>
            <w:r w:rsidRPr="00B4484B">
              <w:rPr>
                <w:rFonts w:cs="Tahoma"/>
                <w:sz w:val="20"/>
                <w:szCs w:val="20"/>
              </w:rPr>
              <w:t>(kraj, datum)</w:t>
            </w:r>
          </w:p>
        </w:tc>
        <w:tc>
          <w:tcPr>
            <w:tcW w:w="2662" w:type="dxa"/>
            <w:hideMark/>
          </w:tcPr>
          <w:p w14:paraId="1EBF0AFD" w14:textId="77777777" w:rsidR="00303551" w:rsidRPr="00B4484B" w:rsidRDefault="00303551" w:rsidP="00513CCC">
            <w:pPr>
              <w:ind w:right="-284"/>
              <w:jc w:val="center"/>
              <w:rPr>
                <w:rFonts w:cs="Tahoma"/>
                <w:sz w:val="20"/>
                <w:szCs w:val="20"/>
              </w:rPr>
            </w:pPr>
            <w:r w:rsidRPr="00B4484B">
              <w:rPr>
                <w:rFonts w:cs="Tahoma"/>
                <w:sz w:val="20"/>
                <w:szCs w:val="20"/>
              </w:rPr>
              <w:t xml:space="preserve">       žig</w:t>
            </w:r>
          </w:p>
        </w:tc>
        <w:tc>
          <w:tcPr>
            <w:tcW w:w="2789" w:type="dxa"/>
            <w:tcBorders>
              <w:top w:val="single" w:sz="4" w:space="0" w:color="000000"/>
              <w:left w:val="nil"/>
              <w:bottom w:val="nil"/>
              <w:right w:val="nil"/>
            </w:tcBorders>
            <w:hideMark/>
          </w:tcPr>
          <w:p w14:paraId="221544C8" w14:textId="77777777" w:rsidR="00303551" w:rsidRPr="00B4484B" w:rsidRDefault="00303551" w:rsidP="00513CCC">
            <w:pPr>
              <w:ind w:right="-284"/>
              <w:jc w:val="center"/>
              <w:rPr>
                <w:rFonts w:cs="Tahoma"/>
                <w:sz w:val="20"/>
                <w:szCs w:val="20"/>
              </w:rPr>
            </w:pPr>
            <w:r w:rsidRPr="00B4484B">
              <w:rPr>
                <w:rFonts w:cs="Tahoma"/>
                <w:sz w:val="20"/>
                <w:szCs w:val="20"/>
              </w:rPr>
              <w:t>(Ime in priimek ter podpis ponudnika)</w:t>
            </w:r>
          </w:p>
        </w:tc>
      </w:tr>
    </w:tbl>
    <w:p w14:paraId="05FA30BC" w14:textId="77777777" w:rsidR="00303551" w:rsidRPr="00B4484B" w:rsidRDefault="00303551" w:rsidP="00303551">
      <w:pPr>
        <w:ind w:right="-284"/>
        <w:jc w:val="center"/>
        <w:rPr>
          <w:rFonts w:cs="Tahoma"/>
          <w:sz w:val="20"/>
          <w:szCs w:val="20"/>
        </w:rPr>
      </w:pPr>
    </w:p>
    <w:p w14:paraId="6A2C5F21" w14:textId="77777777" w:rsidR="00303551" w:rsidRPr="00B4484B" w:rsidRDefault="00303551" w:rsidP="00303551">
      <w:pPr>
        <w:ind w:right="-284"/>
        <w:jc w:val="center"/>
        <w:rPr>
          <w:rFonts w:cs="Tahoma"/>
          <w:sz w:val="20"/>
          <w:szCs w:val="20"/>
        </w:rPr>
      </w:pPr>
    </w:p>
    <w:p w14:paraId="434A7617" w14:textId="77777777" w:rsidR="00303551" w:rsidRPr="00B4484B" w:rsidRDefault="00303551" w:rsidP="00303551">
      <w:pPr>
        <w:ind w:right="-284"/>
        <w:rPr>
          <w:rFonts w:cs="Tahoma"/>
          <w:sz w:val="20"/>
          <w:szCs w:val="20"/>
        </w:rPr>
      </w:pPr>
      <w:r w:rsidRPr="00B4484B">
        <w:rPr>
          <w:rFonts w:cs="Tahoma"/>
          <w:sz w:val="20"/>
          <w:szCs w:val="20"/>
        </w:rPr>
        <w:t xml:space="preserve">Obvezna priloga: </w:t>
      </w:r>
    </w:p>
    <w:p w14:paraId="1AA128EC" w14:textId="77777777" w:rsidR="00303551" w:rsidRPr="00B4484B" w:rsidRDefault="00303551" w:rsidP="00303551">
      <w:pPr>
        <w:numPr>
          <w:ilvl w:val="0"/>
          <w:numId w:val="41"/>
        </w:numPr>
        <w:jc w:val="both"/>
        <w:rPr>
          <w:rFonts w:cs="Tahoma"/>
          <w:sz w:val="20"/>
          <w:szCs w:val="20"/>
        </w:rPr>
      </w:pPr>
      <w:r w:rsidRPr="00B4484B">
        <w:rPr>
          <w:rFonts w:cs="Tahoma"/>
          <w:sz w:val="20"/>
          <w:szCs w:val="20"/>
        </w:rPr>
        <w:t xml:space="preserve">tehnična dokumentacija proizvajalca ponujenega čistilnega stroja (opisi, katalogi, prospekti, brošure, tehnični podatki, slike) </w:t>
      </w:r>
    </w:p>
    <w:p w14:paraId="2BFA0E53" w14:textId="77777777" w:rsidR="00303551" w:rsidRPr="00B4484B" w:rsidRDefault="00303551" w:rsidP="002A2D45">
      <w:pPr>
        <w:keepNext/>
        <w:keepLines/>
        <w:spacing w:after="200" w:line="276" w:lineRule="auto"/>
        <w:rPr>
          <w:rFonts w:cs="Tahoma"/>
          <w:sz w:val="16"/>
          <w:szCs w:val="22"/>
        </w:rPr>
      </w:pPr>
    </w:p>
    <w:p w14:paraId="4A1A027D" w14:textId="77777777" w:rsidR="00303551" w:rsidRPr="00B4484B" w:rsidRDefault="00303551" w:rsidP="002A2D45">
      <w:pPr>
        <w:keepNext/>
        <w:keepLines/>
        <w:spacing w:after="200" w:line="276" w:lineRule="auto"/>
        <w:rPr>
          <w:rFonts w:cs="Tahoma"/>
          <w:sz w:val="16"/>
          <w:szCs w:val="22"/>
        </w:rPr>
      </w:pPr>
    </w:p>
    <w:p w14:paraId="11E5F8C7" w14:textId="3304616B" w:rsidR="006A64CF" w:rsidRPr="00B4484B" w:rsidRDefault="006A64CF" w:rsidP="002A2D45">
      <w:pPr>
        <w:keepNext/>
        <w:keepLines/>
        <w:spacing w:after="200" w:line="276" w:lineRule="auto"/>
        <w:rPr>
          <w:rFonts w:cs="Tahoma"/>
          <w:sz w:val="16"/>
          <w:szCs w:val="22"/>
        </w:rPr>
      </w:pPr>
      <w:r w:rsidRPr="00B4484B">
        <w:rPr>
          <w:rFonts w:cs="Tahoma"/>
          <w:sz w:val="16"/>
          <w:szCs w:val="22"/>
        </w:rPr>
        <w:br w:type="page"/>
      </w: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1134"/>
      </w:tblGrid>
      <w:tr w:rsidR="000D7822" w:rsidRPr="00B4484B" w14:paraId="7629B19F" w14:textId="77777777" w:rsidTr="00F41D64">
        <w:tc>
          <w:tcPr>
            <w:tcW w:w="608" w:type="dxa"/>
            <w:tcBorders>
              <w:right w:val="nil"/>
            </w:tcBorders>
          </w:tcPr>
          <w:p w14:paraId="41A99461" w14:textId="77777777" w:rsidR="000D7822" w:rsidRPr="00B4484B" w:rsidRDefault="000D7822" w:rsidP="002A2D45">
            <w:pPr>
              <w:keepNext/>
              <w:keepLines/>
              <w:jc w:val="both"/>
              <w:rPr>
                <w:rFonts w:cs="Tahoma"/>
                <w:sz w:val="20"/>
                <w:szCs w:val="20"/>
              </w:rPr>
            </w:pPr>
            <w:r w:rsidRPr="00B4484B">
              <w:rPr>
                <w:rFonts w:ascii="Times New Roman" w:hAnsi="Times New Roman"/>
                <w:sz w:val="20"/>
                <w:szCs w:val="20"/>
              </w:rPr>
              <w:lastRenderedPageBreak/>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579" w:type="dxa"/>
            <w:tcBorders>
              <w:left w:val="nil"/>
            </w:tcBorders>
            <w:vAlign w:val="bottom"/>
          </w:tcPr>
          <w:p w14:paraId="21AE244F" w14:textId="15EB0B03" w:rsidR="00303551" w:rsidRPr="00B4484B" w:rsidRDefault="000D7822" w:rsidP="002A2D45">
            <w:pPr>
              <w:keepNext/>
              <w:keepLines/>
              <w:rPr>
                <w:rFonts w:cs="Tahoma"/>
                <w:sz w:val="20"/>
                <w:szCs w:val="20"/>
              </w:rPr>
            </w:pPr>
            <w:r w:rsidRPr="00B4484B">
              <w:rPr>
                <w:rFonts w:cs="Tahoma"/>
                <w:sz w:val="20"/>
                <w:szCs w:val="20"/>
              </w:rPr>
              <w:t>OSNUTEK POGODBE</w:t>
            </w:r>
          </w:p>
        </w:tc>
        <w:tc>
          <w:tcPr>
            <w:tcW w:w="1134" w:type="dxa"/>
          </w:tcPr>
          <w:p w14:paraId="30B3A0B9" w14:textId="7B31E29A" w:rsidR="000D7822" w:rsidRPr="00B4484B" w:rsidRDefault="000D7822" w:rsidP="002A2D45">
            <w:pPr>
              <w:keepNext/>
              <w:keepLines/>
              <w:jc w:val="both"/>
              <w:rPr>
                <w:rFonts w:cs="Tahoma"/>
                <w:b/>
                <w:iCs/>
                <w:sz w:val="20"/>
                <w:szCs w:val="20"/>
              </w:rPr>
            </w:pPr>
            <w:r w:rsidRPr="00B4484B">
              <w:rPr>
                <w:rFonts w:cs="Tahoma"/>
                <w:b/>
                <w:iCs/>
                <w:sz w:val="20"/>
                <w:szCs w:val="20"/>
              </w:rPr>
              <w:t xml:space="preserve">Priloga   </w:t>
            </w:r>
            <w:r w:rsidR="00782D15" w:rsidRPr="00B4484B">
              <w:rPr>
                <w:rFonts w:cs="Tahoma"/>
                <w:b/>
                <w:iCs/>
                <w:sz w:val="20"/>
                <w:szCs w:val="20"/>
              </w:rPr>
              <w:t>6</w:t>
            </w:r>
          </w:p>
        </w:tc>
      </w:tr>
    </w:tbl>
    <w:p w14:paraId="561D6B48" w14:textId="77777777" w:rsidR="000D7822" w:rsidRPr="00B4484B" w:rsidRDefault="000D7822" w:rsidP="002A2D45">
      <w:pPr>
        <w:keepNext/>
        <w:keepLines/>
        <w:rPr>
          <w:rFonts w:cs="Tahoma"/>
          <w:b/>
          <w:sz w:val="22"/>
          <w:szCs w:val="22"/>
        </w:rPr>
      </w:pPr>
    </w:p>
    <w:p w14:paraId="575142D3" w14:textId="77777777" w:rsidR="000D7843" w:rsidRPr="00B4484B" w:rsidRDefault="000D7843" w:rsidP="002A2D45">
      <w:pPr>
        <w:keepNext/>
        <w:keepLines/>
        <w:jc w:val="center"/>
        <w:rPr>
          <w:rFonts w:cs="Tahoma"/>
          <w:b/>
          <w:sz w:val="22"/>
          <w:szCs w:val="22"/>
        </w:rPr>
      </w:pPr>
    </w:p>
    <w:p w14:paraId="33217EBC" w14:textId="6C0001C8" w:rsidR="00BF3649" w:rsidRPr="00B4484B" w:rsidRDefault="00FA6573" w:rsidP="002A2D45">
      <w:pPr>
        <w:keepNext/>
        <w:keepLines/>
        <w:jc w:val="center"/>
        <w:rPr>
          <w:rFonts w:cs="Tahoma"/>
          <w:b/>
          <w:sz w:val="22"/>
          <w:szCs w:val="22"/>
        </w:rPr>
      </w:pPr>
      <w:r w:rsidRPr="00B4484B">
        <w:rPr>
          <w:rFonts w:cs="Tahoma"/>
          <w:b/>
          <w:sz w:val="22"/>
          <w:szCs w:val="22"/>
        </w:rPr>
        <w:t>POGODBA</w:t>
      </w:r>
    </w:p>
    <w:p w14:paraId="37F65631" w14:textId="77777777" w:rsidR="0018762E" w:rsidRPr="00B4484B" w:rsidRDefault="0018762E" w:rsidP="002A2D45">
      <w:pPr>
        <w:keepNext/>
        <w:keepLines/>
        <w:tabs>
          <w:tab w:val="left" w:pos="4962"/>
        </w:tabs>
        <w:suppressAutoHyphens/>
        <w:spacing w:after="120"/>
        <w:rPr>
          <w:rFonts w:cs="Tahoma"/>
          <w:sz w:val="20"/>
          <w:szCs w:val="20"/>
        </w:rPr>
      </w:pPr>
    </w:p>
    <w:p w14:paraId="6E407DCC" w14:textId="2DED9F67" w:rsidR="0018762E" w:rsidRPr="00B4484B" w:rsidRDefault="0018762E" w:rsidP="002A2D45">
      <w:pPr>
        <w:keepNext/>
        <w:keepLines/>
        <w:tabs>
          <w:tab w:val="left" w:pos="4962"/>
        </w:tabs>
        <w:suppressAutoHyphens/>
        <w:spacing w:after="120"/>
        <w:rPr>
          <w:rFonts w:cs="Tahoma"/>
          <w:b/>
          <w:sz w:val="20"/>
          <w:szCs w:val="20"/>
        </w:rPr>
      </w:pPr>
      <w:r w:rsidRPr="00B4484B">
        <w:rPr>
          <w:rFonts w:cs="Tahoma"/>
          <w:sz w:val="20"/>
          <w:szCs w:val="20"/>
        </w:rPr>
        <w:t>Št. javnega naročila:</w:t>
      </w:r>
      <w:r w:rsidRPr="00B4484B">
        <w:rPr>
          <w:rFonts w:cs="Tahoma"/>
          <w:b/>
          <w:sz w:val="20"/>
          <w:szCs w:val="20"/>
        </w:rPr>
        <w:t xml:space="preserve">  </w:t>
      </w:r>
      <w:r w:rsidR="001225D8" w:rsidRPr="00B4484B">
        <w:rPr>
          <w:rFonts w:cs="Tahoma"/>
          <w:sz w:val="20"/>
          <w:szCs w:val="20"/>
        </w:rPr>
        <w:t>LPT-128/25</w:t>
      </w:r>
    </w:p>
    <w:p w14:paraId="3B26F000" w14:textId="0DBEF4F5" w:rsidR="0018762E" w:rsidRPr="00B4484B" w:rsidRDefault="0018762E" w:rsidP="002A2D45">
      <w:pPr>
        <w:keepNext/>
        <w:keepLines/>
        <w:tabs>
          <w:tab w:val="left" w:pos="4962"/>
        </w:tabs>
        <w:rPr>
          <w:rFonts w:cs="Tahoma"/>
          <w:sz w:val="20"/>
          <w:szCs w:val="20"/>
        </w:rPr>
      </w:pPr>
      <w:r w:rsidRPr="00B4484B">
        <w:rPr>
          <w:rFonts w:cs="Tahoma"/>
          <w:sz w:val="20"/>
          <w:szCs w:val="20"/>
        </w:rPr>
        <w:t xml:space="preserve">Št. </w:t>
      </w:r>
      <w:r w:rsidR="00FA6573" w:rsidRPr="00B4484B">
        <w:rPr>
          <w:rFonts w:cs="Tahoma"/>
          <w:sz w:val="20"/>
          <w:szCs w:val="20"/>
        </w:rPr>
        <w:t xml:space="preserve">pogodbe </w:t>
      </w:r>
      <w:r w:rsidR="000D7843" w:rsidRPr="00B4484B">
        <w:rPr>
          <w:rFonts w:cs="Tahoma"/>
          <w:sz w:val="20"/>
          <w:szCs w:val="20"/>
        </w:rPr>
        <w:t>kupca</w:t>
      </w:r>
      <w:r w:rsidRPr="00B4484B">
        <w:rPr>
          <w:rFonts w:cs="Tahoma"/>
          <w:sz w:val="20"/>
          <w:szCs w:val="20"/>
        </w:rPr>
        <w:t xml:space="preserve">: </w:t>
      </w:r>
    </w:p>
    <w:p w14:paraId="5FD1F143" w14:textId="77777777" w:rsidR="0018762E" w:rsidRPr="00B4484B" w:rsidRDefault="0018762E" w:rsidP="002A2D45">
      <w:pPr>
        <w:keepNext/>
        <w:keepLines/>
        <w:tabs>
          <w:tab w:val="left" w:pos="4962"/>
        </w:tabs>
        <w:rPr>
          <w:rFonts w:cs="Tahoma"/>
          <w:sz w:val="8"/>
          <w:szCs w:val="8"/>
        </w:rPr>
      </w:pPr>
    </w:p>
    <w:p w14:paraId="14217933" w14:textId="673A7116" w:rsidR="0018762E" w:rsidRPr="00B4484B" w:rsidRDefault="0018762E" w:rsidP="002A2D45">
      <w:pPr>
        <w:keepNext/>
        <w:keepLines/>
        <w:tabs>
          <w:tab w:val="left" w:pos="4962"/>
        </w:tabs>
        <w:rPr>
          <w:rFonts w:cs="Tahoma"/>
          <w:sz w:val="20"/>
          <w:szCs w:val="20"/>
        </w:rPr>
      </w:pPr>
      <w:r w:rsidRPr="00B4484B">
        <w:rPr>
          <w:rFonts w:cs="Tahoma"/>
          <w:sz w:val="20"/>
          <w:szCs w:val="20"/>
        </w:rPr>
        <w:t xml:space="preserve">Št. </w:t>
      </w:r>
      <w:r w:rsidR="00FA6573" w:rsidRPr="00B4484B">
        <w:rPr>
          <w:rFonts w:cs="Tahoma"/>
          <w:sz w:val="20"/>
          <w:szCs w:val="20"/>
        </w:rPr>
        <w:t>pogodbe</w:t>
      </w:r>
      <w:r w:rsidRPr="00B4484B">
        <w:rPr>
          <w:rFonts w:cs="Tahoma"/>
          <w:sz w:val="20"/>
          <w:szCs w:val="20"/>
        </w:rPr>
        <w:t xml:space="preserve"> </w:t>
      </w:r>
      <w:r w:rsidR="000D7843" w:rsidRPr="00B4484B">
        <w:rPr>
          <w:rFonts w:cs="Tahoma"/>
          <w:sz w:val="20"/>
          <w:szCs w:val="20"/>
        </w:rPr>
        <w:t>prodajalca</w:t>
      </w:r>
      <w:r w:rsidRPr="00B4484B">
        <w:rPr>
          <w:rFonts w:cs="Tahoma"/>
          <w:sz w:val="20"/>
          <w:szCs w:val="20"/>
        </w:rPr>
        <w:t>: .......................................</w:t>
      </w:r>
    </w:p>
    <w:p w14:paraId="2707C1CC" w14:textId="77777777" w:rsidR="00BF3649" w:rsidRPr="00B4484B" w:rsidRDefault="00BF3649" w:rsidP="002A2D45">
      <w:pPr>
        <w:keepNext/>
        <w:keepLines/>
        <w:tabs>
          <w:tab w:val="left" w:pos="4962"/>
        </w:tabs>
        <w:rPr>
          <w:rFonts w:cs="Tahoma"/>
          <w:b/>
          <w:sz w:val="16"/>
          <w:szCs w:val="16"/>
        </w:rPr>
      </w:pPr>
    </w:p>
    <w:p w14:paraId="0D518FF7" w14:textId="566B10E9" w:rsidR="007F3A7D" w:rsidRPr="00B4484B" w:rsidRDefault="007F3A7D" w:rsidP="002A2D45">
      <w:pPr>
        <w:keepNext/>
        <w:keepLines/>
        <w:tabs>
          <w:tab w:val="left" w:pos="4962"/>
        </w:tabs>
        <w:rPr>
          <w:rFonts w:cs="Tahoma"/>
          <w:b/>
          <w:sz w:val="16"/>
          <w:szCs w:val="16"/>
        </w:rPr>
      </w:pPr>
    </w:p>
    <w:p w14:paraId="32433921" w14:textId="04B62A40" w:rsidR="00BF3649" w:rsidRPr="00B4484B" w:rsidRDefault="001225D8" w:rsidP="000D7843">
      <w:pPr>
        <w:keepNext/>
        <w:keepLines/>
        <w:spacing w:after="120"/>
        <w:jc w:val="center"/>
        <w:rPr>
          <w:rFonts w:cs="Tahoma"/>
          <w:b/>
          <w:sz w:val="22"/>
          <w:szCs w:val="22"/>
        </w:rPr>
      </w:pPr>
      <w:r w:rsidRPr="00B4484B">
        <w:rPr>
          <w:rFonts w:cs="Tahoma"/>
          <w:b/>
          <w:sz w:val="22"/>
          <w:szCs w:val="22"/>
        </w:rPr>
        <w:t>NAKU</w:t>
      </w:r>
      <w:r w:rsidR="000A3EED" w:rsidRPr="00B4484B">
        <w:rPr>
          <w:rFonts w:cs="Tahoma"/>
          <w:b/>
          <w:sz w:val="22"/>
          <w:szCs w:val="22"/>
        </w:rPr>
        <w:t>P</w:t>
      </w:r>
      <w:r w:rsidRPr="00B4484B">
        <w:rPr>
          <w:rFonts w:cs="Tahoma"/>
          <w:b/>
          <w:sz w:val="22"/>
          <w:szCs w:val="22"/>
        </w:rPr>
        <w:t xml:space="preserve"> </w:t>
      </w:r>
      <w:r w:rsidR="000D7843" w:rsidRPr="00B4484B">
        <w:rPr>
          <w:rFonts w:cs="Tahoma"/>
          <w:b/>
          <w:sz w:val="22"/>
          <w:szCs w:val="22"/>
        </w:rPr>
        <w:t>ČISTILNEGA</w:t>
      </w:r>
      <w:r w:rsidRPr="00B4484B">
        <w:rPr>
          <w:rFonts w:cs="Tahoma"/>
          <w:b/>
          <w:sz w:val="22"/>
          <w:szCs w:val="22"/>
        </w:rPr>
        <w:t xml:space="preserve"> STROJ</w:t>
      </w:r>
      <w:r w:rsidR="000D7843" w:rsidRPr="00B4484B">
        <w:rPr>
          <w:rFonts w:cs="Tahoma"/>
          <w:b/>
          <w:sz w:val="22"/>
          <w:szCs w:val="22"/>
        </w:rPr>
        <w:t>A</w:t>
      </w:r>
    </w:p>
    <w:p w14:paraId="47915022" w14:textId="77777777" w:rsidR="000D7843" w:rsidRPr="00B4484B" w:rsidRDefault="000D7843" w:rsidP="000D7843">
      <w:pPr>
        <w:keepNext/>
        <w:keepLines/>
        <w:jc w:val="center"/>
        <w:rPr>
          <w:rFonts w:cs="Tahoma"/>
          <w:b/>
          <w:snapToGrid w:val="0"/>
          <w:sz w:val="22"/>
          <w:szCs w:val="22"/>
        </w:rPr>
      </w:pPr>
      <w:r w:rsidRPr="00B4484B">
        <w:rPr>
          <w:rFonts w:cs="Tahoma"/>
          <w:b/>
          <w:snapToGrid w:val="0"/>
          <w:sz w:val="22"/>
          <w:szCs w:val="22"/>
        </w:rPr>
        <w:t>za sklop št. __: ________________</w:t>
      </w:r>
    </w:p>
    <w:p w14:paraId="57F37B22" w14:textId="77777777" w:rsidR="00BF3649" w:rsidRPr="00B4484B" w:rsidRDefault="00BF3649" w:rsidP="002A2D45">
      <w:pPr>
        <w:keepNext/>
        <w:keepLines/>
        <w:jc w:val="center"/>
        <w:rPr>
          <w:rFonts w:cs="Tahoma"/>
          <w:b/>
        </w:rPr>
      </w:pPr>
    </w:p>
    <w:p w14:paraId="464B276B" w14:textId="19C9DAC1" w:rsidR="007F3A7D" w:rsidRPr="00B4484B" w:rsidRDefault="007F3A7D" w:rsidP="002A2D45">
      <w:pPr>
        <w:keepNext/>
        <w:keepLines/>
        <w:tabs>
          <w:tab w:val="left" w:pos="4962"/>
        </w:tabs>
        <w:rPr>
          <w:rFonts w:cs="Tahoma"/>
          <w:b/>
          <w:sz w:val="16"/>
          <w:szCs w:val="16"/>
        </w:rPr>
      </w:pPr>
    </w:p>
    <w:p w14:paraId="6EA89054" w14:textId="77777777" w:rsidR="00BF3649" w:rsidRPr="00B4484B" w:rsidRDefault="00BF3649" w:rsidP="002A2D45">
      <w:pPr>
        <w:keepNext/>
        <w:keepLines/>
        <w:rPr>
          <w:rFonts w:cs="Tahoma"/>
          <w:sz w:val="20"/>
          <w:szCs w:val="20"/>
        </w:rPr>
      </w:pPr>
      <w:r w:rsidRPr="00B4484B">
        <w:rPr>
          <w:rFonts w:cs="Tahoma"/>
          <w:sz w:val="20"/>
          <w:szCs w:val="20"/>
        </w:rPr>
        <w:t>ki ga skleneta</w:t>
      </w:r>
    </w:p>
    <w:p w14:paraId="53B5D7BB" w14:textId="61FA10E1" w:rsidR="00BF3649" w:rsidRPr="00B4484B" w:rsidRDefault="00BF3649" w:rsidP="002A2D45">
      <w:pPr>
        <w:keepNext/>
        <w:keepLines/>
        <w:tabs>
          <w:tab w:val="left" w:pos="1702"/>
        </w:tabs>
        <w:ind w:left="1701" w:hanging="1701"/>
        <w:rPr>
          <w:rFonts w:cs="Tahoma"/>
          <w:sz w:val="16"/>
          <w:szCs w:val="16"/>
        </w:rPr>
      </w:pPr>
    </w:p>
    <w:p w14:paraId="516672A9" w14:textId="77777777" w:rsidR="007F3A7D" w:rsidRPr="00B4484B" w:rsidRDefault="007F3A7D" w:rsidP="002A2D45">
      <w:pPr>
        <w:keepNext/>
        <w:keepLines/>
        <w:tabs>
          <w:tab w:val="left" w:pos="1702"/>
        </w:tabs>
        <w:ind w:left="1701" w:hanging="1701"/>
        <w:rPr>
          <w:rFonts w:cs="Tahoma"/>
          <w:sz w:val="16"/>
          <w:szCs w:val="16"/>
        </w:rPr>
      </w:pPr>
    </w:p>
    <w:p w14:paraId="34928735" w14:textId="27A0614E" w:rsidR="0018762E" w:rsidRPr="00B4484B" w:rsidRDefault="000D7843" w:rsidP="002A2D45">
      <w:pPr>
        <w:keepNext/>
        <w:keepLines/>
        <w:tabs>
          <w:tab w:val="left" w:pos="1843"/>
        </w:tabs>
        <w:ind w:left="1701" w:hanging="1701"/>
        <w:jc w:val="both"/>
        <w:rPr>
          <w:rFonts w:cs="Tahoma"/>
          <w:sz w:val="20"/>
          <w:szCs w:val="20"/>
        </w:rPr>
      </w:pPr>
      <w:r w:rsidRPr="00B4484B">
        <w:rPr>
          <w:rFonts w:cs="Tahoma"/>
          <w:b/>
          <w:sz w:val="20"/>
          <w:szCs w:val="20"/>
        </w:rPr>
        <w:t>KUPEC</w:t>
      </w:r>
      <w:r w:rsidR="0018762E" w:rsidRPr="00B4484B">
        <w:rPr>
          <w:rFonts w:cs="Tahoma"/>
          <w:b/>
          <w:sz w:val="20"/>
          <w:szCs w:val="20"/>
        </w:rPr>
        <w:t>:</w:t>
      </w:r>
      <w:r w:rsidR="0018762E" w:rsidRPr="00B4484B">
        <w:rPr>
          <w:rFonts w:cs="Tahoma"/>
          <w:sz w:val="20"/>
          <w:szCs w:val="20"/>
        </w:rPr>
        <w:tab/>
      </w:r>
      <w:r w:rsidR="0018762E" w:rsidRPr="00B4484B">
        <w:rPr>
          <w:rFonts w:cs="Tahoma"/>
          <w:b/>
          <w:bCs/>
          <w:sz w:val="20"/>
          <w:szCs w:val="20"/>
        </w:rPr>
        <w:t>Javno podjetje Ljubljanska parkirišča in tržnice</w:t>
      </w:r>
      <w:r w:rsidR="0018762E" w:rsidRPr="00B4484B">
        <w:rPr>
          <w:rFonts w:cs="Tahoma"/>
          <w:bCs/>
          <w:sz w:val="20"/>
          <w:szCs w:val="20"/>
        </w:rPr>
        <w:t xml:space="preserve">, </w:t>
      </w:r>
      <w:r w:rsidR="0018762E" w:rsidRPr="00B4484B">
        <w:rPr>
          <w:rFonts w:cs="Tahoma"/>
          <w:b/>
          <w:sz w:val="20"/>
          <w:szCs w:val="20"/>
        </w:rPr>
        <w:t>d.o.o.</w:t>
      </w:r>
      <w:r w:rsidR="0018762E" w:rsidRPr="00B4484B">
        <w:rPr>
          <w:rFonts w:cs="Tahoma"/>
          <w:sz w:val="20"/>
          <w:szCs w:val="20"/>
        </w:rPr>
        <w:t>,</w:t>
      </w:r>
      <w:r w:rsidR="0018762E" w:rsidRPr="00B4484B">
        <w:rPr>
          <w:rFonts w:cs="Tahoma"/>
          <w:b/>
          <w:sz w:val="20"/>
          <w:szCs w:val="20"/>
        </w:rPr>
        <w:t xml:space="preserve"> </w:t>
      </w:r>
      <w:r w:rsidR="0018762E" w:rsidRPr="00B4484B">
        <w:rPr>
          <w:rFonts w:cs="Tahoma"/>
          <w:sz w:val="20"/>
          <w:szCs w:val="20"/>
        </w:rPr>
        <w:t xml:space="preserve">Kopitarjeva ulica 2, 1000 LJUBLJANA, ki ga zastopa direktor </w:t>
      </w:r>
      <w:r w:rsidR="0018762E" w:rsidRPr="00B4484B">
        <w:rPr>
          <w:rFonts w:cs="Tahoma"/>
          <w:b/>
          <w:sz w:val="20"/>
          <w:szCs w:val="20"/>
        </w:rPr>
        <w:t>mag. Bojan Babič,</w:t>
      </w:r>
    </w:p>
    <w:p w14:paraId="7DBD2BD6" w14:textId="7146320B" w:rsidR="00745735" w:rsidRPr="00B4484B" w:rsidRDefault="0018762E" w:rsidP="002A2D45">
      <w:pPr>
        <w:keepNext/>
        <w:keepLines/>
        <w:ind w:left="1701" w:hanging="1701"/>
        <w:rPr>
          <w:rFonts w:cs="Tahoma"/>
          <w:sz w:val="20"/>
          <w:szCs w:val="20"/>
        </w:rPr>
      </w:pPr>
      <w:r w:rsidRPr="00B4484B">
        <w:rPr>
          <w:rFonts w:cs="Tahoma"/>
          <w:sz w:val="20"/>
          <w:szCs w:val="20"/>
        </w:rPr>
        <w:tab/>
      </w:r>
      <w:r w:rsidR="00745735" w:rsidRPr="00B4484B">
        <w:rPr>
          <w:rFonts w:cs="Tahoma"/>
          <w:sz w:val="20"/>
          <w:szCs w:val="20"/>
        </w:rPr>
        <w:t xml:space="preserve">davčna številka: </w:t>
      </w:r>
      <w:r w:rsidR="00745735" w:rsidRPr="00B4484B">
        <w:rPr>
          <w:rFonts w:cs="Tahoma"/>
          <w:sz w:val="20"/>
          <w:szCs w:val="20"/>
        </w:rPr>
        <w:tab/>
      </w:r>
      <w:r w:rsidR="00745735" w:rsidRPr="00B4484B">
        <w:rPr>
          <w:rFonts w:cs="Tahoma"/>
          <w:sz w:val="20"/>
          <w:szCs w:val="20"/>
        </w:rPr>
        <w:tab/>
      </w:r>
      <w:r w:rsidR="00745735" w:rsidRPr="00B4484B">
        <w:rPr>
          <w:rFonts w:cs="Tahoma"/>
          <w:sz w:val="20"/>
          <w:szCs w:val="20"/>
        </w:rPr>
        <w:tab/>
        <w:t>50652613</w:t>
      </w:r>
    </w:p>
    <w:p w14:paraId="7459CE60" w14:textId="2BFC00F3" w:rsidR="0018762E" w:rsidRPr="00B4484B" w:rsidRDefault="0018762E" w:rsidP="002A2D45">
      <w:pPr>
        <w:keepNext/>
        <w:keepLines/>
        <w:ind w:left="1701"/>
        <w:rPr>
          <w:rFonts w:cs="Tahoma"/>
          <w:sz w:val="20"/>
          <w:szCs w:val="20"/>
        </w:rPr>
      </w:pPr>
      <w:r w:rsidRPr="00B4484B">
        <w:rPr>
          <w:rFonts w:cs="Tahoma"/>
          <w:sz w:val="20"/>
          <w:szCs w:val="20"/>
        </w:rPr>
        <w:t>identifikacijska številka za DDV:</w:t>
      </w:r>
      <w:r w:rsidRPr="00B4484B">
        <w:rPr>
          <w:rFonts w:cs="Tahoma"/>
          <w:sz w:val="20"/>
          <w:szCs w:val="20"/>
        </w:rPr>
        <w:tab/>
        <w:t>SI50652613</w:t>
      </w:r>
    </w:p>
    <w:p w14:paraId="344F2419" w14:textId="77777777" w:rsidR="0018762E" w:rsidRPr="00B4484B" w:rsidRDefault="0018762E" w:rsidP="002A2D45">
      <w:pPr>
        <w:keepNext/>
        <w:keepLines/>
        <w:ind w:left="1701" w:hanging="1620"/>
        <w:jc w:val="both"/>
        <w:rPr>
          <w:rFonts w:cs="Tahoma"/>
          <w:sz w:val="20"/>
          <w:szCs w:val="20"/>
        </w:rPr>
      </w:pPr>
      <w:r w:rsidRPr="00B4484B">
        <w:rPr>
          <w:rFonts w:cs="Tahoma"/>
          <w:sz w:val="20"/>
          <w:szCs w:val="20"/>
        </w:rPr>
        <w:tab/>
        <w:t>matična številka:</w:t>
      </w:r>
      <w:r w:rsidRPr="00B4484B">
        <w:rPr>
          <w:rFonts w:ascii="Verdana" w:hAnsi="Verdana"/>
          <w:sz w:val="16"/>
          <w:szCs w:val="16"/>
        </w:rPr>
        <w:t xml:space="preserve"> </w:t>
      </w:r>
      <w:r w:rsidRPr="00B4484B">
        <w:rPr>
          <w:rFonts w:ascii="Verdana" w:hAnsi="Verdana"/>
          <w:sz w:val="16"/>
          <w:szCs w:val="16"/>
        </w:rPr>
        <w:tab/>
      </w:r>
      <w:r w:rsidRPr="00B4484B">
        <w:rPr>
          <w:rFonts w:ascii="Verdana" w:hAnsi="Verdana"/>
          <w:sz w:val="16"/>
          <w:szCs w:val="16"/>
        </w:rPr>
        <w:tab/>
      </w:r>
      <w:r w:rsidRPr="00B4484B">
        <w:rPr>
          <w:rFonts w:ascii="Verdana" w:hAnsi="Verdana"/>
          <w:sz w:val="16"/>
          <w:szCs w:val="16"/>
        </w:rPr>
        <w:tab/>
      </w:r>
      <w:r w:rsidRPr="00B4484B">
        <w:rPr>
          <w:rFonts w:cs="Tahoma"/>
          <w:sz w:val="20"/>
          <w:szCs w:val="20"/>
        </w:rPr>
        <w:t>5607906000</w:t>
      </w:r>
    </w:p>
    <w:p w14:paraId="5B28AA39" w14:textId="7AB10B01" w:rsidR="0018762E" w:rsidRPr="00B4484B" w:rsidRDefault="0018762E" w:rsidP="002A2D45">
      <w:pPr>
        <w:keepNext/>
        <w:keepLines/>
        <w:ind w:left="1620" w:firstLine="81"/>
        <w:jc w:val="both"/>
        <w:rPr>
          <w:rFonts w:cs="Tahoma"/>
          <w:sz w:val="20"/>
          <w:szCs w:val="20"/>
        </w:rPr>
      </w:pPr>
      <w:r w:rsidRPr="00B4484B">
        <w:rPr>
          <w:rFonts w:cs="Tahoma"/>
          <w:sz w:val="20"/>
          <w:szCs w:val="20"/>
        </w:rPr>
        <w:t xml:space="preserve">(v nadaljevanju: </w:t>
      </w:r>
      <w:r w:rsidR="000D7843" w:rsidRPr="00B4484B">
        <w:rPr>
          <w:rFonts w:cs="Tahoma"/>
          <w:sz w:val="20"/>
          <w:szCs w:val="20"/>
        </w:rPr>
        <w:t>kupec</w:t>
      </w:r>
      <w:r w:rsidRPr="00B4484B">
        <w:rPr>
          <w:rFonts w:cs="Tahoma"/>
          <w:sz w:val="20"/>
          <w:szCs w:val="20"/>
        </w:rPr>
        <w:t>)</w:t>
      </w:r>
    </w:p>
    <w:p w14:paraId="004530D1" w14:textId="77777777" w:rsidR="00BF3649" w:rsidRPr="00B4484B" w:rsidRDefault="00BF3649" w:rsidP="002A2D45">
      <w:pPr>
        <w:keepNext/>
        <w:keepLines/>
        <w:tabs>
          <w:tab w:val="left" w:pos="1702"/>
        </w:tabs>
        <w:rPr>
          <w:rFonts w:cs="Tahoma"/>
          <w:sz w:val="20"/>
          <w:szCs w:val="20"/>
        </w:rPr>
      </w:pPr>
      <w:r w:rsidRPr="00B4484B">
        <w:rPr>
          <w:rFonts w:cs="Tahoma"/>
          <w:sz w:val="20"/>
          <w:szCs w:val="20"/>
        </w:rPr>
        <w:t xml:space="preserve">ter </w:t>
      </w:r>
    </w:p>
    <w:p w14:paraId="796E7819" w14:textId="77777777" w:rsidR="00BF3649" w:rsidRPr="00B4484B" w:rsidRDefault="00BF3649" w:rsidP="002A2D45">
      <w:pPr>
        <w:keepNext/>
        <w:keepLines/>
        <w:tabs>
          <w:tab w:val="left" w:pos="1702"/>
        </w:tabs>
        <w:rPr>
          <w:rFonts w:cs="Tahoma"/>
          <w:b/>
          <w:sz w:val="16"/>
          <w:szCs w:val="16"/>
        </w:rPr>
      </w:pPr>
    </w:p>
    <w:p w14:paraId="1E023D70" w14:textId="074E7AD3" w:rsidR="00BF3649" w:rsidRPr="00B4484B" w:rsidRDefault="000D7843" w:rsidP="002A2D45">
      <w:pPr>
        <w:keepNext/>
        <w:keepLines/>
        <w:tabs>
          <w:tab w:val="left" w:pos="1702"/>
        </w:tabs>
        <w:rPr>
          <w:rFonts w:cs="Tahoma"/>
          <w:sz w:val="20"/>
          <w:szCs w:val="20"/>
        </w:rPr>
      </w:pPr>
      <w:r w:rsidRPr="00B4484B">
        <w:rPr>
          <w:rFonts w:cs="Tahoma"/>
          <w:b/>
          <w:sz w:val="20"/>
          <w:szCs w:val="20"/>
        </w:rPr>
        <w:t>PRODAJALEC</w:t>
      </w:r>
      <w:r w:rsidR="00BF3649" w:rsidRPr="00B4484B">
        <w:rPr>
          <w:rFonts w:cs="Tahoma"/>
          <w:b/>
          <w:sz w:val="20"/>
          <w:szCs w:val="20"/>
        </w:rPr>
        <w:t>:</w:t>
      </w:r>
      <w:r w:rsidR="00BF3649" w:rsidRPr="00B4484B">
        <w:rPr>
          <w:rFonts w:cs="Tahoma"/>
          <w:b/>
          <w:sz w:val="20"/>
          <w:szCs w:val="20"/>
        </w:rPr>
        <w:tab/>
      </w:r>
      <w:r w:rsidR="00BF3649" w:rsidRPr="00B4484B">
        <w:rPr>
          <w:rFonts w:cs="Tahoma"/>
          <w:sz w:val="20"/>
          <w:szCs w:val="20"/>
        </w:rPr>
        <w:t xml:space="preserve">............................................................................................................., </w:t>
      </w:r>
    </w:p>
    <w:p w14:paraId="56FBB832" w14:textId="77777777" w:rsidR="00BF3649" w:rsidRPr="00B4484B" w:rsidRDefault="00BF3649" w:rsidP="002A2D45">
      <w:pPr>
        <w:keepNext/>
        <w:keepLines/>
        <w:spacing w:after="60"/>
        <w:ind w:left="1701" w:hanging="1701"/>
        <w:jc w:val="both"/>
        <w:rPr>
          <w:rFonts w:cs="Tahoma"/>
          <w:sz w:val="20"/>
          <w:szCs w:val="20"/>
        </w:rPr>
      </w:pPr>
      <w:r w:rsidRPr="00B4484B">
        <w:rPr>
          <w:rFonts w:cs="Tahoma"/>
          <w:sz w:val="20"/>
          <w:szCs w:val="20"/>
        </w:rPr>
        <w:tab/>
        <w:t xml:space="preserve">ki ga zastopa:......................................................................................... </w:t>
      </w:r>
    </w:p>
    <w:p w14:paraId="11D62D16" w14:textId="77777777" w:rsidR="00BF3649" w:rsidRPr="00B4484B" w:rsidRDefault="00BF3649" w:rsidP="002A2D45">
      <w:pPr>
        <w:keepNext/>
        <w:keepLines/>
        <w:tabs>
          <w:tab w:val="left" w:pos="1702"/>
        </w:tabs>
        <w:ind w:left="1701" w:hanging="1701"/>
        <w:rPr>
          <w:rFonts w:cs="Tahoma"/>
          <w:sz w:val="20"/>
          <w:szCs w:val="20"/>
        </w:rPr>
      </w:pPr>
      <w:r w:rsidRPr="00B4484B">
        <w:rPr>
          <w:rFonts w:cs="Tahoma"/>
          <w:sz w:val="20"/>
          <w:szCs w:val="20"/>
        </w:rPr>
        <w:tab/>
        <w:t>številka transakcijskega računa: ___________________________</w:t>
      </w:r>
    </w:p>
    <w:p w14:paraId="290CF493" w14:textId="3F10A88D" w:rsidR="00745735" w:rsidRPr="00B4484B" w:rsidRDefault="00BF3649" w:rsidP="002A2D45">
      <w:pPr>
        <w:keepNext/>
        <w:keepLines/>
        <w:tabs>
          <w:tab w:val="left" w:pos="1702"/>
        </w:tabs>
        <w:ind w:left="1701" w:hanging="1701"/>
        <w:rPr>
          <w:rFonts w:cs="Tahoma"/>
          <w:sz w:val="20"/>
          <w:szCs w:val="20"/>
        </w:rPr>
      </w:pPr>
      <w:r w:rsidRPr="00B4484B">
        <w:rPr>
          <w:rFonts w:cs="Tahoma"/>
          <w:sz w:val="20"/>
          <w:szCs w:val="20"/>
        </w:rPr>
        <w:tab/>
      </w:r>
      <w:r w:rsidR="00745735" w:rsidRPr="00B4484B">
        <w:rPr>
          <w:rFonts w:cs="Tahoma"/>
          <w:sz w:val="20"/>
          <w:szCs w:val="20"/>
        </w:rPr>
        <w:t>davčna številka:</w:t>
      </w:r>
    </w:p>
    <w:p w14:paraId="608C4D14" w14:textId="2CFAB560" w:rsidR="00BF3649" w:rsidRPr="00B4484B" w:rsidRDefault="00BF3649" w:rsidP="002A2D45">
      <w:pPr>
        <w:keepNext/>
        <w:keepLines/>
        <w:tabs>
          <w:tab w:val="left" w:pos="1702"/>
        </w:tabs>
        <w:ind w:left="1701" w:hanging="1701"/>
        <w:rPr>
          <w:rFonts w:cs="Tahoma"/>
          <w:sz w:val="20"/>
          <w:szCs w:val="20"/>
        </w:rPr>
      </w:pPr>
      <w:r w:rsidRPr="00B4484B">
        <w:rPr>
          <w:rFonts w:cs="Tahoma"/>
          <w:sz w:val="20"/>
          <w:szCs w:val="20"/>
        </w:rPr>
        <w:tab/>
        <w:t>identifikacijska številka za DDV: _________________________</w:t>
      </w:r>
    </w:p>
    <w:p w14:paraId="0175D8ED" w14:textId="77777777" w:rsidR="00BF3649" w:rsidRPr="00B4484B" w:rsidRDefault="00BF3649" w:rsidP="002A2D45">
      <w:pPr>
        <w:keepNext/>
        <w:keepLines/>
        <w:tabs>
          <w:tab w:val="left" w:pos="709"/>
          <w:tab w:val="left" w:pos="1702"/>
        </w:tabs>
        <w:ind w:left="1701" w:hanging="1701"/>
        <w:rPr>
          <w:rFonts w:cs="Tahoma"/>
          <w:sz w:val="20"/>
          <w:szCs w:val="20"/>
        </w:rPr>
      </w:pPr>
      <w:r w:rsidRPr="00B4484B">
        <w:rPr>
          <w:rFonts w:cs="Tahoma"/>
          <w:sz w:val="20"/>
          <w:szCs w:val="20"/>
        </w:rPr>
        <w:tab/>
      </w:r>
      <w:r w:rsidRPr="00B4484B">
        <w:rPr>
          <w:rFonts w:cs="Tahoma"/>
          <w:sz w:val="20"/>
          <w:szCs w:val="20"/>
        </w:rPr>
        <w:tab/>
        <w:t>matična številka: ______________________</w:t>
      </w:r>
    </w:p>
    <w:p w14:paraId="210FBBB7" w14:textId="706B4B3A" w:rsidR="00BF3649" w:rsidRPr="00B4484B" w:rsidRDefault="00BF3649" w:rsidP="002A2D45">
      <w:pPr>
        <w:keepNext/>
        <w:keepLines/>
        <w:tabs>
          <w:tab w:val="left" w:pos="1702"/>
        </w:tabs>
        <w:ind w:left="1701"/>
        <w:rPr>
          <w:rFonts w:cs="Tahoma"/>
          <w:sz w:val="20"/>
          <w:szCs w:val="20"/>
        </w:rPr>
      </w:pPr>
      <w:r w:rsidRPr="00B4484B">
        <w:rPr>
          <w:rFonts w:cs="Tahoma"/>
          <w:sz w:val="20"/>
          <w:szCs w:val="20"/>
        </w:rPr>
        <w:t xml:space="preserve">(v nadaljevanju: </w:t>
      </w:r>
      <w:r w:rsidR="000D7843" w:rsidRPr="00B4484B">
        <w:rPr>
          <w:rFonts w:cs="Tahoma"/>
          <w:sz w:val="20"/>
          <w:szCs w:val="20"/>
        </w:rPr>
        <w:t>prodajalec</w:t>
      </w:r>
      <w:r w:rsidRPr="00B4484B">
        <w:rPr>
          <w:rFonts w:cs="Tahoma"/>
          <w:sz w:val="20"/>
          <w:szCs w:val="20"/>
        </w:rPr>
        <w:t>)</w:t>
      </w:r>
    </w:p>
    <w:p w14:paraId="40069C89" w14:textId="21395C1D" w:rsidR="00BF3649" w:rsidRPr="00B4484B" w:rsidRDefault="00BF3649" w:rsidP="002A2D45">
      <w:pPr>
        <w:keepNext/>
        <w:keepLines/>
        <w:tabs>
          <w:tab w:val="left" w:pos="709"/>
          <w:tab w:val="left" w:pos="1702"/>
        </w:tabs>
        <w:rPr>
          <w:rFonts w:cs="Tahoma"/>
          <w:sz w:val="20"/>
          <w:szCs w:val="20"/>
        </w:rPr>
      </w:pPr>
    </w:p>
    <w:p w14:paraId="308F87BF" w14:textId="77777777" w:rsidR="007F3A7D" w:rsidRPr="00B4484B" w:rsidRDefault="007F3A7D" w:rsidP="002A2D45">
      <w:pPr>
        <w:keepNext/>
        <w:keepLines/>
        <w:tabs>
          <w:tab w:val="left" w:pos="709"/>
          <w:tab w:val="left" w:pos="1702"/>
        </w:tabs>
        <w:rPr>
          <w:rFonts w:cs="Tahoma"/>
          <w:sz w:val="20"/>
          <w:szCs w:val="20"/>
        </w:rPr>
      </w:pPr>
    </w:p>
    <w:p w14:paraId="6ED37E94" w14:textId="0951FE68" w:rsidR="00BF3649" w:rsidRPr="00B4484B" w:rsidRDefault="00BF3649" w:rsidP="002A2D45">
      <w:pPr>
        <w:keepNext/>
        <w:keepLines/>
        <w:tabs>
          <w:tab w:val="left" w:pos="1080"/>
          <w:tab w:val="left" w:pos="1702"/>
        </w:tabs>
        <w:jc w:val="both"/>
        <w:rPr>
          <w:rFonts w:cs="Tahoma"/>
          <w:b/>
          <w:sz w:val="20"/>
          <w:szCs w:val="20"/>
        </w:rPr>
      </w:pPr>
      <w:r w:rsidRPr="00B4484B">
        <w:rPr>
          <w:rFonts w:cs="Tahoma"/>
          <w:b/>
          <w:sz w:val="20"/>
          <w:szCs w:val="20"/>
        </w:rPr>
        <w:t>I.</w:t>
      </w:r>
      <w:r w:rsidRPr="00B4484B">
        <w:rPr>
          <w:rFonts w:cs="Tahoma"/>
          <w:b/>
          <w:sz w:val="20"/>
          <w:szCs w:val="20"/>
        </w:rPr>
        <w:tab/>
        <w:t>UVODNE DOLOČBE</w:t>
      </w:r>
    </w:p>
    <w:p w14:paraId="54502251" w14:textId="77777777" w:rsidR="00447B78" w:rsidRPr="00B4484B" w:rsidRDefault="00447B78" w:rsidP="002A2D45">
      <w:pPr>
        <w:keepNext/>
        <w:keepLines/>
        <w:tabs>
          <w:tab w:val="left" w:pos="1080"/>
          <w:tab w:val="left" w:pos="1702"/>
        </w:tabs>
        <w:jc w:val="both"/>
        <w:rPr>
          <w:rFonts w:cs="Tahoma"/>
          <w:b/>
          <w:sz w:val="20"/>
          <w:szCs w:val="20"/>
        </w:rPr>
      </w:pPr>
    </w:p>
    <w:p w14:paraId="42ABE283" w14:textId="77777777" w:rsidR="00BF3649" w:rsidRPr="00B4484B" w:rsidRDefault="00BF3649" w:rsidP="002A2D45">
      <w:pPr>
        <w:keepNext/>
        <w:keepLines/>
        <w:numPr>
          <w:ilvl w:val="1"/>
          <w:numId w:val="13"/>
        </w:numPr>
        <w:tabs>
          <w:tab w:val="clear" w:pos="4613"/>
          <w:tab w:val="num" w:pos="4897"/>
        </w:tabs>
        <w:ind w:left="426" w:hanging="426"/>
        <w:jc w:val="center"/>
        <w:rPr>
          <w:rFonts w:cs="Tahoma"/>
          <w:sz w:val="20"/>
          <w:szCs w:val="20"/>
        </w:rPr>
      </w:pPr>
      <w:r w:rsidRPr="00B4484B">
        <w:rPr>
          <w:rFonts w:cs="Tahoma"/>
          <w:sz w:val="20"/>
          <w:szCs w:val="20"/>
        </w:rPr>
        <w:t>člen</w:t>
      </w:r>
    </w:p>
    <w:p w14:paraId="571D810C" w14:textId="77777777" w:rsidR="00BF3649" w:rsidRPr="00B4484B" w:rsidRDefault="00BF3649" w:rsidP="002A2D45">
      <w:pPr>
        <w:keepNext/>
        <w:keepLines/>
        <w:tabs>
          <w:tab w:val="left" w:pos="1702"/>
        </w:tabs>
        <w:jc w:val="center"/>
        <w:rPr>
          <w:rFonts w:cs="Tahoma"/>
          <w:sz w:val="20"/>
          <w:szCs w:val="20"/>
        </w:rPr>
      </w:pPr>
    </w:p>
    <w:p w14:paraId="016B4EBF" w14:textId="77777777" w:rsidR="001A61F8" w:rsidRPr="00B4484B" w:rsidRDefault="001A61F8" w:rsidP="002A2D45">
      <w:pPr>
        <w:keepNext/>
        <w:keepLines/>
        <w:spacing w:after="120"/>
        <w:jc w:val="both"/>
        <w:rPr>
          <w:rFonts w:eastAsia="Frutiger" w:cs="Tahoma"/>
          <w:sz w:val="20"/>
          <w:szCs w:val="20"/>
          <w:lang w:eastAsia="en-US"/>
        </w:rPr>
      </w:pPr>
      <w:r w:rsidRPr="00B4484B">
        <w:rPr>
          <w:rFonts w:eastAsia="Frutiger" w:cs="Tahoma"/>
          <w:sz w:val="20"/>
          <w:szCs w:val="20"/>
          <w:lang w:eastAsia="en-US"/>
        </w:rPr>
        <w:t>Pogodbeni stranki ugotavljata, da:</w:t>
      </w:r>
    </w:p>
    <w:p w14:paraId="0CB894EF" w14:textId="15A34EF1" w:rsidR="001A61F8" w:rsidRPr="00B4484B" w:rsidRDefault="001A61F8" w:rsidP="002A2D45">
      <w:pPr>
        <w:keepNext/>
        <w:keepLines/>
        <w:numPr>
          <w:ilvl w:val="0"/>
          <w:numId w:val="35"/>
        </w:numPr>
        <w:ind w:left="720"/>
        <w:jc w:val="both"/>
        <w:rPr>
          <w:rFonts w:eastAsia="Frutiger" w:cs="Tahoma"/>
          <w:sz w:val="20"/>
          <w:szCs w:val="20"/>
          <w:lang w:eastAsia="en-US"/>
        </w:rPr>
      </w:pPr>
      <w:r w:rsidRPr="00B4484B">
        <w:rPr>
          <w:rFonts w:eastAsia="Frutiger" w:cs="Tahoma"/>
          <w:sz w:val="20"/>
          <w:szCs w:val="20"/>
          <w:lang w:eastAsia="en-US"/>
        </w:rPr>
        <w:t xml:space="preserve">je JAVNI HOLDING Ljubljana d.o.o., </w:t>
      </w:r>
      <w:r w:rsidRPr="00B4484B">
        <w:rPr>
          <w:rFonts w:cs="Tahoma"/>
          <w:sz w:val="20"/>
          <w:szCs w:val="20"/>
        </w:rPr>
        <w:t xml:space="preserve">Verovškova ulica 70, 1000 Ljubljana, po pooblastilu </w:t>
      </w:r>
      <w:r w:rsidR="000D7843" w:rsidRPr="00B4484B">
        <w:rPr>
          <w:rFonts w:cs="Tahoma"/>
          <w:sz w:val="20"/>
          <w:szCs w:val="20"/>
        </w:rPr>
        <w:t>kupca</w:t>
      </w:r>
      <w:r w:rsidRPr="00B4484B">
        <w:rPr>
          <w:rFonts w:cs="Tahoma"/>
          <w:sz w:val="20"/>
          <w:szCs w:val="20"/>
        </w:rPr>
        <w:t xml:space="preserve"> Javno podjetje Ljubljanska parkirišča in tržnice, d.o.o., </w:t>
      </w:r>
      <w:r w:rsidRPr="00B4484B">
        <w:rPr>
          <w:rFonts w:eastAsia="Frutiger" w:cs="Tahoma"/>
          <w:sz w:val="20"/>
          <w:szCs w:val="20"/>
          <w:lang w:eastAsia="en-US"/>
        </w:rPr>
        <w:t xml:space="preserve">izvedel postopek oddaje javnega naročila </w:t>
      </w:r>
      <w:r w:rsidR="000D7843" w:rsidRPr="00B4484B">
        <w:rPr>
          <w:rFonts w:eastAsia="Frutiger" w:cs="Tahoma"/>
          <w:sz w:val="20"/>
          <w:szCs w:val="20"/>
          <w:lang w:eastAsia="en-US"/>
        </w:rPr>
        <w:t xml:space="preserve">št. LPT-128/25 </w:t>
      </w:r>
      <w:r w:rsidR="000D7843" w:rsidRPr="00B4484B">
        <w:rPr>
          <w:rFonts w:cs="Tahoma"/>
          <w:bCs/>
          <w:sz w:val="20"/>
          <w:szCs w:val="20"/>
        </w:rPr>
        <w:t>Nakup treh čistilnih strojev</w:t>
      </w:r>
      <w:r w:rsidR="000D7843" w:rsidRPr="00B4484B">
        <w:rPr>
          <w:rFonts w:eastAsia="Frutiger" w:cs="Tahoma"/>
          <w:sz w:val="20"/>
          <w:szCs w:val="20"/>
          <w:lang w:eastAsia="en-US"/>
        </w:rPr>
        <w:t>,</w:t>
      </w:r>
    </w:p>
    <w:p w14:paraId="20365A5C" w14:textId="56A3CEF5" w:rsidR="001A61F8" w:rsidRPr="00B4484B" w:rsidRDefault="001A61F8" w:rsidP="002A2D45">
      <w:pPr>
        <w:keepNext/>
        <w:keepLines/>
        <w:numPr>
          <w:ilvl w:val="0"/>
          <w:numId w:val="35"/>
        </w:numPr>
        <w:ind w:left="720"/>
        <w:jc w:val="both"/>
        <w:rPr>
          <w:rFonts w:eastAsia="Frutiger" w:cs="Tahoma"/>
          <w:sz w:val="20"/>
          <w:szCs w:val="20"/>
          <w:lang w:eastAsia="en-US"/>
        </w:rPr>
      </w:pPr>
      <w:r w:rsidRPr="00B4484B">
        <w:rPr>
          <w:rFonts w:eastAsia="Frutiger" w:cs="Tahoma"/>
          <w:sz w:val="20"/>
          <w:szCs w:val="20"/>
          <w:lang w:eastAsia="en-US"/>
        </w:rPr>
        <w:t xml:space="preserve">je bil </w:t>
      </w:r>
      <w:r w:rsidR="00013ADC" w:rsidRPr="00B4484B">
        <w:rPr>
          <w:rFonts w:eastAsia="Frutiger" w:cs="Tahoma"/>
          <w:sz w:val="20"/>
          <w:szCs w:val="20"/>
          <w:lang w:eastAsia="en-US"/>
        </w:rPr>
        <w:t xml:space="preserve">prodajalec </w:t>
      </w:r>
      <w:r w:rsidRPr="00B4484B">
        <w:rPr>
          <w:rFonts w:eastAsia="Frutiger" w:cs="Tahoma"/>
          <w:sz w:val="20"/>
          <w:szCs w:val="20"/>
          <w:lang w:eastAsia="en-US"/>
        </w:rPr>
        <w:t>izbran na podlagi izvedenega postopka naročila male vrednosti skladno s 47. členom Zakona o javnem naročanju (Ur. l. RS, št. 91/15 s spremembami; v nadaljevanju: ZJN-3)</w:t>
      </w:r>
      <w:r w:rsidR="00E97915" w:rsidRPr="00B4484B">
        <w:rPr>
          <w:rFonts w:eastAsia="Frutiger" w:cs="Tahoma"/>
          <w:sz w:val="20"/>
          <w:szCs w:val="20"/>
          <w:lang w:eastAsia="en-US"/>
        </w:rPr>
        <w:t>,</w:t>
      </w:r>
    </w:p>
    <w:p w14:paraId="60354FFA" w14:textId="61CAF78B" w:rsidR="001A61F8" w:rsidRPr="00B4484B" w:rsidRDefault="001A61F8" w:rsidP="002A2D45">
      <w:pPr>
        <w:keepNext/>
        <w:keepLines/>
        <w:numPr>
          <w:ilvl w:val="0"/>
          <w:numId w:val="35"/>
        </w:numPr>
        <w:ind w:left="720"/>
        <w:jc w:val="both"/>
        <w:rPr>
          <w:rFonts w:eastAsia="Frutiger" w:cs="Tahoma"/>
          <w:sz w:val="20"/>
          <w:szCs w:val="20"/>
          <w:lang w:eastAsia="en-US"/>
        </w:rPr>
      </w:pPr>
      <w:r w:rsidRPr="00B4484B">
        <w:rPr>
          <w:rFonts w:eastAsia="Frutiger" w:cs="Tahoma"/>
          <w:sz w:val="20"/>
          <w:szCs w:val="20"/>
          <w:lang w:eastAsia="en-US"/>
        </w:rPr>
        <w:t>je bilo obvestilo o javnem naročilu objavljeno na Portalu javnih naročil dne ………….. pod številko objave ………………………,</w:t>
      </w:r>
    </w:p>
    <w:p w14:paraId="4287819D" w14:textId="258A5438" w:rsidR="006A1E79" w:rsidRPr="00B4484B" w:rsidRDefault="006A1E79" w:rsidP="002A2D45">
      <w:pPr>
        <w:keepNext/>
        <w:keepLines/>
        <w:numPr>
          <w:ilvl w:val="0"/>
          <w:numId w:val="35"/>
        </w:numPr>
        <w:ind w:left="720"/>
        <w:jc w:val="both"/>
        <w:rPr>
          <w:rFonts w:cs="Tahoma"/>
          <w:sz w:val="20"/>
          <w:szCs w:val="20"/>
        </w:rPr>
      </w:pPr>
      <w:r w:rsidRPr="00B4484B">
        <w:rPr>
          <w:rFonts w:eastAsia="Frutiger" w:cs="Tahoma"/>
          <w:sz w:val="20"/>
          <w:szCs w:val="20"/>
          <w:lang w:eastAsia="en-US"/>
        </w:rPr>
        <w:t xml:space="preserve">je bil </w:t>
      </w:r>
      <w:r w:rsidR="00013ADC" w:rsidRPr="00B4484B">
        <w:rPr>
          <w:rFonts w:eastAsia="Frutiger" w:cs="Tahoma"/>
          <w:sz w:val="20"/>
          <w:szCs w:val="20"/>
          <w:lang w:eastAsia="en-US"/>
        </w:rPr>
        <w:t>prodajalec</w:t>
      </w:r>
      <w:r w:rsidRPr="00B4484B">
        <w:rPr>
          <w:rFonts w:eastAsia="Frutiger" w:cs="Tahoma"/>
          <w:sz w:val="20"/>
          <w:szCs w:val="20"/>
          <w:lang w:eastAsia="en-US"/>
        </w:rPr>
        <w:t xml:space="preserve"> izbran </w:t>
      </w:r>
      <w:r w:rsidRPr="00B4484B">
        <w:rPr>
          <w:rFonts w:cs="Tahoma"/>
          <w:sz w:val="20"/>
          <w:szCs w:val="20"/>
        </w:rPr>
        <w:t>na podlagi najugodnejše ponudbe ter na podlagi pogojev in meril, opredeljenih v razpisni dokumentaciji</w:t>
      </w:r>
      <w:r w:rsidR="00013ADC" w:rsidRPr="00B4484B">
        <w:rPr>
          <w:rFonts w:cs="Tahoma"/>
          <w:sz w:val="20"/>
          <w:szCs w:val="20"/>
        </w:rPr>
        <w:t xml:space="preserve"> </w:t>
      </w:r>
      <w:r w:rsidRPr="00B4484B">
        <w:rPr>
          <w:rFonts w:cs="Tahoma"/>
          <w:sz w:val="20"/>
          <w:szCs w:val="20"/>
        </w:rPr>
        <w:t xml:space="preserve">kupca, št. </w:t>
      </w:r>
      <w:r w:rsidR="001225D8" w:rsidRPr="00B4484B">
        <w:rPr>
          <w:rFonts w:cs="Tahoma"/>
          <w:sz w:val="20"/>
          <w:szCs w:val="20"/>
        </w:rPr>
        <w:t>LPT-128/25</w:t>
      </w:r>
      <w:r w:rsidR="00575673">
        <w:rPr>
          <w:rFonts w:cs="Tahoma"/>
          <w:sz w:val="20"/>
          <w:szCs w:val="20"/>
        </w:rPr>
        <w:t xml:space="preserve"> </w:t>
      </w:r>
      <w:r w:rsidRPr="00B4484B">
        <w:rPr>
          <w:rFonts w:cs="Tahoma"/>
          <w:sz w:val="20"/>
          <w:szCs w:val="20"/>
        </w:rPr>
        <w:t>(v nadaljevanju: razpisna dokumentacija)</w:t>
      </w:r>
      <w:r w:rsidR="000D7843" w:rsidRPr="00B4484B">
        <w:rPr>
          <w:rFonts w:cs="Tahoma"/>
          <w:sz w:val="20"/>
          <w:szCs w:val="20"/>
        </w:rPr>
        <w:t>.</w:t>
      </w:r>
    </w:p>
    <w:p w14:paraId="15022AB2" w14:textId="2C6ABACB" w:rsidR="001A61F8" w:rsidRPr="00B4484B" w:rsidRDefault="001A61F8" w:rsidP="002A2D45">
      <w:pPr>
        <w:keepNext/>
        <w:keepLines/>
        <w:jc w:val="both"/>
        <w:rPr>
          <w:rFonts w:cs="Tahoma"/>
          <w:sz w:val="20"/>
          <w:szCs w:val="20"/>
        </w:rPr>
      </w:pPr>
    </w:p>
    <w:p w14:paraId="158CDA83" w14:textId="7ED53BEA" w:rsidR="00013ADC" w:rsidRPr="00B4484B" w:rsidRDefault="00013ADC" w:rsidP="00013ADC">
      <w:pPr>
        <w:keepNext/>
        <w:keepLines/>
        <w:numPr>
          <w:ilvl w:val="1"/>
          <w:numId w:val="13"/>
        </w:numPr>
        <w:tabs>
          <w:tab w:val="clear" w:pos="4613"/>
          <w:tab w:val="num" w:pos="4897"/>
        </w:tabs>
        <w:ind w:left="426" w:hanging="426"/>
        <w:jc w:val="center"/>
        <w:rPr>
          <w:rFonts w:cs="Tahoma"/>
          <w:sz w:val="20"/>
          <w:szCs w:val="20"/>
        </w:rPr>
      </w:pPr>
      <w:r w:rsidRPr="00B4484B">
        <w:rPr>
          <w:rFonts w:cs="Tahoma"/>
          <w:sz w:val="20"/>
          <w:szCs w:val="20"/>
        </w:rPr>
        <w:t>člen</w:t>
      </w:r>
    </w:p>
    <w:p w14:paraId="5037B162" w14:textId="77777777" w:rsidR="00013ADC" w:rsidRPr="00B4484B" w:rsidRDefault="00013ADC" w:rsidP="002A2D45">
      <w:pPr>
        <w:keepNext/>
        <w:keepLines/>
        <w:jc w:val="both"/>
        <w:rPr>
          <w:rFonts w:cs="Tahoma"/>
          <w:sz w:val="20"/>
          <w:szCs w:val="20"/>
        </w:rPr>
      </w:pPr>
    </w:p>
    <w:p w14:paraId="6C4A3424" w14:textId="2FE83766" w:rsidR="00013ADC" w:rsidRPr="00B4484B" w:rsidRDefault="00013ADC" w:rsidP="00013ADC">
      <w:pPr>
        <w:keepNext/>
        <w:keepLines/>
        <w:jc w:val="both"/>
        <w:rPr>
          <w:rFonts w:cs="Tahoma"/>
          <w:sz w:val="20"/>
          <w:szCs w:val="20"/>
          <w:lang w:eastAsia="x-none"/>
        </w:rPr>
      </w:pPr>
      <w:r w:rsidRPr="00B4484B">
        <w:rPr>
          <w:rFonts w:cs="Tahoma"/>
          <w:sz w:val="20"/>
          <w:szCs w:val="20"/>
          <w:lang w:eastAsia="x-none"/>
        </w:rPr>
        <w:t xml:space="preserve">Pogodba je sklenjena in prične veljati z dnem, ko jo podpišeta obe pogodbeni stranki in ko prodajalec kupcu predloži finančno zavarovanje dobre izvedbe pogodbenih obveznosti, v skladu z določili </w:t>
      </w:r>
      <w:r w:rsidR="00C33CC5" w:rsidRPr="00B4484B">
        <w:rPr>
          <w:rFonts w:cs="Tahoma"/>
          <w:sz w:val="20"/>
          <w:szCs w:val="20"/>
          <w:lang w:eastAsia="x-none"/>
        </w:rPr>
        <w:t>19</w:t>
      </w:r>
      <w:r w:rsidRPr="00B4484B">
        <w:rPr>
          <w:rFonts w:cs="Tahoma"/>
          <w:sz w:val="20"/>
          <w:szCs w:val="20"/>
          <w:lang w:eastAsia="x-none"/>
        </w:rPr>
        <w:t>. člena te pogodbe. Pogodba velja do izpolnitve vseh pogodbenih obveznosti.</w:t>
      </w:r>
    </w:p>
    <w:p w14:paraId="2319103D" w14:textId="6C53F8E7" w:rsidR="00BF3649" w:rsidRPr="00B4484B" w:rsidRDefault="00BF3649" w:rsidP="002A2D45">
      <w:pPr>
        <w:keepNext/>
        <w:keepLines/>
        <w:numPr>
          <w:ilvl w:val="0"/>
          <w:numId w:val="19"/>
        </w:numPr>
        <w:tabs>
          <w:tab w:val="left" w:pos="1080"/>
          <w:tab w:val="left" w:pos="1702"/>
        </w:tabs>
        <w:ind w:hanging="1440"/>
        <w:jc w:val="both"/>
        <w:rPr>
          <w:rFonts w:cs="Tahoma"/>
          <w:b/>
          <w:sz w:val="20"/>
          <w:szCs w:val="20"/>
        </w:rPr>
      </w:pPr>
      <w:r w:rsidRPr="00B4484B">
        <w:rPr>
          <w:rFonts w:cs="Tahoma"/>
          <w:b/>
          <w:sz w:val="20"/>
          <w:szCs w:val="20"/>
        </w:rPr>
        <w:lastRenderedPageBreak/>
        <w:t xml:space="preserve">PREDMET </w:t>
      </w:r>
      <w:r w:rsidR="00D830CE" w:rsidRPr="00B4484B">
        <w:rPr>
          <w:rFonts w:cs="Tahoma"/>
          <w:b/>
          <w:sz w:val="20"/>
          <w:szCs w:val="20"/>
        </w:rPr>
        <w:t>POGODBE</w:t>
      </w:r>
    </w:p>
    <w:p w14:paraId="1390B5CD" w14:textId="77777777" w:rsidR="00BF3649" w:rsidRPr="00B4484B" w:rsidRDefault="00BF3649" w:rsidP="002A2D45">
      <w:pPr>
        <w:keepNext/>
        <w:keepLines/>
        <w:tabs>
          <w:tab w:val="left" w:pos="1080"/>
          <w:tab w:val="left" w:pos="1702"/>
        </w:tabs>
        <w:ind w:left="360"/>
        <w:jc w:val="both"/>
        <w:rPr>
          <w:rFonts w:cs="Tahoma"/>
          <w:b/>
          <w:sz w:val="20"/>
          <w:szCs w:val="20"/>
        </w:rPr>
      </w:pPr>
    </w:p>
    <w:p w14:paraId="319B3172" w14:textId="77777777" w:rsidR="00BF3649" w:rsidRPr="00B4484B" w:rsidRDefault="00BF3649" w:rsidP="002A2D45">
      <w:pPr>
        <w:keepNext/>
        <w:keepLines/>
        <w:numPr>
          <w:ilvl w:val="1"/>
          <w:numId w:val="13"/>
        </w:numPr>
        <w:tabs>
          <w:tab w:val="clear" w:pos="4613"/>
          <w:tab w:val="num" w:pos="4897"/>
        </w:tabs>
        <w:ind w:left="426" w:hanging="426"/>
        <w:jc w:val="center"/>
        <w:rPr>
          <w:rFonts w:cs="Tahoma"/>
          <w:sz w:val="20"/>
          <w:szCs w:val="20"/>
        </w:rPr>
      </w:pPr>
      <w:r w:rsidRPr="00B4484B">
        <w:rPr>
          <w:rFonts w:cs="Tahoma"/>
          <w:sz w:val="20"/>
          <w:szCs w:val="20"/>
        </w:rPr>
        <w:t>člen</w:t>
      </w:r>
    </w:p>
    <w:p w14:paraId="29C4B031" w14:textId="77777777" w:rsidR="00BF3649" w:rsidRPr="00B4484B" w:rsidRDefault="00BF3649" w:rsidP="002A2D45">
      <w:pPr>
        <w:keepNext/>
        <w:keepLines/>
        <w:tabs>
          <w:tab w:val="left" w:pos="1702"/>
        </w:tabs>
        <w:jc w:val="both"/>
        <w:rPr>
          <w:rFonts w:cs="Tahoma"/>
          <w:sz w:val="20"/>
          <w:szCs w:val="20"/>
        </w:rPr>
      </w:pPr>
    </w:p>
    <w:p w14:paraId="52B121A0" w14:textId="7D0E03EE" w:rsidR="005B5680" w:rsidRPr="00B4484B" w:rsidRDefault="00BF3649" w:rsidP="005B5680">
      <w:pPr>
        <w:keepNext/>
        <w:keepLines/>
        <w:spacing w:after="120"/>
        <w:jc w:val="both"/>
        <w:rPr>
          <w:rFonts w:cs="Tahoma"/>
          <w:kern w:val="3"/>
          <w:sz w:val="20"/>
        </w:rPr>
      </w:pPr>
      <w:r w:rsidRPr="00B4484B">
        <w:rPr>
          <w:rFonts w:cs="Tahoma"/>
          <w:sz w:val="20"/>
          <w:szCs w:val="20"/>
        </w:rPr>
        <w:t xml:space="preserve">Predmet </w:t>
      </w:r>
      <w:r w:rsidR="00D830CE" w:rsidRPr="00B4484B">
        <w:rPr>
          <w:rFonts w:cs="Tahoma"/>
          <w:sz w:val="20"/>
          <w:szCs w:val="20"/>
        </w:rPr>
        <w:t>pogodbe</w:t>
      </w:r>
      <w:r w:rsidRPr="00B4484B">
        <w:rPr>
          <w:rFonts w:cs="Tahoma"/>
          <w:sz w:val="20"/>
          <w:szCs w:val="20"/>
        </w:rPr>
        <w:t xml:space="preserve"> je</w:t>
      </w:r>
      <w:r w:rsidR="005B5680" w:rsidRPr="00B4484B">
        <w:rPr>
          <w:rFonts w:cs="Tahoma"/>
          <w:sz w:val="20"/>
          <w:szCs w:val="20"/>
        </w:rPr>
        <w:t xml:space="preserve"> </w:t>
      </w:r>
      <w:r w:rsidR="001225D8" w:rsidRPr="00B4484B">
        <w:rPr>
          <w:rFonts w:cs="Tahoma"/>
          <w:sz w:val="20"/>
          <w:szCs w:val="20"/>
        </w:rPr>
        <w:t xml:space="preserve">Nakup </w:t>
      </w:r>
      <w:r w:rsidR="005B5680" w:rsidRPr="00B4484B">
        <w:rPr>
          <w:rFonts w:cs="Tahoma"/>
          <w:sz w:val="20"/>
          <w:szCs w:val="20"/>
        </w:rPr>
        <w:t xml:space="preserve">čistilnega stroja za sklop št. _____ : __________________ </w:t>
      </w:r>
      <w:r w:rsidR="007B0D2F" w:rsidRPr="00B4484B">
        <w:rPr>
          <w:rFonts w:cs="Tahoma"/>
          <w:sz w:val="20"/>
          <w:szCs w:val="20"/>
        </w:rPr>
        <w:t>(v nadaljevanju tudi: čistilni stroj in/ali blago)</w:t>
      </w:r>
      <w:r w:rsidR="005B5680" w:rsidRPr="00B4484B">
        <w:rPr>
          <w:rFonts w:cs="Tahoma"/>
          <w:sz w:val="20"/>
          <w:szCs w:val="20"/>
        </w:rPr>
        <w:t xml:space="preserve"> in predložitev vse zahtevane dokumentacije za </w:t>
      </w:r>
      <w:r w:rsidR="00445DAC">
        <w:rPr>
          <w:rFonts w:cs="Tahoma"/>
          <w:sz w:val="20"/>
          <w:szCs w:val="20"/>
        </w:rPr>
        <w:t>čistilni stroj</w:t>
      </w:r>
      <w:r w:rsidR="005B5680" w:rsidRPr="00B4484B">
        <w:rPr>
          <w:rFonts w:cs="Tahoma"/>
          <w:sz w:val="20"/>
          <w:szCs w:val="20"/>
        </w:rPr>
        <w:t>, ki je navedena v tehnični specifikaciji.</w:t>
      </w:r>
    </w:p>
    <w:p w14:paraId="23692E46" w14:textId="0B939F4C" w:rsidR="005B5680" w:rsidRPr="005B5680" w:rsidRDefault="005B5680" w:rsidP="005B5680">
      <w:pPr>
        <w:keepNext/>
        <w:keepLines/>
        <w:jc w:val="both"/>
        <w:rPr>
          <w:rFonts w:cs="Tahoma"/>
          <w:color w:val="000000"/>
          <w:sz w:val="20"/>
          <w:szCs w:val="20"/>
        </w:rPr>
      </w:pPr>
      <w:r w:rsidRPr="005B5680">
        <w:rPr>
          <w:rFonts w:cs="Tahoma"/>
          <w:color w:val="000000"/>
          <w:sz w:val="20"/>
          <w:szCs w:val="20"/>
        </w:rPr>
        <w:t>Podrobnejša opredelitev predmeta te pogodbe je razvidna iz tehnične specifikacije z dne ______ (v nadaljevanju: tehnična specifikacija)</w:t>
      </w:r>
      <w:r w:rsidRPr="00B4484B">
        <w:rPr>
          <w:rFonts w:cs="Tahoma"/>
          <w:color w:val="000000"/>
          <w:sz w:val="20"/>
          <w:szCs w:val="20"/>
        </w:rPr>
        <w:t xml:space="preserve">, ki je kot priloga sestavni del te pogodbe. </w:t>
      </w:r>
    </w:p>
    <w:p w14:paraId="46B21EA2" w14:textId="77777777" w:rsidR="005B5680" w:rsidRPr="005B5680" w:rsidRDefault="005B5680" w:rsidP="005B5680">
      <w:pPr>
        <w:keepNext/>
        <w:keepLines/>
        <w:jc w:val="both"/>
        <w:rPr>
          <w:rFonts w:cs="Tahoma"/>
          <w:color w:val="000000"/>
          <w:sz w:val="20"/>
          <w:szCs w:val="20"/>
        </w:rPr>
      </w:pPr>
    </w:p>
    <w:p w14:paraId="3A4E1680" w14:textId="48A87C3F" w:rsidR="005B5680" w:rsidRPr="005B5680" w:rsidRDefault="005B5680" w:rsidP="005B5680">
      <w:pPr>
        <w:keepNext/>
        <w:keepLines/>
        <w:jc w:val="both"/>
        <w:rPr>
          <w:rFonts w:cs="Tahoma"/>
          <w:color w:val="000000"/>
          <w:sz w:val="20"/>
          <w:szCs w:val="20"/>
        </w:rPr>
      </w:pPr>
      <w:r w:rsidRPr="005B5680">
        <w:rPr>
          <w:rFonts w:cs="Tahoma"/>
          <w:color w:val="000000"/>
          <w:sz w:val="20"/>
          <w:szCs w:val="20"/>
        </w:rPr>
        <w:t xml:space="preserve">Prodajalec s podpisom te pogodbe jamči, da </w:t>
      </w:r>
      <w:r w:rsidR="00C33CC5" w:rsidRPr="00B4484B">
        <w:rPr>
          <w:rFonts w:cs="Tahoma"/>
          <w:color w:val="000000"/>
          <w:sz w:val="20"/>
          <w:szCs w:val="20"/>
        </w:rPr>
        <w:t xml:space="preserve">bo čistilni stroj </w:t>
      </w:r>
      <w:r w:rsidRPr="005B5680">
        <w:rPr>
          <w:rFonts w:cs="Tahoma"/>
          <w:color w:val="000000"/>
          <w:sz w:val="20"/>
          <w:szCs w:val="20"/>
        </w:rPr>
        <w:t xml:space="preserve">ob dobavi ustrezal vsem zahtevam, ki jih določajo veljavni predpisi Republike Slovenije, ter tehničnim zahtevam in kakovosti, ki je določena v razpisni dokumentaciji </w:t>
      </w:r>
      <w:r w:rsidR="00C33CC5" w:rsidRPr="00B4484B">
        <w:rPr>
          <w:rFonts w:cs="Tahoma"/>
          <w:color w:val="000000"/>
          <w:sz w:val="20"/>
          <w:szCs w:val="20"/>
        </w:rPr>
        <w:t xml:space="preserve">kupca </w:t>
      </w:r>
      <w:r w:rsidRPr="005B5680">
        <w:rPr>
          <w:rFonts w:cs="Tahoma"/>
          <w:color w:val="000000"/>
          <w:sz w:val="20"/>
          <w:szCs w:val="20"/>
        </w:rPr>
        <w:t xml:space="preserve">in v ponudbi prodajalca. </w:t>
      </w:r>
    </w:p>
    <w:p w14:paraId="1959DEF6" w14:textId="77777777" w:rsidR="00634263" w:rsidRPr="00B4484B" w:rsidRDefault="00634263" w:rsidP="002A2D45">
      <w:pPr>
        <w:keepNext/>
        <w:keepLines/>
        <w:tabs>
          <w:tab w:val="left" w:pos="1702"/>
        </w:tabs>
        <w:jc w:val="both"/>
        <w:rPr>
          <w:rFonts w:cs="Tahoma"/>
          <w:sz w:val="20"/>
          <w:szCs w:val="20"/>
        </w:rPr>
      </w:pPr>
    </w:p>
    <w:p w14:paraId="25AA6606" w14:textId="63CC2B07" w:rsidR="00BF3649" w:rsidRPr="00B4484B" w:rsidRDefault="00C15001" w:rsidP="002A2D45">
      <w:pPr>
        <w:keepNext/>
        <w:keepLines/>
        <w:numPr>
          <w:ilvl w:val="0"/>
          <w:numId w:val="19"/>
        </w:numPr>
        <w:tabs>
          <w:tab w:val="left" w:pos="1080"/>
          <w:tab w:val="left" w:pos="1702"/>
        </w:tabs>
        <w:ind w:hanging="1440"/>
        <w:jc w:val="both"/>
        <w:rPr>
          <w:rFonts w:cs="Tahoma"/>
          <w:b/>
          <w:sz w:val="20"/>
          <w:szCs w:val="20"/>
        </w:rPr>
      </w:pPr>
      <w:r w:rsidRPr="00B4484B">
        <w:rPr>
          <w:rFonts w:cs="Tahoma"/>
          <w:b/>
          <w:sz w:val="20"/>
          <w:szCs w:val="20"/>
        </w:rPr>
        <w:t xml:space="preserve">POGODBENA </w:t>
      </w:r>
      <w:r w:rsidR="00BF3649" w:rsidRPr="00B4484B">
        <w:rPr>
          <w:rFonts w:cs="Tahoma"/>
          <w:b/>
          <w:sz w:val="20"/>
          <w:szCs w:val="20"/>
        </w:rPr>
        <w:t>VREDNOST</w:t>
      </w:r>
    </w:p>
    <w:p w14:paraId="1518A8B5" w14:textId="77777777" w:rsidR="00BF3649" w:rsidRPr="00B4484B" w:rsidRDefault="00BF3649" w:rsidP="002A2D45">
      <w:pPr>
        <w:keepNext/>
        <w:keepLines/>
        <w:tabs>
          <w:tab w:val="left" w:pos="1702"/>
        </w:tabs>
        <w:jc w:val="both"/>
        <w:rPr>
          <w:rFonts w:cs="Tahoma"/>
          <w:sz w:val="20"/>
          <w:szCs w:val="20"/>
        </w:rPr>
      </w:pPr>
    </w:p>
    <w:p w14:paraId="6E0CE7E4" w14:textId="77777777" w:rsidR="00BF3649" w:rsidRPr="00B4484B" w:rsidRDefault="00BF3649" w:rsidP="002A2D45">
      <w:pPr>
        <w:keepNext/>
        <w:keepLines/>
        <w:numPr>
          <w:ilvl w:val="1"/>
          <w:numId w:val="13"/>
        </w:numPr>
        <w:tabs>
          <w:tab w:val="clear" w:pos="4613"/>
          <w:tab w:val="num" w:pos="4897"/>
        </w:tabs>
        <w:ind w:left="426" w:hanging="426"/>
        <w:jc w:val="center"/>
        <w:rPr>
          <w:rFonts w:cs="Tahoma"/>
          <w:sz w:val="20"/>
          <w:szCs w:val="20"/>
        </w:rPr>
      </w:pPr>
      <w:r w:rsidRPr="00B4484B">
        <w:rPr>
          <w:rFonts w:cs="Tahoma"/>
          <w:sz w:val="20"/>
          <w:szCs w:val="20"/>
        </w:rPr>
        <w:t>člen</w:t>
      </w:r>
    </w:p>
    <w:p w14:paraId="00290241" w14:textId="77777777" w:rsidR="00BF3649" w:rsidRPr="00B4484B" w:rsidRDefault="00BF3649" w:rsidP="002A2D45">
      <w:pPr>
        <w:keepNext/>
        <w:keepLines/>
        <w:jc w:val="both"/>
        <w:rPr>
          <w:rFonts w:cs="Tahoma"/>
          <w:sz w:val="20"/>
          <w:szCs w:val="20"/>
        </w:rPr>
      </w:pPr>
    </w:p>
    <w:p w14:paraId="53851321" w14:textId="2A0C6B13" w:rsidR="00840574" w:rsidRPr="00B4484B" w:rsidRDefault="00840574" w:rsidP="002A2D45">
      <w:pPr>
        <w:keepNext/>
        <w:keepLines/>
        <w:jc w:val="both"/>
        <w:rPr>
          <w:rFonts w:cs="Tahoma"/>
          <w:sz w:val="20"/>
          <w:szCs w:val="20"/>
          <w:lang w:eastAsia="en-US"/>
        </w:rPr>
      </w:pPr>
      <w:r w:rsidRPr="00B4484B">
        <w:rPr>
          <w:rFonts w:cs="Tahoma"/>
          <w:sz w:val="20"/>
          <w:szCs w:val="20"/>
          <w:lang w:eastAsia="en-US"/>
        </w:rPr>
        <w:t xml:space="preserve">Pogodbena vrednost pogodbe </w:t>
      </w:r>
      <w:r w:rsidR="00C33CC5" w:rsidRPr="00B4484B">
        <w:rPr>
          <w:rFonts w:cs="Tahoma"/>
          <w:sz w:val="20"/>
          <w:szCs w:val="20"/>
          <w:lang w:eastAsia="en-US"/>
        </w:rPr>
        <w:t xml:space="preserve">znaša </w:t>
      </w:r>
      <w:r w:rsidRPr="00B4484B">
        <w:rPr>
          <w:rFonts w:cs="Tahoma"/>
          <w:sz w:val="20"/>
          <w:szCs w:val="20"/>
          <w:lang w:eastAsia="en-US"/>
        </w:rPr>
        <w:t>na dan sklenitve te pogodbe ____________________ EUR</w:t>
      </w:r>
      <w:r w:rsidR="00C33CC5" w:rsidRPr="00B4484B">
        <w:rPr>
          <w:rFonts w:cs="Tahoma"/>
          <w:sz w:val="20"/>
          <w:szCs w:val="20"/>
          <w:lang w:eastAsia="en-US"/>
        </w:rPr>
        <w:t xml:space="preserve"> brez DDV,  </w:t>
      </w:r>
      <w:r w:rsidRPr="00B4484B">
        <w:rPr>
          <w:rFonts w:cs="Tahoma"/>
          <w:sz w:val="20"/>
          <w:szCs w:val="20"/>
          <w:lang w:eastAsia="en-US"/>
        </w:rPr>
        <w:t>z besedo: ..............................................................</w:t>
      </w:r>
      <w:r w:rsidRPr="00B4484B">
        <w:rPr>
          <w:rFonts w:cs="Tahoma"/>
          <w:bCs/>
          <w:sz w:val="20"/>
          <w:szCs w:val="20"/>
          <w:lang w:eastAsia="en-US"/>
        </w:rPr>
        <w:t>...................................</w:t>
      </w:r>
      <w:r w:rsidRPr="00B4484B">
        <w:rPr>
          <w:rFonts w:cs="Tahoma"/>
          <w:sz w:val="20"/>
          <w:szCs w:val="20"/>
          <w:lang w:eastAsia="en-US"/>
        </w:rPr>
        <w:t xml:space="preserve"> (</w:t>
      </w:r>
      <w:r w:rsidR="00AB3562" w:rsidRPr="00B4484B">
        <w:rPr>
          <w:rFonts w:cs="Tahoma"/>
          <w:sz w:val="20"/>
          <w:szCs w:val="20"/>
          <w:lang w:eastAsia="en-US"/>
        </w:rPr>
        <w:t>eurov</w:t>
      </w:r>
      <w:r w:rsidRPr="00B4484B">
        <w:rPr>
          <w:rFonts w:cs="Tahoma"/>
          <w:sz w:val="20"/>
          <w:szCs w:val="20"/>
          <w:lang w:eastAsia="en-US"/>
        </w:rPr>
        <w:t>__/100)</w:t>
      </w:r>
      <w:r w:rsidR="00C33CC5" w:rsidRPr="00B4484B">
        <w:rPr>
          <w:rFonts w:cs="Tahoma"/>
          <w:sz w:val="20"/>
          <w:szCs w:val="20"/>
          <w:lang w:eastAsia="en-US"/>
        </w:rPr>
        <w:t>.</w:t>
      </w:r>
    </w:p>
    <w:p w14:paraId="7DD8D41A" w14:textId="77777777" w:rsidR="00840574" w:rsidRPr="00B4484B" w:rsidRDefault="00840574" w:rsidP="002A2D45">
      <w:pPr>
        <w:keepNext/>
        <w:keepLines/>
        <w:jc w:val="both"/>
        <w:rPr>
          <w:rFonts w:cs="Tahoma"/>
          <w:sz w:val="20"/>
          <w:szCs w:val="20"/>
          <w:lang w:eastAsia="en-US"/>
        </w:rPr>
      </w:pPr>
    </w:p>
    <w:p w14:paraId="217027EF" w14:textId="77777777" w:rsidR="00C33CC5" w:rsidRPr="00C33CC5" w:rsidRDefault="00C33CC5" w:rsidP="00C33CC5">
      <w:pPr>
        <w:keepNext/>
        <w:keepLines/>
        <w:jc w:val="both"/>
        <w:rPr>
          <w:rFonts w:cs="Tahoma"/>
          <w:sz w:val="20"/>
          <w:szCs w:val="20"/>
        </w:rPr>
      </w:pPr>
      <w:r w:rsidRPr="00C33CC5">
        <w:rPr>
          <w:rFonts w:cs="Tahoma"/>
          <w:sz w:val="20"/>
          <w:szCs w:val="20"/>
        </w:rPr>
        <w:t>Davek na dodano vrednost (DDV) se obračuna v skladu z vsakokratno veljavno zakonodajo v Republiki Sloveniji.</w:t>
      </w:r>
    </w:p>
    <w:p w14:paraId="0290710D" w14:textId="77777777" w:rsidR="00840574" w:rsidRPr="00B4484B" w:rsidRDefault="00840574" w:rsidP="002A2D45">
      <w:pPr>
        <w:keepNext/>
        <w:keepLines/>
        <w:jc w:val="both"/>
        <w:rPr>
          <w:rFonts w:cs="Tahoma"/>
          <w:sz w:val="20"/>
          <w:szCs w:val="20"/>
          <w:lang w:eastAsia="en-US"/>
        </w:rPr>
      </w:pPr>
    </w:p>
    <w:p w14:paraId="59D47444" w14:textId="582F3C8A" w:rsidR="00C33CC5" w:rsidRPr="00C33CC5" w:rsidRDefault="00C33CC5" w:rsidP="00C33CC5">
      <w:pPr>
        <w:keepNext/>
        <w:keepLines/>
        <w:jc w:val="both"/>
        <w:rPr>
          <w:rFonts w:cs="Tahoma"/>
          <w:color w:val="000000"/>
          <w:sz w:val="20"/>
          <w:szCs w:val="20"/>
        </w:rPr>
      </w:pPr>
      <w:r w:rsidRPr="00C33CC5">
        <w:rPr>
          <w:rFonts w:cs="Tahoma"/>
          <w:sz w:val="20"/>
          <w:szCs w:val="20"/>
        </w:rPr>
        <w:t>Pogodbena vrednost je fiksna za ves čas veljavnosti pogodbe, razen v primeru znižanja cene, o čemer mora prodajalec obvestiti kupca</w:t>
      </w:r>
      <w:r w:rsidR="005F346A" w:rsidRPr="00B4484B">
        <w:rPr>
          <w:rFonts w:cs="Tahoma"/>
          <w:sz w:val="20"/>
          <w:szCs w:val="20"/>
        </w:rPr>
        <w:t xml:space="preserve">. Pogodbena vrednost </w:t>
      </w:r>
      <w:r w:rsidRPr="00B4484B">
        <w:rPr>
          <w:rFonts w:cs="Tahoma"/>
          <w:sz w:val="20"/>
          <w:szCs w:val="20"/>
        </w:rPr>
        <w:t>z</w:t>
      </w:r>
      <w:r w:rsidRPr="00C33CC5">
        <w:rPr>
          <w:rFonts w:cs="Tahoma"/>
          <w:sz w:val="20"/>
          <w:szCs w:val="20"/>
        </w:rPr>
        <w:t xml:space="preserve">ajema vse materialne in nematerialne stroške prodajalca za realizacijo predmeta te pogodbe, skladno </w:t>
      </w:r>
      <w:r w:rsidRPr="00C33CC5">
        <w:rPr>
          <w:rFonts w:cs="Tahoma"/>
          <w:kern w:val="3"/>
          <w:sz w:val="20"/>
          <w:szCs w:val="20"/>
        </w:rPr>
        <w:t>s tehnično specifikacijo, vključno s stroški dobave, stroški prevoza, stroški zavarovanja do prevzema, stroški homologacije in ostale dokumentacije, stroški izdelave ponudbene dokumentacije, popusti, dajatvami, taksami, trošarinami ter stroški carinskih obveznosti kot tudi stroški za vsa ostala dela in naloge, ki so v pogodbi in prilogah opredeljeni kot obveznosti prodajalca.</w:t>
      </w:r>
    </w:p>
    <w:p w14:paraId="376BC980" w14:textId="7D13B6D2" w:rsidR="002B101C" w:rsidRPr="00B4484B" w:rsidRDefault="002B101C" w:rsidP="002A2D45">
      <w:pPr>
        <w:keepNext/>
        <w:keepLines/>
        <w:jc w:val="both"/>
        <w:rPr>
          <w:rFonts w:cs="Tahoma"/>
          <w:sz w:val="20"/>
          <w:szCs w:val="20"/>
          <w:lang w:eastAsia="ar-SA"/>
        </w:rPr>
      </w:pPr>
    </w:p>
    <w:p w14:paraId="38EA3954" w14:textId="0A565942" w:rsidR="00B043B5" w:rsidRPr="00B4484B" w:rsidRDefault="00B043B5" w:rsidP="002A2D45">
      <w:pPr>
        <w:keepNext/>
        <w:keepLines/>
        <w:numPr>
          <w:ilvl w:val="0"/>
          <w:numId w:val="19"/>
        </w:numPr>
        <w:tabs>
          <w:tab w:val="left" w:pos="1080"/>
          <w:tab w:val="left" w:pos="1702"/>
        </w:tabs>
        <w:ind w:hanging="1440"/>
        <w:jc w:val="both"/>
        <w:rPr>
          <w:rFonts w:cs="Tahoma"/>
          <w:b/>
          <w:sz w:val="20"/>
          <w:szCs w:val="20"/>
        </w:rPr>
      </w:pPr>
      <w:r w:rsidRPr="00B4484B">
        <w:rPr>
          <w:rFonts w:cs="Tahoma"/>
          <w:b/>
          <w:sz w:val="20"/>
          <w:szCs w:val="20"/>
        </w:rPr>
        <w:t xml:space="preserve">ROK </w:t>
      </w:r>
      <w:r w:rsidR="00C33CC5" w:rsidRPr="00B4484B">
        <w:rPr>
          <w:rFonts w:cs="Tahoma"/>
          <w:b/>
          <w:sz w:val="20"/>
          <w:szCs w:val="20"/>
        </w:rPr>
        <w:t>DOBAVE IN PREVZEM</w:t>
      </w:r>
    </w:p>
    <w:p w14:paraId="0CA60BCF" w14:textId="77777777" w:rsidR="00B043B5" w:rsidRPr="00B4484B" w:rsidRDefault="00B043B5" w:rsidP="002A2D45">
      <w:pPr>
        <w:keepNext/>
        <w:keepLines/>
        <w:suppressAutoHyphens/>
        <w:autoSpaceDE w:val="0"/>
        <w:jc w:val="center"/>
        <w:rPr>
          <w:rFonts w:eastAsia="Arial" w:cs="Tahoma"/>
          <w:b/>
          <w:sz w:val="20"/>
          <w:szCs w:val="20"/>
          <w:lang w:eastAsia="ar-SA"/>
        </w:rPr>
      </w:pPr>
    </w:p>
    <w:p w14:paraId="591FB1D4" w14:textId="77777777" w:rsidR="00B043B5" w:rsidRPr="00B4484B" w:rsidRDefault="00B043B5" w:rsidP="002A2D45">
      <w:pPr>
        <w:keepNext/>
        <w:keepLines/>
        <w:numPr>
          <w:ilvl w:val="1"/>
          <w:numId w:val="13"/>
        </w:numPr>
        <w:tabs>
          <w:tab w:val="clear" w:pos="4613"/>
          <w:tab w:val="num" w:pos="4897"/>
        </w:tabs>
        <w:ind w:left="426" w:hanging="426"/>
        <w:jc w:val="center"/>
        <w:rPr>
          <w:rFonts w:cs="Tahoma"/>
          <w:sz w:val="20"/>
          <w:szCs w:val="20"/>
        </w:rPr>
      </w:pPr>
      <w:r w:rsidRPr="00B4484B">
        <w:rPr>
          <w:rFonts w:cs="Tahoma"/>
          <w:sz w:val="20"/>
          <w:szCs w:val="20"/>
        </w:rPr>
        <w:t>člen</w:t>
      </w:r>
    </w:p>
    <w:p w14:paraId="2FF6039C" w14:textId="77777777" w:rsidR="00B043B5" w:rsidRPr="00B4484B" w:rsidRDefault="00B043B5" w:rsidP="002A2D45">
      <w:pPr>
        <w:keepNext/>
        <w:keepLines/>
        <w:suppressAutoHyphens/>
        <w:autoSpaceDE w:val="0"/>
        <w:jc w:val="both"/>
        <w:rPr>
          <w:rFonts w:eastAsia="Arial" w:cs="Tahoma"/>
          <w:b/>
          <w:sz w:val="20"/>
          <w:szCs w:val="20"/>
          <w:lang w:eastAsia="ar-SA"/>
        </w:rPr>
      </w:pPr>
    </w:p>
    <w:p w14:paraId="1F6DF48E" w14:textId="7EA7D3BA" w:rsidR="00C33CC5" w:rsidRPr="00C33CC5" w:rsidRDefault="00C33CC5" w:rsidP="00C33CC5">
      <w:pPr>
        <w:keepNext/>
        <w:keepLines/>
        <w:jc w:val="both"/>
        <w:rPr>
          <w:rFonts w:cs="Tahoma"/>
          <w:color w:val="000000"/>
          <w:sz w:val="20"/>
          <w:szCs w:val="20"/>
        </w:rPr>
      </w:pPr>
      <w:r w:rsidRPr="00C33CC5">
        <w:rPr>
          <w:rFonts w:cs="Tahoma"/>
          <w:color w:val="000000"/>
          <w:sz w:val="20"/>
          <w:szCs w:val="20"/>
        </w:rPr>
        <w:t xml:space="preserve">Dobavni rok </w:t>
      </w:r>
      <w:r w:rsidRPr="00B4484B">
        <w:rPr>
          <w:rFonts w:cs="Tahoma"/>
          <w:color w:val="000000"/>
          <w:sz w:val="20"/>
          <w:szCs w:val="20"/>
        </w:rPr>
        <w:t>predmeta te pogodbe</w:t>
      </w:r>
      <w:r w:rsidRPr="00C33CC5">
        <w:rPr>
          <w:rFonts w:cs="Tahoma"/>
          <w:color w:val="000000"/>
          <w:sz w:val="20"/>
          <w:szCs w:val="20"/>
        </w:rPr>
        <w:t xml:space="preserve"> znaša</w:t>
      </w:r>
      <w:r w:rsidRPr="00B4484B">
        <w:rPr>
          <w:rFonts w:cs="Tahoma"/>
          <w:color w:val="000000"/>
          <w:sz w:val="20"/>
          <w:szCs w:val="20"/>
        </w:rPr>
        <w:t xml:space="preserve"> največ </w:t>
      </w:r>
      <w:r w:rsidR="00461E1B">
        <w:rPr>
          <w:rFonts w:cs="Tahoma"/>
          <w:color w:val="000000"/>
          <w:sz w:val="20"/>
          <w:szCs w:val="20"/>
        </w:rPr>
        <w:t>petinštirideset</w:t>
      </w:r>
      <w:r w:rsidRPr="00B4484B">
        <w:rPr>
          <w:rFonts w:cs="Tahoma"/>
          <w:color w:val="000000"/>
          <w:sz w:val="20"/>
          <w:szCs w:val="20"/>
        </w:rPr>
        <w:t xml:space="preserve"> (</w:t>
      </w:r>
      <w:r w:rsidR="00461E1B">
        <w:rPr>
          <w:rFonts w:cs="Tahoma"/>
          <w:color w:val="000000"/>
          <w:sz w:val="20"/>
          <w:szCs w:val="20"/>
        </w:rPr>
        <w:t>45</w:t>
      </w:r>
      <w:r w:rsidRPr="00B4484B">
        <w:rPr>
          <w:rFonts w:cs="Tahoma"/>
          <w:color w:val="000000"/>
          <w:sz w:val="20"/>
          <w:szCs w:val="20"/>
        </w:rPr>
        <w:t xml:space="preserve">) </w:t>
      </w:r>
      <w:r w:rsidR="00461E1B">
        <w:rPr>
          <w:rFonts w:cs="Tahoma"/>
          <w:color w:val="000000"/>
          <w:sz w:val="20"/>
          <w:szCs w:val="20"/>
        </w:rPr>
        <w:t>dni</w:t>
      </w:r>
      <w:r w:rsidRPr="00B4484B">
        <w:rPr>
          <w:rFonts w:cs="Tahoma"/>
          <w:color w:val="000000"/>
          <w:sz w:val="20"/>
          <w:szCs w:val="20"/>
        </w:rPr>
        <w:t xml:space="preserve"> </w:t>
      </w:r>
      <w:r w:rsidRPr="00C33CC5">
        <w:rPr>
          <w:rFonts w:cs="Tahoma"/>
          <w:color w:val="000000"/>
          <w:sz w:val="20"/>
          <w:szCs w:val="20"/>
        </w:rPr>
        <w:t>od dneva sklenitve te pogodbe</w:t>
      </w:r>
      <w:r w:rsidRPr="00B4484B">
        <w:rPr>
          <w:rFonts w:cs="Tahoma"/>
          <w:color w:val="000000"/>
          <w:sz w:val="20"/>
          <w:szCs w:val="20"/>
        </w:rPr>
        <w:t>.</w:t>
      </w:r>
    </w:p>
    <w:p w14:paraId="584BA9C6" w14:textId="77777777" w:rsidR="00C33CC5" w:rsidRPr="00C33CC5" w:rsidRDefault="00C33CC5" w:rsidP="00C33CC5">
      <w:pPr>
        <w:keepNext/>
        <w:keepLines/>
        <w:jc w:val="both"/>
        <w:rPr>
          <w:rFonts w:cs="Tahoma"/>
          <w:color w:val="000000"/>
          <w:sz w:val="20"/>
          <w:szCs w:val="20"/>
        </w:rPr>
      </w:pPr>
    </w:p>
    <w:p w14:paraId="7F17B2AC" w14:textId="1DB9BC32" w:rsidR="005F346A" w:rsidRPr="00EC7B9D" w:rsidRDefault="00C33CC5" w:rsidP="005F346A">
      <w:pPr>
        <w:keepNext/>
        <w:keepLines/>
        <w:jc w:val="both"/>
        <w:rPr>
          <w:rFonts w:cs="Tahoma"/>
          <w:color w:val="000000"/>
          <w:sz w:val="20"/>
          <w:szCs w:val="20"/>
        </w:rPr>
      </w:pPr>
      <w:r w:rsidRPr="00C33CC5">
        <w:rPr>
          <w:rFonts w:cs="Tahoma"/>
          <w:color w:val="000000"/>
          <w:sz w:val="20"/>
          <w:szCs w:val="20"/>
        </w:rPr>
        <w:t xml:space="preserve">Prodajalec se obvezuje </w:t>
      </w:r>
      <w:r w:rsidR="007B0D2F" w:rsidRPr="00B4484B">
        <w:rPr>
          <w:rFonts w:cs="Tahoma"/>
          <w:color w:val="000000"/>
          <w:sz w:val="20"/>
          <w:szCs w:val="20"/>
        </w:rPr>
        <w:t>predmet te pogodbe</w:t>
      </w:r>
      <w:r w:rsidRPr="00C33CC5">
        <w:rPr>
          <w:rFonts w:cs="Tahoma"/>
          <w:color w:val="000000"/>
          <w:sz w:val="20"/>
          <w:szCs w:val="20"/>
        </w:rPr>
        <w:t>, skupaj z vso potrebno dokumentacijo, dobaviti na naslov kupca ____________________________.</w:t>
      </w:r>
      <w:r w:rsidRPr="00C33CC5">
        <w:rPr>
          <w:rFonts w:cs="Tahoma"/>
          <w:sz w:val="20"/>
          <w:szCs w:val="20"/>
        </w:rPr>
        <w:t xml:space="preserve"> </w:t>
      </w:r>
      <w:bookmarkStart w:id="18" w:name="_Hlk209385390"/>
      <w:r w:rsidR="005F346A" w:rsidRPr="00B4484B">
        <w:rPr>
          <w:rFonts w:cs="Tahoma"/>
          <w:sz w:val="20"/>
          <w:szCs w:val="20"/>
        </w:rPr>
        <w:t xml:space="preserve">Prodajalec </w:t>
      </w:r>
      <w:r w:rsidR="005F346A" w:rsidRPr="00EC7B9D">
        <w:rPr>
          <w:rFonts w:cs="Tahoma"/>
          <w:sz w:val="20"/>
          <w:szCs w:val="20"/>
        </w:rPr>
        <w:t xml:space="preserve">ob dobavi </w:t>
      </w:r>
      <w:r w:rsidR="005F346A" w:rsidRPr="00B4484B">
        <w:rPr>
          <w:rFonts w:cs="Tahoma"/>
          <w:sz w:val="20"/>
          <w:szCs w:val="20"/>
        </w:rPr>
        <w:t xml:space="preserve">kupcu </w:t>
      </w:r>
      <w:r w:rsidR="005F346A" w:rsidRPr="00EC7B9D">
        <w:rPr>
          <w:rFonts w:cs="Tahoma"/>
          <w:sz w:val="20"/>
          <w:szCs w:val="20"/>
        </w:rPr>
        <w:t>predloži</w:t>
      </w:r>
      <w:r w:rsidR="005F346A" w:rsidRPr="00B4484B">
        <w:rPr>
          <w:rFonts w:cs="Tahoma"/>
          <w:sz w:val="20"/>
          <w:szCs w:val="20"/>
        </w:rPr>
        <w:t xml:space="preserve"> tudi</w:t>
      </w:r>
      <w:r w:rsidR="005F346A" w:rsidRPr="00EC7B9D">
        <w:rPr>
          <w:rFonts w:cs="Tahoma"/>
          <w:sz w:val="20"/>
          <w:szCs w:val="20"/>
        </w:rPr>
        <w:t xml:space="preserve"> garancijski list</w:t>
      </w:r>
      <w:r w:rsidR="00445DAC">
        <w:rPr>
          <w:rFonts w:cs="Tahoma"/>
          <w:sz w:val="20"/>
          <w:szCs w:val="20"/>
        </w:rPr>
        <w:t xml:space="preserve"> in</w:t>
      </w:r>
      <w:r w:rsidR="005F346A" w:rsidRPr="00EC7B9D">
        <w:rPr>
          <w:rFonts w:cs="Tahoma"/>
          <w:sz w:val="20"/>
          <w:szCs w:val="20"/>
        </w:rPr>
        <w:t xml:space="preserve"> navodila za uporabo, vzdrževanje in</w:t>
      </w:r>
      <w:r w:rsidR="005F346A" w:rsidRPr="00B4484B">
        <w:rPr>
          <w:rFonts w:cs="Tahoma"/>
          <w:sz w:val="20"/>
          <w:szCs w:val="20"/>
        </w:rPr>
        <w:t xml:space="preserve"> </w:t>
      </w:r>
      <w:r w:rsidR="005F346A" w:rsidRPr="00EC7B9D">
        <w:rPr>
          <w:rFonts w:cs="Tahoma"/>
          <w:sz w:val="20"/>
          <w:szCs w:val="20"/>
        </w:rPr>
        <w:t>preizkušanje, v slovenskem jeziku</w:t>
      </w:r>
      <w:r w:rsidR="005F346A" w:rsidRPr="00B4484B">
        <w:rPr>
          <w:rFonts w:cs="Tahoma"/>
          <w:sz w:val="20"/>
          <w:szCs w:val="20"/>
        </w:rPr>
        <w:t>.</w:t>
      </w:r>
      <w:bookmarkEnd w:id="18"/>
    </w:p>
    <w:p w14:paraId="1583784B" w14:textId="77777777" w:rsidR="005F346A" w:rsidRPr="00C33CC5" w:rsidRDefault="005F346A" w:rsidP="00C33CC5">
      <w:pPr>
        <w:keepNext/>
        <w:keepLines/>
        <w:jc w:val="both"/>
        <w:rPr>
          <w:rFonts w:cs="Tahoma"/>
          <w:sz w:val="20"/>
          <w:szCs w:val="20"/>
        </w:rPr>
      </w:pPr>
    </w:p>
    <w:p w14:paraId="55BCA3E8" w14:textId="77777777" w:rsidR="00C33CC5" w:rsidRPr="00C33CC5" w:rsidRDefault="00C33CC5" w:rsidP="00C33CC5">
      <w:pPr>
        <w:keepNext/>
        <w:keepLines/>
        <w:jc w:val="both"/>
        <w:rPr>
          <w:rFonts w:cs="Tahoma"/>
          <w:sz w:val="20"/>
          <w:szCs w:val="20"/>
        </w:rPr>
      </w:pPr>
      <w:r w:rsidRPr="00C33CC5">
        <w:rPr>
          <w:rFonts w:cs="Tahoma"/>
          <w:sz w:val="20"/>
          <w:szCs w:val="20"/>
        </w:rPr>
        <w:t xml:space="preserve">V kolikor se rok dobave izteče na </w:t>
      </w:r>
      <w:r w:rsidRPr="00C33CC5">
        <w:rPr>
          <w:rFonts w:cs="Tahoma"/>
          <w:sz w:val="20"/>
          <w:szCs w:val="20"/>
          <w:lang w:val="x-none"/>
        </w:rPr>
        <w:t>sobot</w:t>
      </w:r>
      <w:r w:rsidRPr="00C33CC5">
        <w:rPr>
          <w:rFonts w:cs="Tahoma"/>
          <w:sz w:val="20"/>
          <w:szCs w:val="20"/>
        </w:rPr>
        <w:t xml:space="preserve">o, </w:t>
      </w:r>
      <w:r w:rsidRPr="00C33CC5">
        <w:rPr>
          <w:rFonts w:cs="Tahoma"/>
          <w:sz w:val="20"/>
          <w:szCs w:val="20"/>
          <w:lang w:val="x-none"/>
        </w:rPr>
        <w:t>nedelj</w:t>
      </w:r>
      <w:r w:rsidRPr="00C33CC5">
        <w:rPr>
          <w:rFonts w:cs="Tahoma"/>
          <w:sz w:val="20"/>
          <w:szCs w:val="20"/>
        </w:rPr>
        <w:t>o</w:t>
      </w:r>
      <w:r w:rsidRPr="00C33CC5">
        <w:rPr>
          <w:rFonts w:cs="Tahoma"/>
          <w:sz w:val="20"/>
          <w:szCs w:val="20"/>
          <w:lang w:val="x-none"/>
        </w:rPr>
        <w:t xml:space="preserve"> </w:t>
      </w:r>
      <w:r w:rsidRPr="00C33CC5">
        <w:rPr>
          <w:rFonts w:cs="Tahoma"/>
          <w:sz w:val="20"/>
          <w:szCs w:val="20"/>
        </w:rPr>
        <w:t xml:space="preserve">ali </w:t>
      </w:r>
      <w:r w:rsidRPr="00C33CC5">
        <w:rPr>
          <w:rFonts w:cs="Tahoma"/>
          <w:sz w:val="20"/>
          <w:szCs w:val="20"/>
          <w:lang w:val="x-none"/>
        </w:rPr>
        <w:t>praznik</w:t>
      </w:r>
      <w:r w:rsidRPr="00C33CC5">
        <w:rPr>
          <w:rFonts w:cs="Tahoma"/>
          <w:sz w:val="20"/>
          <w:szCs w:val="20"/>
        </w:rPr>
        <w:t xml:space="preserve"> ali na drugi dela prost dan, ki velja v Republiki Sloveniji, ali drugi dela prost dan, ki velja v državi, v kateri ima prodajalec svoj sedež</w:t>
      </w:r>
      <w:r w:rsidRPr="00C33CC5">
        <w:rPr>
          <w:rFonts w:cs="Tahoma"/>
          <w:sz w:val="20"/>
          <w:szCs w:val="20"/>
          <w:lang w:val="x-none"/>
        </w:rPr>
        <w:t>,</w:t>
      </w:r>
      <w:r w:rsidRPr="00C33CC5">
        <w:rPr>
          <w:rFonts w:cs="Tahoma"/>
          <w:sz w:val="20"/>
          <w:szCs w:val="20"/>
        </w:rPr>
        <w:t xml:space="preserve"> je rok dobave prvi naslednji delovni dan.</w:t>
      </w:r>
    </w:p>
    <w:p w14:paraId="1FF1F199" w14:textId="77777777" w:rsidR="00B043B5" w:rsidRPr="00B4484B" w:rsidRDefault="00B043B5" w:rsidP="00AB3562">
      <w:pPr>
        <w:keepNext/>
        <w:keepLines/>
        <w:suppressAutoHyphens/>
        <w:autoSpaceDE w:val="0"/>
        <w:rPr>
          <w:rFonts w:eastAsia="Arial" w:cs="Tahoma"/>
          <w:b/>
          <w:sz w:val="20"/>
          <w:szCs w:val="20"/>
          <w:lang w:eastAsia="ar-SA"/>
        </w:rPr>
      </w:pPr>
    </w:p>
    <w:p w14:paraId="1FCE3C26" w14:textId="77777777" w:rsidR="00B043B5" w:rsidRPr="00B4484B" w:rsidRDefault="00B043B5" w:rsidP="002A2D45">
      <w:pPr>
        <w:keepNext/>
        <w:keepLines/>
        <w:numPr>
          <w:ilvl w:val="1"/>
          <w:numId w:val="13"/>
        </w:numPr>
        <w:tabs>
          <w:tab w:val="clear" w:pos="4613"/>
          <w:tab w:val="num" w:pos="4897"/>
        </w:tabs>
        <w:ind w:left="426" w:hanging="426"/>
        <w:jc w:val="center"/>
        <w:rPr>
          <w:rFonts w:cs="Tahoma"/>
          <w:sz w:val="20"/>
          <w:szCs w:val="20"/>
        </w:rPr>
      </w:pPr>
      <w:r w:rsidRPr="00B4484B">
        <w:rPr>
          <w:rFonts w:cs="Tahoma"/>
          <w:sz w:val="20"/>
          <w:szCs w:val="20"/>
        </w:rPr>
        <w:t>člen</w:t>
      </w:r>
    </w:p>
    <w:p w14:paraId="2A9E8D19" w14:textId="77777777" w:rsidR="00B043B5" w:rsidRPr="00B4484B" w:rsidRDefault="00B043B5" w:rsidP="002A2D45">
      <w:pPr>
        <w:keepNext/>
        <w:keepLines/>
        <w:suppressAutoHyphens/>
        <w:autoSpaceDE w:val="0"/>
        <w:jc w:val="both"/>
        <w:rPr>
          <w:rFonts w:eastAsia="Arial" w:cs="Tahoma"/>
          <w:b/>
          <w:sz w:val="22"/>
          <w:szCs w:val="22"/>
          <w:lang w:eastAsia="ar-SA"/>
        </w:rPr>
      </w:pPr>
    </w:p>
    <w:p w14:paraId="56ED705A" w14:textId="0D02C90E" w:rsidR="007B0D2F" w:rsidRPr="007B0D2F" w:rsidRDefault="007B0D2F" w:rsidP="007B0D2F">
      <w:pPr>
        <w:keepNext/>
        <w:keepLines/>
        <w:jc w:val="both"/>
        <w:rPr>
          <w:rFonts w:cs="Tahoma"/>
          <w:color w:val="000000"/>
          <w:sz w:val="20"/>
          <w:szCs w:val="20"/>
        </w:rPr>
      </w:pPr>
      <w:r w:rsidRPr="007B0D2F">
        <w:rPr>
          <w:rFonts w:cs="Tahoma"/>
          <w:color w:val="000000"/>
          <w:sz w:val="20"/>
          <w:szCs w:val="20"/>
        </w:rPr>
        <w:t xml:space="preserve">Prevzem </w:t>
      </w:r>
      <w:r w:rsidR="00445DAC">
        <w:rPr>
          <w:rFonts w:cs="Tahoma"/>
          <w:color w:val="000000"/>
          <w:sz w:val="20"/>
          <w:szCs w:val="20"/>
        </w:rPr>
        <w:t>čistilnega stroja</w:t>
      </w:r>
      <w:r w:rsidRPr="00B4484B">
        <w:rPr>
          <w:rFonts w:cs="Tahoma"/>
          <w:color w:val="000000"/>
          <w:sz w:val="20"/>
          <w:szCs w:val="20"/>
        </w:rPr>
        <w:t xml:space="preserve"> </w:t>
      </w:r>
      <w:r w:rsidRPr="007B0D2F">
        <w:rPr>
          <w:rFonts w:cs="Tahoma"/>
          <w:color w:val="000000"/>
          <w:sz w:val="20"/>
          <w:szCs w:val="20"/>
        </w:rPr>
        <w:t xml:space="preserve">se opravi na osnovi </w:t>
      </w:r>
      <w:r w:rsidRPr="00B4484B">
        <w:rPr>
          <w:rFonts w:cs="Tahoma"/>
          <w:color w:val="000000"/>
          <w:sz w:val="20"/>
          <w:szCs w:val="20"/>
        </w:rPr>
        <w:t xml:space="preserve">prevzemnega </w:t>
      </w:r>
      <w:r w:rsidRPr="007B0D2F">
        <w:rPr>
          <w:rFonts w:cs="Tahoma"/>
          <w:color w:val="000000"/>
          <w:sz w:val="20"/>
          <w:szCs w:val="20"/>
        </w:rPr>
        <w:t xml:space="preserve">zapisnika (ali tudi dobavnice), podpisanega s strani prodajalca in kupca oziroma prevzemnika </w:t>
      </w:r>
      <w:r w:rsidR="00445DAC">
        <w:rPr>
          <w:rFonts w:cs="Tahoma"/>
          <w:color w:val="000000"/>
          <w:sz w:val="20"/>
          <w:szCs w:val="20"/>
        </w:rPr>
        <w:t>čistilnega stroja</w:t>
      </w:r>
      <w:r w:rsidRPr="007B0D2F">
        <w:rPr>
          <w:rFonts w:cs="Tahoma"/>
          <w:color w:val="000000"/>
          <w:sz w:val="20"/>
          <w:szCs w:val="20"/>
        </w:rPr>
        <w:t xml:space="preserve">, imenovanega s strani kupca. Podpisan </w:t>
      </w:r>
      <w:r w:rsidRPr="00B4484B">
        <w:rPr>
          <w:rFonts w:cs="Tahoma"/>
          <w:color w:val="000000"/>
          <w:sz w:val="20"/>
          <w:szCs w:val="20"/>
        </w:rPr>
        <w:t>prevzemni</w:t>
      </w:r>
      <w:r w:rsidRPr="007B0D2F">
        <w:rPr>
          <w:rFonts w:cs="Tahoma"/>
          <w:color w:val="000000"/>
          <w:sz w:val="20"/>
          <w:szCs w:val="20"/>
        </w:rPr>
        <w:t xml:space="preserve"> zapisnik/dobavnica je podlaga za izstavitev računa.</w:t>
      </w:r>
    </w:p>
    <w:p w14:paraId="6DFBFF6A" w14:textId="77777777" w:rsidR="007B0D2F" w:rsidRPr="007B0D2F" w:rsidRDefault="007B0D2F" w:rsidP="007B0D2F">
      <w:pPr>
        <w:keepNext/>
        <w:keepLines/>
        <w:jc w:val="both"/>
        <w:rPr>
          <w:rFonts w:cs="Tahoma"/>
          <w:color w:val="000000"/>
          <w:sz w:val="20"/>
          <w:szCs w:val="20"/>
        </w:rPr>
      </w:pPr>
    </w:p>
    <w:p w14:paraId="778273B9" w14:textId="47E36603" w:rsidR="007B0D2F" w:rsidRPr="007B0D2F" w:rsidRDefault="007B0D2F" w:rsidP="007B0D2F">
      <w:pPr>
        <w:keepNext/>
        <w:keepLines/>
        <w:suppressAutoHyphens/>
        <w:autoSpaceDN w:val="0"/>
        <w:jc w:val="both"/>
        <w:textAlignment w:val="baseline"/>
        <w:rPr>
          <w:rFonts w:cs="Tahoma"/>
          <w:kern w:val="3"/>
          <w:sz w:val="20"/>
          <w:szCs w:val="20"/>
        </w:rPr>
      </w:pPr>
      <w:r w:rsidRPr="007B0D2F">
        <w:rPr>
          <w:rFonts w:cs="Tahoma"/>
          <w:color w:val="000000"/>
          <w:sz w:val="20"/>
          <w:szCs w:val="20"/>
        </w:rPr>
        <w:t xml:space="preserve">Dobava se bo štela za pravilno izvršeno, ko bo </w:t>
      </w:r>
      <w:r w:rsidR="00445DAC">
        <w:rPr>
          <w:rFonts w:cs="Tahoma"/>
          <w:color w:val="000000"/>
          <w:sz w:val="20"/>
          <w:szCs w:val="20"/>
        </w:rPr>
        <w:t>čistilni stroj</w:t>
      </w:r>
      <w:r w:rsidR="00445DAC" w:rsidRPr="007B0D2F">
        <w:rPr>
          <w:rFonts w:cs="Tahoma"/>
          <w:color w:val="000000"/>
          <w:sz w:val="20"/>
          <w:szCs w:val="20"/>
        </w:rPr>
        <w:t xml:space="preserve"> </w:t>
      </w:r>
      <w:r w:rsidRPr="007B0D2F">
        <w:rPr>
          <w:rFonts w:cs="Tahoma"/>
          <w:color w:val="000000"/>
          <w:sz w:val="20"/>
          <w:szCs w:val="20"/>
        </w:rPr>
        <w:t xml:space="preserve">prevzet, vključno s celotno pripadajočo dokumentacijo, ki je opredeljena v tej pogodbi in v tehnični specifikaciji in ko bo podpisan primopredajni zapisnik/dobavnica o prevzemu </w:t>
      </w:r>
      <w:r w:rsidR="00445DAC">
        <w:rPr>
          <w:rFonts w:cs="Tahoma"/>
          <w:color w:val="000000"/>
          <w:sz w:val="20"/>
          <w:szCs w:val="20"/>
        </w:rPr>
        <w:t>čistilnega stroja</w:t>
      </w:r>
      <w:r w:rsidRPr="007B0D2F">
        <w:rPr>
          <w:rFonts w:cs="Tahoma"/>
          <w:color w:val="000000"/>
          <w:sz w:val="20"/>
          <w:szCs w:val="20"/>
        </w:rPr>
        <w:t>.</w:t>
      </w:r>
      <w:r w:rsidRPr="007B0D2F">
        <w:rPr>
          <w:rFonts w:cs="Tahoma"/>
          <w:kern w:val="3"/>
          <w:sz w:val="20"/>
          <w:szCs w:val="20"/>
        </w:rPr>
        <w:t xml:space="preserve"> Dobavlje</w:t>
      </w:r>
      <w:r w:rsidRPr="00B4484B">
        <w:rPr>
          <w:rFonts w:cs="Tahoma"/>
          <w:kern w:val="3"/>
          <w:sz w:val="20"/>
          <w:szCs w:val="20"/>
        </w:rPr>
        <w:t>no blago</w:t>
      </w:r>
      <w:r w:rsidRPr="007B0D2F">
        <w:rPr>
          <w:rFonts w:cs="Tahoma"/>
          <w:kern w:val="3"/>
          <w:sz w:val="20"/>
          <w:szCs w:val="20"/>
        </w:rPr>
        <w:t xml:space="preserve"> mora uspešno opraviti vizualni pregled, pregled izpolnjevanja vseh tehničnih zahtev in zahtevanih funkcionalnosti.</w:t>
      </w:r>
    </w:p>
    <w:p w14:paraId="629E87E6" w14:textId="77777777" w:rsidR="007B0D2F" w:rsidRPr="007B0D2F" w:rsidRDefault="007B0D2F" w:rsidP="007B0D2F">
      <w:pPr>
        <w:keepNext/>
        <w:keepLines/>
        <w:suppressAutoHyphens/>
        <w:autoSpaceDN w:val="0"/>
        <w:jc w:val="both"/>
        <w:textAlignment w:val="baseline"/>
        <w:rPr>
          <w:rFonts w:cs="Tahoma"/>
          <w:kern w:val="3"/>
          <w:sz w:val="20"/>
          <w:szCs w:val="20"/>
        </w:rPr>
      </w:pPr>
    </w:p>
    <w:p w14:paraId="76D080F5" w14:textId="5D2C876D" w:rsidR="007B0D2F" w:rsidRPr="007B0D2F" w:rsidRDefault="007B0D2F" w:rsidP="007B0D2F">
      <w:pPr>
        <w:keepNext/>
        <w:keepLines/>
        <w:suppressAutoHyphens/>
        <w:autoSpaceDN w:val="0"/>
        <w:jc w:val="both"/>
        <w:textAlignment w:val="baseline"/>
        <w:rPr>
          <w:rFonts w:cs="Tahoma"/>
          <w:kern w:val="3"/>
          <w:sz w:val="20"/>
          <w:szCs w:val="20"/>
        </w:rPr>
      </w:pPr>
      <w:r w:rsidRPr="00B4484B">
        <w:rPr>
          <w:rFonts w:cs="Tahoma"/>
          <w:kern w:val="3"/>
          <w:sz w:val="20"/>
          <w:szCs w:val="20"/>
        </w:rPr>
        <w:lastRenderedPageBreak/>
        <w:t>Prevzemni</w:t>
      </w:r>
      <w:r w:rsidRPr="007B0D2F">
        <w:rPr>
          <w:rFonts w:cs="Tahoma"/>
          <w:kern w:val="3"/>
          <w:sz w:val="20"/>
          <w:szCs w:val="20"/>
        </w:rPr>
        <w:t xml:space="preserve"> zapisnik/dobavnico pogodbeni stranki podpišeta le ob uspešnem prevzemu </w:t>
      </w:r>
      <w:r w:rsidRPr="00B4484B">
        <w:rPr>
          <w:rFonts w:cs="Tahoma"/>
          <w:kern w:val="3"/>
          <w:sz w:val="20"/>
          <w:szCs w:val="20"/>
        </w:rPr>
        <w:t>predmeta te pogodbe.</w:t>
      </w:r>
      <w:r w:rsidRPr="007B0D2F">
        <w:rPr>
          <w:rFonts w:cs="Tahoma"/>
          <w:kern w:val="3"/>
          <w:sz w:val="20"/>
          <w:szCs w:val="20"/>
        </w:rPr>
        <w:t xml:space="preserve"> </w:t>
      </w:r>
      <w:r w:rsidRPr="00B4484B">
        <w:rPr>
          <w:rFonts w:cs="Tahoma"/>
          <w:kern w:val="3"/>
          <w:sz w:val="20"/>
          <w:szCs w:val="20"/>
        </w:rPr>
        <w:t>V</w:t>
      </w:r>
      <w:r w:rsidRPr="007B0D2F">
        <w:rPr>
          <w:rFonts w:cs="Tahoma"/>
          <w:kern w:val="3"/>
          <w:sz w:val="20"/>
          <w:szCs w:val="20"/>
        </w:rPr>
        <w:t xml:space="preserve"> primeru neuspešnega prevzema pa stranki v primopredajni zapisnik zapišeta, da prevzem ni uspel in navedeta razlog, zakaj prevzem ni uspešen, ter določita rok za ponoven prevzem. V tem primeru mora prodajalec na lastne stroške v dogovorjenem roku, ki ni daljši od desetih (10) dni od datuma na primopredajnem zapisniku, odpraviti vse ugotovljene pomanjkljivosti, dobava oz. prevzem pa se šteje v tem primeru za uspešno opravljen, ko prodajalec odpravi vse ugotovljene pomanjkljivosti, kar potrdita s podpisom </w:t>
      </w:r>
      <w:r w:rsidRPr="00B4484B">
        <w:rPr>
          <w:rFonts w:cs="Tahoma"/>
          <w:kern w:val="3"/>
          <w:sz w:val="20"/>
          <w:szCs w:val="20"/>
        </w:rPr>
        <w:t>prevzemnega</w:t>
      </w:r>
      <w:r w:rsidRPr="007B0D2F">
        <w:rPr>
          <w:rFonts w:cs="Tahoma"/>
          <w:kern w:val="3"/>
          <w:sz w:val="20"/>
          <w:szCs w:val="20"/>
        </w:rPr>
        <w:t xml:space="preserve"> zapisnika/dobavnice.</w:t>
      </w:r>
    </w:p>
    <w:p w14:paraId="5D822EEC" w14:textId="664F0373" w:rsidR="007B0D2F" w:rsidRPr="00B4484B" w:rsidRDefault="007B0D2F" w:rsidP="002A2D45">
      <w:pPr>
        <w:keepNext/>
        <w:keepLines/>
        <w:tabs>
          <w:tab w:val="left" w:pos="1418"/>
          <w:tab w:val="left" w:pos="1702"/>
        </w:tabs>
        <w:jc w:val="both"/>
        <w:rPr>
          <w:rFonts w:cs="Tahoma"/>
          <w:sz w:val="20"/>
          <w:szCs w:val="20"/>
        </w:rPr>
      </w:pPr>
    </w:p>
    <w:p w14:paraId="00444C51" w14:textId="26DCC881" w:rsidR="007B0D2F" w:rsidRPr="00B4484B" w:rsidRDefault="007B0D2F" w:rsidP="007B0D2F">
      <w:pPr>
        <w:keepNext/>
        <w:keepLines/>
        <w:numPr>
          <w:ilvl w:val="1"/>
          <w:numId w:val="13"/>
        </w:numPr>
        <w:tabs>
          <w:tab w:val="clear" w:pos="4613"/>
          <w:tab w:val="num" w:pos="4897"/>
        </w:tabs>
        <w:ind w:left="426" w:hanging="426"/>
        <w:jc w:val="center"/>
        <w:rPr>
          <w:rFonts w:cs="Tahoma"/>
          <w:sz w:val="20"/>
          <w:szCs w:val="20"/>
        </w:rPr>
      </w:pPr>
      <w:r w:rsidRPr="00B4484B">
        <w:rPr>
          <w:rFonts w:cs="Tahoma"/>
          <w:sz w:val="20"/>
          <w:szCs w:val="20"/>
        </w:rPr>
        <w:t>člen</w:t>
      </w:r>
    </w:p>
    <w:p w14:paraId="768732AD" w14:textId="3BB01ED8" w:rsidR="007B0D2F" w:rsidRPr="00B4484B" w:rsidRDefault="007B0D2F" w:rsidP="002A2D45">
      <w:pPr>
        <w:keepNext/>
        <w:keepLines/>
        <w:tabs>
          <w:tab w:val="left" w:pos="1418"/>
          <w:tab w:val="left" w:pos="1702"/>
        </w:tabs>
        <w:jc w:val="both"/>
        <w:rPr>
          <w:rFonts w:cs="Tahoma"/>
          <w:sz w:val="20"/>
          <w:szCs w:val="20"/>
        </w:rPr>
      </w:pPr>
    </w:p>
    <w:p w14:paraId="27300502" w14:textId="79CD58C1" w:rsidR="007B0D2F" w:rsidRPr="007B0D2F" w:rsidRDefault="007B0D2F" w:rsidP="007B0D2F">
      <w:pPr>
        <w:keepNext/>
        <w:keepLines/>
        <w:jc w:val="both"/>
        <w:rPr>
          <w:rFonts w:cs="Tahoma"/>
          <w:sz w:val="20"/>
          <w:szCs w:val="20"/>
        </w:rPr>
      </w:pPr>
      <w:r w:rsidRPr="007B0D2F">
        <w:rPr>
          <w:rFonts w:cs="Tahoma"/>
          <w:sz w:val="20"/>
          <w:szCs w:val="20"/>
        </w:rPr>
        <w:t xml:space="preserve">V primeru, da kupec po prevzemu </w:t>
      </w:r>
      <w:r w:rsidR="00445DAC">
        <w:rPr>
          <w:rFonts w:cs="Tahoma"/>
          <w:sz w:val="20"/>
          <w:szCs w:val="20"/>
        </w:rPr>
        <w:t>čistilnega stroja</w:t>
      </w:r>
      <w:r w:rsidR="00445DAC" w:rsidRPr="007B0D2F">
        <w:rPr>
          <w:rFonts w:cs="Tahoma"/>
          <w:sz w:val="20"/>
          <w:szCs w:val="20"/>
        </w:rPr>
        <w:t xml:space="preserve"> </w:t>
      </w:r>
      <w:r w:rsidRPr="007B0D2F">
        <w:rPr>
          <w:rFonts w:cs="Tahoma"/>
          <w:sz w:val="20"/>
          <w:szCs w:val="20"/>
        </w:rPr>
        <w:t>ugotovi, da je prodajalec posredoval kupcu neresnične podatke, ki so v postopku oddaje javnega naročila odločilno vplivali na izbiro prodajalca ali neustrezen predmet pogodbe, lahko kupec odstopi od te pogodbe brez kakršnihkoli obveznosti do prodajalca ter je upravičen do povračila vseh škod in stroškov, ki so zaradi tega nastali</w:t>
      </w:r>
      <w:r w:rsidRPr="00B4484B">
        <w:rPr>
          <w:rFonts w:cs="Tahoma"/>
          <w:sz w:val="20"/>
          <w:szCs w:val="20"/>
        </w:rPr>
        <w:t>.</w:t>
      </w:r>
      <w:r w:rsidRPr="007B0D2F">
        <w:rPr>
          <w:rFonts w:cs="Tahoma"/>
          <w:sz w:val="20"/>
          <w:szCs w:val="20"/>
        </w:rPr>
        <w:t xml:space="preserve"> </w:t>
      </w:r>
      <w:r w:rsidRPr="00B4484B">
        <w:rPr>
          <w:rFonts w:cs="Tahoma"/>
          <w:sz w:val="20"/>
          <w:szCs w:val="20"/>
        </w:rPr>
        <w:t>P</w:t>
      </w:r>
      <w:r w:rsidRPr="007B0D2F">
        <w:rPr>
          <w:rFonts w:cs="Tahoma"/>
          <w:sz w:val="20"/>
          <w:szCs w:val="20"/>
        </w:rPr>
        <w:t xml:space="preserve">oleg tega pa je </w:t>
      </w:r>
      <w:r w:rsidRPr="00B4484B">
        <w:rPr>
          <w:rFonts w:cs="Tahoma"/>
          <w:sz w:val="20"/>
          <w:szCs w:val="20"/>
        </w:rPr>
        <w:t xml:space="preserve">kupec </w:t>
      </w:r>
      <w:r w:rsidRPr="007B0D2F">
        <w:rPr>
          <w:rFonts w:cs="Tahoma"/>
          <w:sz w:val="20"/>
          <w:szCs w:val="20"/>
        </w:rPr>
        <w:t xml:space="preserve">v primeru odstopa od pogodbe upravičen unovčiti celotno finančno zavarovanje za dobro izvedbo pogodbenih obveznosti. </w:t>
      </w:r>
    </w:p>
    <w:p w14:paraId="32CE8B00" w14:textId="77777777" w:rsidR="00E03706" w:rsidRPr="00B4484B" w:rsidRDefault="00E03706" w:rsidP="002A2D45">
      <w:pPr>
        <w:keepNext/>
        <w:keepLines/>
        <w:overflowPunct w:val="0"/>
        <w:autoSpaceDE w:val="0"/>
        <w:autoSpaceDN w:val="0"/>
        <w:adjustRightInd w:val="0"/>
        <w:jc w:val="both"/>
        <w:rPr>
          <w:rFonts w:cs="Tahoma"/>
          <w:sz w:val="20"/>
          <w:szCs w:val="20"/>
        </w:rPr>
      </w:pPr>
    </w:p>
    <w:p w14:paraId="63593C1C" w14:textId="77777777" w:rsidR="00265307" w:rsidRPr="00B4484B" w:rsidRDefault="00265307" w:rsidP="00265307">
      <w:pPr>
        <w:keepNext/>
        <w:keepLines/>
        <w:numPr>
          <w:ilvl w:val="0"/>
          <w:numId w:val="19"/>
        </w:numPr>
        <w:tabs>
          <w:tab w:val="left" w:pos="1080"/>
          <w:tab w:val="left" w:pos="1702"/>
        </w:tabs>
        <w:ind w:hanging="1440"/>
        <w:jc w:val="both"/>
        <w:rPr>
          <w:rFonts w:cs="Tahoma"/>
          <w:b/>
          <w:sz w:val="20"/>
          <w:szCs w:val="20"/>
        </w:rPr>
      </w:pPr>
      <w:r w:rsidRPr="00B4484B">
        <w:rPr>
          <w:rFonts w:cs="Tahoma"/>
          <w:b/>
          <w:sz w:val="20"/>
          <w:szCs w:val="20"/>
        </w:rPr>
        <w:t>VIŠJA SILA</w:t>
      </w:r>
    </w:p>
    <w:p w14:paraId="7163F8E7" w14:textId="77777777" w:rsidR="00265307" w:rsidRPr="00B4484B" w:rsidRDefault="00265307" w:rsidP="00265307">
      <w:pPr>
        <w:keepNext/>
        <w:keepLines/>
        <w:tabs>
          <w:tab w:val="left" w:pos="-1980"/>
          <w:tab w:val="left" w:pos="2880"/>
        </w:tabs>
        <w:jc w:val="center"/>
        <w:rPr>
          <w:rFonts w:cs="Tahoma"/>
          <w:sz w:val="20"/>
          <w:szCs w:val="20"/>
        </w:rPr>
      </w:pPr>
    </w:p>
    <w:p w14:paraId="2350A3FD" w14:textId="77777777" w:rsidR="00265307" w:rsidRPr="00B4484B" w:rsidRDefault="00265307" w:rsidP="00265307">
      <w:pPr>
        <w:keepNext/>
        <w:keepLines/>
        <w:numPr>
          <w:ilvl w:val="1"/>
          <w:numId w:val="13"/>
        </w:numPr>
        <w:tabs>
          <w:tab w:val="clear" w:pos="4613"/>
          <w:tab w:val="num" w:pos="4897"/>
        </w:tabs>
        <w:ind w:left="426" w:hanging="426"/>
        <w:jc w:val="center"/>
        <w:rPr>
          <w:rFonts w:cs="Tahoma"/>
          <w:sz w:val="20"/>
          <w:szCs w:val="20"/>
        </w:rPr>
      </w:pPr>
      <w:r w:rsidRPr="00B4484B">
        <w:rPr>
          <w:rFonts w:cs="Tahoma"/>
          <w:sz w:val="20"/>
          <w:szCs w:val="20"/>
        </w:rPr>
        <w:t>člen</w:t>
      </w:r>
    </w:p>
    <w:p w14:paraId="2781C1B0" w14:textId="3D1B7108" w:rsidR="00265307" w:rsidRPr="00B4484B" w:rsidRDefault="00265307" w:rsidP="002A2D45">
      <w:pPr>
        <w:keepNext/>
        <w:keepLines/>
        <w:overflowPunct w:val="0"/>
        <w:autoSpaceDE w:val="0"/>
        <w:autoSpaceDN w:val="0"/>
        <w:adjustRightInd w:val="0"/>
        <w:jc w:val="both"/>
        <w:rPr>
          <w:rFonts w:cs="Tahoma"/>
          <w:sz w:val="20"/>
          <w:szCs w:val="20"/>
        </w:rPr>
      </w:pPr>
    </w:p>
    <w:p w14:paraId="1CA590A0" w14:textId="77777777" w:rsidR="007B0D2F" w:rsidRPr="007B0D2F" w:rsidRDefault="007B0D2F" w:rsidP="007B0D2F">
      <w:pPr>
        <w:keepNext/>
        <w:keepLines/>
        <w:suppressAutoHyphens/>
        <w:autoSpaceDN w:val="0"/>
        <w:jc w:val="both"/>
        <w:textAlignment w:val="baseline"/>
        <w:rPr>
          <w:rFonts w:cs="Tahoma"/>
          <w:kern w:val="3"/>
          <w:sz w:val="20"/>
          <w:szCs w:val="20"/>
        </w:rPr>
      </w:pPr>
      <w:r w:rsidRPr="007B0D2F">
        <w:rPr>
          <w:rFonts w:cs="Tahoma"/>
          <w:kern w:val="3"/>
          <w:sz w:val="20"/>
          <w:szCs w:val="20"/>
        </w:rPr>
        <w:t>Prodajalec ni odgovoren za delno ali celotno neizpolnjevanje obveznosti, če je to posledica višje sile.</w:t>
      </w:r>
    </w:p>
    <w:p w14:paraId="16AA10B6" w14:textId="109BD686" w:rsidR="007B0D2F" w:rsidRPr="00B4484B" w:rsidRDefault="007B0D2F" w:rsidP="007B0D2F">
      <w:pPr>
        <w:keepNext/>
        <w:keepLines/>
        <w:suppressAutoHyphens/>
        <w:autoSpaceDN w:val="0"/>
        <w:jc w:val="both"/>
        <w:textAlignment w:val="baseline"/>
        <w:rPr>
          <w:rFonts w:cs="Tahoma"/>
          <w:kern w:val="3"/>
          <w:sz w:val="20"/>
          <w:szCs w:val="20"/>
        </w:rPr>
      </w:pPr>
    </w:p>
    <w:p w14:paraId="48C1461A" w14:textId="55D2D1E2" w:rsidR="007B0D2F" w:rsidRPr="007B0D2F" w:rsidRDefault="007B0D2F" w:rsidP="007B0D2F">
      <w:pPr>
        <w:keepNext/>
        <w:keepLines/>
        <w:suppressAutoHyphens/>
        <w:autoSpaceDN w:val="0"/>
        <w:jc w:val="both"/>
        <w:textAlignment w:val="baseline"/>
        <w:rPr>
          <w:rFonts w:cs="Tahoma"/>
          <w:kern w:val="3"/>
          <w:sz w:val="20"/>
          <w:szCs w:val="20"/>
        </w:rPr>
      </w:pPr>
      <w:r w:rsidRPr="007B0D2F">
        <w:rPr>
          <w:rFonts w:cs="Tahoma"/>
          <w:kern w:val="3"/>
          <w:sz w:val="20"/>
          <w:szCs w:val="20"/>
        </w:rPr>
        <w:t xml:space="preserve">Ne glede na določila te pogodbe, </w:t>
      </w:r>
      <w:r w:rsidRPr="00B4484B">
        <w:rPr>
          <w:rFonts w:cs="Tahoma"/>
          <w:kern w:val="3"/>
          <w:sz w:val="20"/>
          <w:szCs w:val="20"/>
        </w:rPr>
        <w:t>prodajalec</w:t>
      </w:r>
      <w:r w:rsidRPr="007B0D2F">
        <w:rPr>
          <w:rFonts w:cs="Tahoma"/>
          <w:kern w:val="3"/>
          <w:sz w:val="20"/>
          <w:szCs w:val="20"/>
        </w:rPr>
        <w:t xml:space="preserve"> ne bo odgovoren zaradi neizpolnitve obveznosti</w:t>
      </w:r>
      <w:r w:rsidR="00445DAC">
        <w:rPr>
          <w:rFonts w:cs="Tahoma"/>
          <w:kern w:val="3"/>
          <w:sz w:val="20"/>
          <w:szCs w:val="20"/>
        </w:rPr>
        <w:t xml:space="preserve"> ali</w:t>
      </w:r>
      <w:r w:rsidRPr="007B0D2F">
        <w:rPr>
          <w:rFonts w:cs="Tahoma"/>
          <w:kern w:val="3"/>
          <w:sz w:val="20"/>
          <w:szCs w:val="20"/>
        </w:rPr>
        <w:t xml:space="preserve"> zakasnitev v izvajanju, če so le-te posledica višje sile. </w:t>
      </w:r>
    </w:p>
    <w:p w14:paraId="66C1C06E" w14:textId="77777777" w:rsidR="007B0D2F" w:rsidRPr="007B0D2F" w:rsidRDefault="007B0D2F" w:rsidP="007B0D2F">
      <w:pPr>
        <w:keepNext/>
        <w:keepLines/>
        <w:suppressAutoHyphens/>
        <w:autoSpaceDN w:val="0"/>
        <w:jc w:val="both"/>
        <w:textAlignment w:val="baseline"/>
        <w:rPr>
          <w:rFonts w:cs="Tahoma"/>
          <w:kern w:val="3"/>
          <w:sz w:val="20"/>
          <w:szCs w:val="20"/>
        </w:rPr>
      </w:pPr>
    </w:p>
    <w:p w14:paraId="5EF022DC" w14:textId="77777777" w:rsidR="00E84C50" w:rsidRPr="00B4484B" w:rsidRDefault="007B0D2F" w:rsidP="007B0D2F">
      <w:pPr>
        <w:keepNext/>
        <w:keepLines/>
        <w:suppressAutoHyphens/>
        <w:autoSpaceDN w:val="0"/>
        <w:jc w:val="both"/>
        <w:textAlignment w:val="baseline"/>
        <w:rPr>
          <w:rFonts w:cs="Tahoma"/>
          <w:kern w:val="3"/>
          <w:sz w:val="20"/>
          <w:szCs w:val="20"/>
        </w:rPr>
      </w:pPr>
      <w:r w:rsidRPr="007B0D2F">
        <w:rPr>
          <w:rFonts w:cs="Tahoma"/>
          <w:kern w:val="3"/>
          <w:sz w:val="20"/>
          <w:szCs w:val="20"/>
        </w:rPr>
        <w:t xml:space="preserve">Višja sila pomeni zunanji vzrok, neodvisen od volje in vpliva katerekoli stranke, ki je nepričakovan in nenaden in se mu ob splošni skrbnosti ni bilo moč izogniti in ga odvrniti, takšne okoliščine pa so se pojavile po sklenitvi pogodbe. </w:t>
      </w:r>
      <w:r w:rsidRPr="00B4484B">
        <w:rPr>
          <w:rFonts w:cs="Tahoma"/>
          <w:kern w:val="3"/>
          <w:sz w:val="20"/>
          <w:szCs w:val="20"/>
        </w:rPr>
        <w:t xml:space="preserve">Če je izvedba pogodbenih obveznosti delno ali v celoti motena oziroma preprečena zaradi dogodkov višje sile, je </w:t>
      </w:r>
      <w:r w:rsidR="00E84C50" w:rsidRPr="00B4484B">
        <w:rPr>
          <w:rFonts w:cs="Tahoma"/>
          <w:kern w:val="3"/>
          <w:sz w:val="20"/>
          <w:szCs w:val="20"/>
        </w:rPr>
        <w:t>prodajalec</w:t>
      </w:r>
      <w:r w:rsidRPr="00B4484B">
        <w:rPr>
          <w:rFonts w:cs="Tahoma"/>
          <w:kern w:val="3"/>
          <w:sz w:val="20"/>
          <w:szCs w:val="20"/>
        </w:rPr>
        <w:t xml:space="preserve"> o tem dolžan obvestiti </w:t>
      </w:r>
      <w:r w:rsidR="00E84C50" w:rsidRPr="00B4484B">
        <w:rPr>
          <w:rFonts w:cs="Tahoma"/>
          <w:kern w:val="3"/>
          <w:sz w:val="20"/>
          <w:szCs w:val="20"/>
        </w:rPr>
        <w:t xml:space="preserve">kupca </w:t>
      </w:r>
      <w:r w:rsidRPr="00B4484B">
        <w:rPr>
          <w:rFonts w:cs="Tahoma"/>
          <w:kern w:val="3"/>
          <w:sz w:val="20"/>
          <w:szCs w:val="20"/>
        </w:rPr>
        <w:t xml:space="preserve">nemudoma oziroma takoj, ko je to mogoče, najkasneje pa v dveh (2) delovnih dneh po nastanku le-teh in pri tem tudi navesti vzroke zamude ter okvirni/pričakovani dejanski rok </w:t>
      </w:r>
      <w:r w:rsidR="00E84C50" w:rsidRPr="00B4484B">
        <w:rPr>
          <w:rFonts w:cs="Tahoma"/>
          <w:kern w:val="3"/>
          <w:sz w:val="20"/>
          <w:szCs w:val="20"/>
        </w:rPr>
        <w:t>dobave</w:t>
      </w:r>
      <w:r w:rsidRPr="00B4484B">
        <w:rPr>
          <w:rFonts w:cs="Tahoma"/>
          <w:kern w:val="3"/>
          <w:sz w:val="20"/>
          <w:szCs w:val="20"/>
        </w:rPr>
        <w:t>.</w:t>
      </w:r>
      <w:r w:rsidR="00E84C50" w:rsidRPr="00B4484B">
        <w:rPr>
          <w:rFonts w:cs="Tahoma"/>
          <w:kern w:val="3"/>
          <w:sz w:val="20"/>
          <w:szCs w:val="20"/>
        </w:rPr>
        <w:t xml:space="preserve"> </w:t>
      </w:r>
      <w:r w:rsidRPr="007B0D2F">
        <w:rPr>
          <w:rFonts w:cs="Tahoma"/>
          <w:kern w:val="3"/>
          <w:sz w:val="20"/>
          <w:szCs w:val="20"/>
        </w:rPr>
        <w:t xml:space="preserve">Le v tem primeru kupec ne bo izvajal sankcij proti prodajalcu po 18. členu pogodbe. Prav tako je prodajalec dolžan kupca sproti obveščati o prenehanju takih okoliščin. </w:t>
      </w:r>
    </w:p>
    <w:p w14:paraId="7AC15AC4" w14:textId="77777777" w:rsidR="00E84C50" w:rsidRPr="00B4484B" w:rsidRDefault="00E84C50" w:rsidP="007B0D2F">
      <w:pPr>
        <w:keepNext/>
        <w:keepLines/>
        <w:suppressAutoHyphens/>
        <w:autoSpaceDN w:val="0"/>
        <w:jc w:val="both"/>
        <w:textAlignment w:val="baseline"/>
        <w:rPr>
          <w:rFonts w:cs="Tahoma"/>
          <w:kern w:val="3"/>
          <w:sz w:val="20"/>
          <w:szCs w:val="20"/>
        </w:rPr>
      </w:pPr>
    </w:p>
    <w:p w14:paraId="154FCDA4" w14:textId="3B6E6796" w:rsidR="007B0D2F" w:rsidRPr="007B0D2F" w:rsidRDefault="00E84C50" w:rsidP="007B0D2F">
      <w:pPr>
        <w:keepNext/>
        <w:keepLines/>
        <w:suppressAutoHyphens/>
        <w:autoSpaceDN w:val="0"/>
        <w:jc w:val="both"/>
        <w:textAlignment w:val="baseline"/>
        <w:rPr>
          <w:rFonts w:cs="Tahoma"/>
          <w:kern w:val="3"/>
          <w:sz w:val="20"/>
          <w:szCs w:val="20"/>
        </w:rPr>
      </w:pPr>
      <w:r w:rsidRPr="00B4484B">
        <w:rPr>
          <w:rFonts w:cs="Tahoma"/>
          <w:kern w:val="3"/>
          <w:sz w:val="20"/>
          <w:szCs w:val="20"/>
        </w:rPr>
        <w:t>Pogodbeni r</w:t>
      </w:r>
      <w:r w:rsidR="007B0D2F" w:rsidRPr="007B0D2F">
        <w:rPr>
          <w:rFonts w:cs="Tahoma"/>
          <w:kern w:val="3"/>
          <w:sz w:val="20"/>
          <w:szCs w:val="20"/>
        </w:rPr>
        <w:t>oki se podaljšajo za čas trajanja višje sile. Na zahtevo kupca je prodajalec dolžan dokazati obstoj višje sile. Pomanjkanje delovne sile ali materiala pri prodajalcu se ne šteje za višjo silo, razen, če ni posledica le-te.</w:t>
      </w:r>
    </w:p>
    <w:p w14:paraId="60CC256F" w14:textId="12C4F1E3" w:rsidR="007B0D2F" w:rsidRPr="00B4484B" w:rsidRDefault="007B0D2F" w:rsidP="002A2D45">
      <w:pPr>
        <w:keepNext/>
        <w:keepLines/>
        <w:overflowPunct w:val="0"/>
        <w:autoSpaceDE w:val="0"/>
        <w:autoSpaceDN w:val="0"/>
        <w:adjustRightInd w:val="0"/>
        <w:jc w:val="both"/>
        <w:rPr>
          <w:rFonts w:cs="Tahoma"/>
          <w:sz w:val="20"/>
          <w:szCs w:val="20"/>
        </w:rPr>
      </w:pPr>
    </w:p>
    <w:p w14:paraId="0A2EA73C" w14:textId="77777777" w:rsidR="00E84C50" w:rsidRPr="00E84C50" w:rsidRDefault="00E84C50" w:rsidP="00E84C50">
      <w:pPr>
        <w:keepNext/>
        <w:keepLines/>
        <w:numPr>
          <w:ilvl w:val="0"/>
          <w:numId w:val="19"/>
        </w:numPr>
        <w:tabs>
          <w:tab w:val="left" w:pos="851"/>
          <w:tab w:val="left" w:pos="1702"/>
        </w:tabs>
        <w:ind w:hanging="1440"/>
        <w:jc w:val="both"/>
        <w:rPr>
          <w:rFonts w:cs="Tahoma"/>
          <w:b/>
          <w:sz w:val="20"/>
          <w:szCs w:val="20"/>
        </w:rPr>
      </w:pPr>
      <w:r w:rsidRPr="00E84C50">
        <w:rPr>
          <w:rFonts w:cs="Tahoma"/>
          <w:b/>
          <w:sz w:val="20"/>
          <w:szCs w:val="20"/>
        </w:rPr>
        <w:t>PLAČILO</w:t>
      </w:r>
    </w:p>
    <w:p w14:paraId="3AD25A8D" w14:textId="77777777" w:rsidR="00E84C50" w:rsidRPr="00E84C50" w:rsidRDefault="00E84C50" w:rsidP="00E84C50">
      <w:pPr>
        <w:keepNext/>
        <w:keepLines/>
        <w:jc w:val="both"/>
        <w:rPr>
          <w:rFonts w:cs="Tahoma"/>
          <w:sz w:val="20"/>
          <w:szCs w:val="20"/>
        </w:rPr>
      </w:pPr>
    </w:p>
    <w:p w14:paraId="32E89E14" w14:textId="77777777" w:rsidR="00E84C50" w:rsidRPr="00E84C50" w:rsidRDefault="00E84C50" w:rsidP="00E84C50">
      <w:pPr>
        <w:keepNext/>
        <w:keepLines/>
        <w:numPr>
          <w:ilvl w:val="1"/>
          <w:numId w:val="13"/>
        </w:numPr>
        <w:tabs>
          <w:tab w:val="clear" w:pos="4613"/>
          <w:tab w:val="num" w:pos="1440"/>
          <w:tab w:val="num" w:pos="4755"/>
        </w:tabs>
        <w:ind w:left="426" w:hanging="426"/>
        <w:jc w:val="center"/>
        <w:rPr>
          <w:rFonts w:cs="Tahoma"/>
          <w:sz w:val="20"/>
          <w:szCs w:val="20"/>
        </w:rPr>
      </w:pPr>
      <w:r w:rsidRPr="00E84C50">
        <w:rPr>
          <w:rFonts w:cs="Tahoma"/>
          <w:sz w:val="20"/>
          <w:szCs w:val="20"/>
        </w:rPr>
        <w:t>člen</w:t>
      </w:r>
    </w:p>
    <w:p w14:paraId="21052A5A" w14:textId="77777777" w:rsidR="00E84C50" w:rsidRPr="00E84C50" w:rsidRDefault="00E84C50" w:rsidP="00E84C50">
      <w:pPr>
        <w:keepNext/>
        <w:keepLines/>
        <w:jc w:val="both"/>
        <w:rPr>
          <w:rFonts w:cs="Tahoma"/>
          <w:sz w:val="20"/>
          <w:szCs w:val="20"/>
        </w:rPr>
      </w:pPr>
    </w:p>
    <w:p w14:paraId="5E36844D" w14:textId="4ACE6F78" w:rsidR="00E84C50" w:rsidRPr="00E84C50" w:rsidRDefault="00E84C50" w:rsidP="00E84C50">
      <w:pPr>
        <w:keepNext/>
        <w:keepLines/>
        <w:shd w:val="clear" w:color="auto" w:fill="FFFFFF"/>
        <w:tabs>
          <w:tab w:val="left" w:pos="1418"/>
          <w:tab w:val="left" w:pos="1702"/>
        </w:tabs>
        <w:jc w:val="both"/>
        <w:rPr>
          <w:rFonts w:cs="Tahoma"/>
          <w:sz w:val="20"/>
          <w:szCs w:val="22"/>
        </w:rPr>
      </w:pPr>
      <w:r w:rsidRPr="00E84C50">
        <w:rPr>
          <w:rFonts w:cs="Tahoma"/>
          <w:sz w:val="20"/>
          <w:szCs w:val="20"/>
        </w:rPr>
        <w:t xml:space="preserve">Prodajalec izstavi račun, v roku petih (5) dni od uspešno opravljene dobave </w:t>
      </w:r>
      <w:r w:rsidRPr="00B4484B">
        <w:rPr>
          <w:rFonts w:cs="Tahoma"/>
          <w:sz w:val="20"/>
          <w:szCs w:val="20"/>
        </w:rPr>
        <w:t>predmeta te pogodbe</w:t>
      </w:r>
      <w:r w:rsidRPr="00E84C50">
        <w:rPr>
          <w:rFonts w:cs="Tahoma"/>
          <w:sz w:val="20"/>
          <w:szCs w:val="20"/>
        </w:rPr>
        <w:t>, kar pogodb</w:t>
      </w:r>
      <w:r w:rsidRPr="00B4484B">
        <w:rPr>
          <w:rFonts w:cs="Tahoma"/>
          <w:sz w:val="20"/>
          <w:szCs w:val="20"/>
        </w:rPr>
        <w:t>eni stranki</w:t>
      </w:r>
      <w:r w:rsidRPr="00E84C50">
        <w:rPr>
          <w:rFonts w:cs="Tahoma"/>
          <w:sz w:val="20"/>
          <w:szCs w:val="20"/>
        </w:rPr>
        <w:t xml:space="preserve"> potrdita s podpisom </w:t>
      </w:r>
      <w:r w:rsidRPr="00B4484B">
        <w:rPr>
          <w:rFonts w:cs="Tahoma"/>
          <w:sz w:val="20"/>
          <w:szCs w:val="20"/>
        </w:rPr>
        <w:t xml:space="preserve">prevzemnega </w:t>
      </w:r>
      <w:r w:rsidRPr="00E84C50">
        <w:rPr>
          <w:rFonts w:cs="Tahoma"/>
          <w:sz w:val="20"/>
          <w:szCs w:val="20"/>
        </w:rPr>
        <w:t xml:space="preserve">zapisnika/dobavnice o prevzemu, pri čemer je podpisan </w:t>
      </w:r>
      <w:r w:rsidRPr="00B4484B">
        <w:rPr>
          <w:rFonts w:cs="Tahoma"/>
          <w:sz w:val="20"/>
          <w:szCs w:val="20"/>
        </w:rPr>
        <w:t>prevzemni</w:t>
      </w:r>
      <w:r w:rsidRPr="00E84C50">
        <w:rPr>
          <w:rFonts w:cs="Tahoma"/>
          <w:sz w:val="20"/>
          <w:szCs w:val="20"/>
        </w:rPr>
        <w:t xml:space="preserve"> zapisnik/dobavnica priloga k računu. </w:t>
      </w:r>
      <w:r w:rsidRPr="00E84C50">
        <w:rPr>
          <w:rFonts w:cs="Tahoma"/>
          <w:sz w:val="20"/>
          <w:szCs w:val="22"/>
        </w:rPr>
        <w:t>Na izstavljenem računu mora biti navedena številka pisnega nabavnega naročila kupca.</w:t>
      </w:r>
    </w:p>
    <w:p w14:paraId="4A42C6F6" w14:textId="77777777" w:rsidR="00E84C50" w:rsidRPr="00E84C50" w:rsidRDefault="00E84C50" w:rsidP="00E84C50">
      <w:pPr>
        <w:keepNext/>
        <w:keepLines/>
        <w:jc w:val="both"/>
        <w:rPr>
          <w:rFonts w:cs="Tahoma"/>
          <w:sz w:val="20"/>
          <w:szCs w:val="20"/>
        </w:rPr>
      </w:pPr>
    </w:p>
    <w:p w14:paraId="3245AFCA" w14:textId="54935A8C" w:rsidR="00E84C50" w:rsidRPr="00E84C50" w:rsidRDefault="007604D9" w:rsidP="00E84C50">
      <w:pPr>
        <w:keepNext/>
        <w:keepLines/>
        <w:jc w:val="both"/>
        <w:rPr>
          <w:rFonts w:cs="Tahoma"/>
          <w:sz w:val="20"/>
          <w:szCs w:val="20"/>
        </w:rPr>
      </w:pPr>
      <w:r w:rsidRPr="007604D9">
        <w:rPr>
          <w:rFonts w:cs="Tahoma"/>
          <w:kern w:val="16"/>
          <w:sz w:val="20"/>
          <w:szCs w:val="20"/>
        </w:rPr>
        <w:t>V primeru, da izstavljeni račun ni pravilen, ga je kupec dolžan zavrniti z obrazložitvijo v petih (5) delovnih dneh od prejema, prodajalec pa je dolžan v tem primeru izstaviti nov, popravljen račun v roku petih (5) delovnih dneh od zavrnitve. Kupec ima pravico zavrniti račun tudi v primeru nepravilno izvršene dobave.</w:t>
      </w:r>
    </w:p>
    <w:p w14:paraId="56A24971" w14:textId="77777777" w:rsidR="007604D9" w:rsidRDefault="007604D9" w:rsidP="00E84C50">
      <w:pPr>
        <w:keepNext/>
        <w:keepLines/>
        <w:jc w:val="both"/>
        <w:rPr>
          <w:rFonts w:cs="Tahoma"/>
          <w:sz w:val="20"/>
          <w:szCs w:val="20"/>
        </w:rPr>
      </w:pPr>
    </w:p>
    <w:p w14:paraId="3675A124" w14:textId="17C01C5D" w:rsidR="00E84C50" w:rsidRPr="00E84C50" w:rsidRDefault="00E84C50" w:rsidP="00E84C50">
      <w:pPr>
        <w:keepNext/>
        <w:keepLines/>
        <w:jc w:val="both"/>
        <w:rPr>
          <w:rFonts w:cs="Tahoma"/>
          <w:sz w:val="20"/>
          <w:szCs w:val="20"/>
        </w:rPr>
      </w:pPr>
      <w:r w:rsidRPr="00E84C50">
        <w:rPr>
          <w:rFonts w:cs="Tahoma"/>
          <w:sz w:val="20"/>
          <w:szCs w:val="20"/>
        </w:rPr>
        <w:t xml:space="preserve">Kupec bo račun za dobavljeno blago po tej pogodbi plačal na transakcijski račun prodajalca, ki je uradno evidentiran pri AJPES in bo naveden na računu, v roku tridesetih (30) dni od dneva prejema pravilno izstavljenega računa za opravljeno dobavo v vložišče kupca. </w:t>
      </w:r>
    </w:p>
    <w:p w14:paraId="59B3A3DD" w14:textId="77777777" w:rsidR="00E84C50" w:rsidRPr="00E84C50" w:rsidRDefault="00E84C50" w:rsidP="00E84C50">
      <w:pPr>
        <w:keepNext/>
        <w:keepLines/>
        <w:jc w:val="both"/>
        <w:rPr>
          <w:rFonts w:cs="Tahoma"/>
          <w:sz w:val="20"/>
          <w:szCs w:val="20"/>
        </w:rPr>
      </w:pPr>
    </w:p>
    <w:p w14:paraId="5BA2418E" w14:textId="77777777" w:rsidR="00E84C50" w:rsidRPr="00E84C50" w:rsidRDefault="00E84C50" w:rsidP="00E84C50">
      <w:pPr>
        <w:keepNext/>
        <w:keepLines/>
        <w:jc w:val="both"/>
        <w:rPr>
          <w:rFonts w:cs="Tahoma"/>
          <w:sz w:val="20"/>
          <w:szCs w:val="20"/>
        </w:rPr>
      </w:pPr>
      <w:r w:rsidRPr="00E84C50">
        <w:rPr>
          <w:rFonts w:cs="Tahoma"/>
          <w:sz w:val="20"/>
          <w:szCs w:val="20"/>
        </w:rPr>
        <w:t>V primeru kupčeve zamude pri plačilu ima prodajalec pravico zaračunati zakonske zamudne obresti.</w:t>
      </w:r>
    </w:p>
    <w:p w14:paraId="7AB9D07B" w14:textId="61E42120" w:rsidR="00E84C50" w:rsidRPr="00B4484B" w:rsidRDefault="00E84C50" w:rsidP="00E84C50">
      <w:pPr>
        <w:keepNext/>
        <w:keepLines/>
        <w:suppressAutoHyphens/>
        <w:ind w:right="56"/>
        <w:jc w:val="both"/>
        <w:rPr>
          <w:rFonts w:cs="Tahoma"/>
          <w:sz w:val="20"/>
          <w:szCs w:val="20"/>
        </w:rPr>
      </w:pPr>
    </w:p>
    <w:p w14:paraId="70593847" w14:textId="77777777" w:rsidR="00E84C50" w:rsidRPr="00E84C50" w:rsidRDefault="00E84C50" w:rsidP="00E84C50">
      <w:pPr>
        <w:keepNext/>
        <w:keepLines/>
        <w:suppressAutoHyphens/>
        <w:ind w:right="56"/>
        <w:jc w:val="both"/>
        <w:rPr>
          <w:rFonts w:cs="Tahoma"/>
          <w:sz w:val="20"/>
          <w:szCs w:val="20"/>
        </w:rPr>
      </w:pPr>
      <w:r w:rsidRPr="00E84C50">
        <w:rPr>
          <w:rFonts w:cs="Tahoma"/>
          <w:sz w:val="20"/>
          <w:szCs w:val="20"/>
        </w:rPr>
        <w:lastRenderedPageBreak/>
        <w:t xml:space="preserve">Če zadnji dan roka plačila sovpada z dnem, ko je po zakonu dela prost dan, se za zadnji dan roka šteje prvi naslednji delovni dan. </w:t>
      </w:r>
    </w:p>
    <w:p w14:paraId="5E32066B" w14:textId="402D1CB3" w:rsidR="00E84C50" w:rsidRPr="00B4484B" w:rsidRDefault="00E84C50" w:rsidP="00E84C50">
      <w:pPr>
        <w:keepNext/>
        <w:keepLines/>
        <w:suppressAutoHyphens/>
        <w:ind w:right="56"/>
        <w:jc w:val="both"/>
        <w:rPr>
          <w:rFonts w:cs="Tahoma"/>
          <w:sz w:val="20"/>
          <w:szCs w:val="20"/>
        </w:rPr>
      </w:pPr>
    </w:p>
    <w:p w14:paraId="57DE392E" w14:textId="77777777" w:rsidR="00E84C50" w:rsidRPr="00E84C50" w:rsidRDefault="00E84C50" w:rsidP="00E84C50">
      <w:pPr>
        <w:keepNext/>
        <w:keepLines/>
        <w:numPr>
          <w:ilvl w:val="1"/>
          <w:numId w:val="13"/>
        </w:numPr>
        <w:tabs>
          <w:tab w:val="clear" w:pos="4613"/>
          <w:tab w:val="num" w:pos="1440"/>
          <w:tab w:val="num" w:pos="4755"/>
        </w:tabs>
        <w:ind w:left="426" w:hanging="426"/>
        <w:jc w:val="center"/>
        <w:rPr>
          <w:rFonts w:cs="Tahoma"/>
          <w:sz w:val="20"/>
          <w:szCs w:val="20"/>
        </w:rPr>
      </w:pPr>
      <w:r w:rsidRPr="00E84C50">
        <w:rPr>
          <w:rFonts w:cs="Tahoma"/>
          <w:sz w:val="20"/>
          <w:szCs w:val="20"/>
        </w:rPr>
        <w:t>člen</w:t>
      </w:r>
    </w:p>
    <w:p w14:paraId="03447C78" w14:textId="77777777" w:rsidR="00E84C50" w:rsidRPr="00E84C50" w:rsidRDefault="00E84C50" w:rsidP="00E84C50">
      <w:pPr>
        <w:keepNext/>
        <w:keepLines/>
        <w:jc w:val="both"/>
        <w:rPr>
          <w:rFonts w:cs="Tahoma"/>
          <w:sz w:val="20"/>
          <w:szCs w:val="20"/>
        </w:rPr>
      </w:pPr>
    </w:p>
    <w:p w14:paraId="7567CA80" w14:textId="77777777" w:rsidR="00E84C50" w:rsidRPr="00E84C50" w:rsidRDefault="00E84C50" w:rsidP="00E84C50">
      <w:pPr>
        <w:keepNext/>
        <w:keepLines/>
        <w:jc w:val="both"/>
        <w:rPr>
          <w:rFonts w:cs="Tahoma"/>
          <w:sz w:val="20"/>
          <w:szCs w:val="20"/>
        </w:rPr>
      </w:pPr>
      <w:r w:rsidRPr="00E84C50">
        <w:rPr>
          <w:rFonts w:cs="Tahoma"/>
          <w:sz w:val="20"/>
          <w:szCs w:val="20"/>
        </w:rPr>
        <w:t>Pogodbeni stranki sta sporazumni, da velja po tej pogodbi prepoved odstopa oziroma cesije denarnih terjatev, ki izvirajo iz predmetne pogodbe, drugim pravnim ali fizičnim osebam, razen bankam. V primeru odstopa denarne terjatve drugim pravnim ali fizičnim osebam, razen bankam, odstop nima pravnega učinka.</w:t>
      </w:r>
    </w:p>
    <w:p w14:paraId="5A5C2934" w14:textId="77777777" w:rsidR="007B0D2F" w:rsidRPr="00B4484B" w:rsidRDefault="007B0D2F" w:rsidP="002A2D45">
      <w:pPr>
        <w:keepNext/>
        <w:keepLines/>
        <w:overflowPunct w:val="0"/>
        <w:autoSpaceDE w:val="0"/>
        <w:autoSpaceDN w:val="0"/>
        <w:adjustRightInd w:val="0"/>
        <w:jc w:val="both"/>
        <w:rPr>
          <w:rFonts w:cs="Tahoma"/>
          <w:sz w:val="20"/>
          <w:szCs w:val="20"/>
        </w:rPr>
      </w:pPr>
    </w:p>
    <w:p w14:paraId="0DC47C14" w14:textId="241E0A03" w:rsidR="00265307" w:rsidRPr="00B4484B" w:rsidRDefault="005F346A" w:rsidP="00265307">
      <w:pPr>
        <w:keepNext/>
        <w:keepLines/>
        <w:numPr>
          <w:ilvl w:val="0"/>
          <w:numId w:val="19"/>
        </w:numPr>
        <w:tabs>
          <w:tab w:val="left" w:pos="1080"/>
          <w:tab w:val="left" w:pos="1702"/>
        </w:tabs>
        <w:ind w:hanging="1440"/>
        <w:jc w:val="both"/>
        <w:rPr>
          <w:rFonts w:cs="Tahoma"/>
          <w:b/>
          <w:sz w:val="20"/>
          <w:szCs w:val="20"/>
        </w:rPr>
      </w:pPr>
      <w:r w:rsidRPr="00B4484B">
        <w:rPr>
          <w:rFonts w:cs="Tahoma"/>
          <w:b/>
          <w:sz w:val="20"/>
          <w:szCs w:val="20"/>
        </w:rPr>
        <w:t>GARANCIJA IN VZDRŽEVANJE</w:t>
      </w:r>
    </w:p>
    <w:p w14:paraId="75F7A314" w14:textId="77777777" w:rsidR="00EC7B9D" w:rsidRPr="00B4484B" w:rsidRDefault="00EC7B9D" w:rsidP="005F346A">
      <w:pPr>
        <w:keepNext/>
        <w:keepLines/>
        <w:tabs>
          <w:tab w:val="left" w:pos="1080"/>
          <w:tab w:val="left" w:pos="1440"/>
          <w:tab w:val="left" w:pos="1702"/>
        </w:tabs>
        <w:jc w:val="both"/>
        <w:rPr>
          <w:rFonts w:cs="Tahoma"/>
          <w:b/>
          <w:sz w:val="20"/>
          <w:szCs w:val="20"/>
        </w:rPr>
      </w:pPr>
    </w:p>
    <w:p w14:paraId="29BDD24E" w14:textId="77777777" w:rsidR="00265307" w:rsidRPr="00B4484B" w:rsidRDefault="00265307" w:rsidP="00265307">
      <w:pPr>
        <w:keepNext/>
        <w:keepLines/>
        <w:numPr>
          <w:ilvl w:val="1"/>
          <w:numId w:val="13"/>
        </w:numPr>
        <w:tabs>
          <w:tab w:val="clear" w:pos="4613"/>
          <w:tab w:val="num" w:pos="4897"/>
        </w:tabs>
        <w:ind w:left="426" w:hanging="426"/>
        <w:jc w:val="center"/>
        <w:rPr>
          <w:rFonts w:cs="Tahoma"/>
          <w:sz w:val="20"/>
          <w:szCs w:val="20"/>
        </w:rPr>
      </w:pPr>
      <w:r w:rsidRPr="00B4484B">
        <w:rPr>
          <w:rFonts w:cs="Tahoma"/>
          <w:sz w:val="20"/>
          <w:szCs w:val="20"/>
        </w:rPr>
        <w:t>člen</w:t>
      </w:r>
    </w:p>
    <w:p w14:paraId="7239CA5B" w14:textId="77777777" w:rsidR="00265307" w:rsidRPr="00B4484B" w:rsidRDefault="00265307" w:rsidP="00265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sz w:val="20"/>
          <w:szCs w:val="20"/>
        </w:rPr>
      </w:pPr>
    </w:p>
    <w:p w14:paraId="4502ED14" w14:textId="13CAA8FD" w:rsidR="005F346A" w:rsidRPr="005F346A" w:rsidRDefault="005F346A" w:rsidP="005F346A">
      <w:pPr>
        <w:keepNext/>
        <w:keepLines/>
        <w:tabs>
          <w:tab w:val="left" w:pos="426"/>
        </w:tabs>
        <w:jc w:val="both"/>
        <w:rPr>
          <w:rFonts w:cs="Tahoma"/>
          <w:noProof/>
          <w:sz w:val="20"/>
          <w:szCs w:val="20"/>
        </w:rPr>
      </w:pPr>
      <w:r w:rsidRPr="005F346A">
        <w:rPr>
          <w:rFonts w:cs="Tahoma"/>
          <w:sz w:val="20"/>
          <w:szCs w:val="20"/>
        </w:rPr>
        <w:t xml:space="preserve">Prodajalec zagotavlja kupcu </w:t>
      </w:r>
      <w:r w:rsidRPr="00B4484B">
        <w:rPr>
          <w:rFonts w:cs="Tahoma"/>
          <w:sz w:val="20"/>
          <w:szCs w:val="20"/>
        </w:rPr>
        <w:t xml:space="preserve">za dobavljeno blago </w:t>
      </w:r>
      <w:r w:rsidRPr="005F346A">
        <w:rPr>
          <w:rFonts w:cs="Tahoma"/>
          <w:sz w:val="20"/>
          <w:szCs w:val="20"/>
        </w:rPr>
        <w:t>___ mesečno splošno garancijsko dobo</w:t>
      </w:r>
      <w:r w:rsidRPr="00B4484B">
        <w:rPr>
          <w:rFonts w:cs="Tahoma"/>
          <w:sz w:val="20"/>
          <w:szCs w:val="20"/>
        </w:rPr>
        <w:t>.</w:t>
      </w:r>
      <w:r w:rsidRPr="005F346A">
        <w:rPr>
          <w:rFonts w:cs="Tahoma"/>
          <w:sz w:val="20"/>
          <w:szCs w:val="20"/>
        </w:rPr>
        <w:t xml:space="preserve"> </w:t>
      </w:r>
      <w:r w:rsidRPr="005F346A">
        <w:rPr>
          <w:rFonts w:cs="Tahoma"/>
          <w:noProof/>
          <w:sz w:val="20"/>
          <w:szCs w:val="20"/>
        </w:rPr>
        <w:t xml:space="preserve">Prodajalec zagotavlja kupcu tudi vso ostalo garancijo, v skladu s splošnimi garancijskimi predpisi proizvajalca dobavljenega </w:t>
      </w:r>
      <w:r w:rsidR="0092565C">
        <w:rPr>
          <w:rFonts w:cs="Tahoma"/>
          <w:noProof/>
          <w:sz w:val="20"/>
          <w:szCs w:val="20"/>
        </w:rPr>
        <w:t>čistilnega stroja</w:t>
      </w:r>
      <w:r w:rsidRPr="005F346A">
        <w:rPr>
          <w:rFonts w:cs="Tahoma"/>
          <w:noProof/>
          <w:sz w:val="20"/>
          <w:szCs w:val="20"/>
        </w:rPr>
        <w:t>.</w:t>
      </w:r>
      <w:r w:rsidRPr="005F346A">
        <w:rPr>
          <w:rFonts w:cs="Tahoma"/>
          <w:sz w:val="20"/>
          <w:szCs w:val="20"/>
        </w:rPr>
        <w:t xml:space="preserve"> Prodajalec se obveže, da bo na  zahtevo kupca na lastne stroške odpravil vse pomanjkljivosti v garancijski dobi.</w:t>
      </w:r>
    </w:p>
    <w:p w14:paraId="1C4DF435" w14:textId="77777777" w:rsidR="005F346A" w:rsidRPr="005F346A" w:rsidRDefault="005F346A" w:rsidP="005F346A">
      <w:pPr>
        <w:keepNext/>
        <w:keepLines/>
        <w:jc w:val="both"/>
        <w:rPr>
          <w:rFonts w:cs="Tahoma"/>
          <w:sz w:val="20"/>
          <w:szCs w:val="20"/>
        </w:rPr>
      </w:pPr>
    </w:p>
    <w:p w14:paraId="759E43DB" w14:textId="23B88593" w:rsidR="005F346A" w:rsidRPr="005F346A" w:rsidRDefault="005F346A" w:rsidP="005F346A">
      <w:pPr>
        <w:keepNext/>
        <w:keepLines/>
        <w:tabs>
          <w:tab w:val="left" w:pos="426"/>
        </w:tabs>
        <w:jc w:val="both"/>
        <w:rPr>
          <w:rFonts w:cs="Tahoma"/>
          <w:noProof/>
          <w:sz w:val="20"/>
          <w:szCs w:val="20"/>
        </w:rPr>
      </w:pPr>
      <w:r w:rsidRPr="005F346A">
        <w:rPr>
          <w:rFonts w:cs="Tahoma"/>
          <w:noProof/>
          <w:sz w:val="20"/>
          <w:szCs w:val="20"/>
        </w:rPr>
        <w:t>Prodajalec v času garancijske dobe iz prejšnjega odstavka zagotavlja kupcu 24-urno brezplačno asistenco</w:t>
      </w:r>
      <w:r w:rsidRPr="00B4484B">
        <w:rPr>
          <w:rFonts w:cs="Tahoma"/>
          <w:noProof/>
          <w:sz w:val="20"/>
          <w:szCs w:val="20"/>
        </w:rPr>
        <w:t>.</w:t>
      </w:r>
      <w:r w:rsidRPr="005F346A">
        <w:rPr>
          <w:rFonts w:cs="Tahoma"/>
          <w:noProof/>
          <w:sz w:val="20"/>
          <w:szCs w:val="20"/>
        </w:rPr>
        <w:t xml:space="preserve"> Prodajalec v času okvare in popravila </w:t>
      </w:r>
      <w:r w:rsidRPr="00B4484B">
        <w:rPr>
          <w:rFonts w:cs="Tahoma"/>
          <w:noProof/>
          <w:sz w:val="20"/>
          <w:szCs w:val="20"/>
        </w:rPr>
        <w:t>čistilnega stroja</w:t>
      </w:r>
      <w:r w:rsidRPr="005F346A">
        <w:rPr>
          <w:rFonts w:cs="Tahoma"/>
          <w:noProof/>
          <w:sz w:val="20"/>
          <w:szCs w:val="20"/>
        </w:rPr>
        <w:t xml:space="preserve"> v garancijski dobi kupcu zagotavlja brezplačno uporabo nadomestnega </w:t>
      </w:r>
      <w:r w:rsidRPr="00B4484B">
        <w:rPr>
          <w:rFonts w:cs="Tahoma"/>
          <w:noProof/>
          <w:sz w:val="20"/>
          <w:szCs w:val="20"/>
        </w:rPr>
        <w:t>čistilnega stroja</w:t>
      </w:r>
      <w:r w:rsidRPr="005F346A">
        <w:rPr>
          <w:rFonts w:cs="Tahoma"/>
          <w:noProof/>
          <w:sz w:val="20"/>
          <w:szCs w:val="20"/>
        </w:rPr>
        <w:t xml:space="preserve">. </w:t>
      </w:r>
    </w:p>
    <w:p w14:paraId="539E2803" w14:textId="77777777" w:rsidR="005F346A" w:rsidRPr="005F346A" w:rsidRDefault="005F346A" w:rsidP="005F346A">
      <w:pPr>
        <w:keepNext/>
        <w:keepLines/>
        <w:jc w:val="both"/>
        <w:rPr>
          <w:rFonts w:cs="Tahoma"/>
          <w:sz w:val="20"/>
          <w:szCs w:val="20"/>
        </w:rPr>
      </w:pPr>
    </w:p>
    <w:p w14:paraId="7571D3E0" w14:textId="1D228820" w:rsidR="005F346A" w:rsidRPr="005F346A" w:rsidRDefault="005F346A" w:rsidP="005F346A">
      <w:pPr>
        <w:keepNext/>
        <w:keepLines/>
        <w:jc w:val="both"/>
        <w:rPr>
          <w:rFonts w:cs="Tahoma"/>
          <w:sz w:val="20"/>
          <w:szCs w:val="20"/>
        </w:rPr>
      </w:pPr>
      <w:r w:rsidRPr="005F346A">
        <w:rPr>
          <w:rFonts w:cs="Tahoma"/>
          <w:sz w:val="20"/>
          <w:szCs w:val="20"/>
        </w:rPr>
        <w:t xml:space="preserve">Garancijska doba za </w:t>
      </w:r>
      <w:r w:rsidR="00422D51" w:rsidRPr="00B4484B">
        <w:rPr>
          <w:rFonts w:cs="Tahoma"/>
          <w:sz w:val="20"/>
          <w:szCs w:val="20"/>
        </w:rPr>
        <w:t>dobavljen čistilni stroj</w:t>
      </w:r>
      <w:r w:rsidRPr="005F346A">
        <w:rPr>
          <w:rFonts w:cs="Tahoma"/>
          <w:sz w:val="20"/>
          <w:szCs w:val="20"/>
        </w:rPr>
        <w:t xml:space="preserve"> teče od podpisa </w:t>
      </w:r>
      <w:r w:rsidRPr="00B4484B">
        <w:rPr>
          <w:rFonts w:cs="Tahoma"/>
          <w:sz w:val="20"/>
          <w:szCs w:val="20"/>
        </w:rPr>
        <w:t>prevzemnega</w:t>
      </w:r>
      <w:r w:rsidRPr="005F346A">
        <w:rPr>
          <w:rFonts w:cs="Tahoma"/>
          <w:sz w:val="20"/>
          <w:szCs w:val="20"/>
        </w:rPr>
        <w:t xml:space="preserve"> zapisnika/dobavnice s strani prodajalca in kupca. </w:t>
      </w:r>
    </w:p>
    <w:p w14:paraId="2ADA41F2" w14:textId="77777777" w:rsidR="005F346A" w:rsidRPr="005F346A" w:rsidRDefault="005F346A" w:rsidP="005F346A">
      <w:pPr>
        <w:keepNext/>
        <w:keepLines/>
        <w:jc w:val="both"/>
        <w:rPr>
          <w:rFonts w:cs="Tahoma"/>
          <w:sz w:val="20"/>
          <w:szCs w:val="20"/>
        </w:rPr>
      </w:pPr>
    </w:p>
    <w:p w14:paraId="1220A746" w14:textId="035F5132" w:rsidR="005F346A" w:rsidRPr="005F346A" w:rsidRDefault="005F346A" w:rsidP="005F346A">
      <w:pPr>
        <w:keepNext/>
        <w:keepLines/>
        <w:jc w:val="both"/>
        <w:rPr>
          <w:rFonts w:cs="Tahoma"/>
          <w:sz w:val="20"/>
          <w:szCs w:val="20"/>
        </w:rPr>
      </w:pPr>
      <w:r w:rsidRPr="005F346A">
        <w:rPr>
          <w:rFonts w:cs="Tahoma"/>
          <w:color w:val="000000"/>
          <w:sz w:val="20"/>
          <w:szCs w:val="20"/>
        </w:rPr>
        <w:t xml:space="preserve">Prodajalec se obvezuje v garancijski dobi iz prvega odstavka tega člena te pogodbe, na svoje stroške odpraviti vse napake in okvare na </w:t>
      </w:r>
      <w:r w:rsidR="00422D51" w:rsidRPr="00B4484B">
        <w:rPr>
          <w:rFonts w:cs="Tahoma"/>
          <w:color w:val="000000"/>
          <w:sz w:val="20"/>
          <w:szCs w:val="20"/>
        </w:rPr>
        <w:t>čistilnem stroju</w:t>
      </w:r>
      <w:r w:rsidRPr="005F346A">
        <w:rPr>
          <w:rFonts w:cs="Tahoma"/>
          <w:color w:val="000000"/>
          <w:sz w:val="20"/>
          <w:szCs w:val="20"/>
        </w:rPr>
        <w:t xml:space="preserve"> v primernem roku, ki ga kupec določi glede na naravo napake ali okvare in ne sme biti daljši od desetih (10) delovnih dni od dneva, ko kupec obvesti prodajalca o ugotovljeni napaki ali okvari in ga pozove k odpravi napak ali okvar. Če prodajalec v garancijski dobi v določenem primernem roku ne odpravi napake ali okvare </w:t>
      </w:r>
      <w:r w:rsidR="00445DAC">
        <w:rPr>
          <w:rFonts w:cs="Tahoma"/>
          <w:color w:val="000000"/>
          <w:sz w:val="20"/>
          <w:szCs w:val="20"/>
        </w:rPr>
        <w:t>čistilnega stroja</w:t>
      </w:r>
      <w:r w:rsidRPr="005F346A">
        <w:rPr>
          <w:rFonts w:cs="Tahoma"/>
          <w:color w:val="000000"/>
          <w:sz w:val="20"/>
          <w:szCs w:val="20"/>
        </w:rPr>
        <w:t xml:space="preserve">, lahko kupec zahteva, da mu namesto tega </w:t>
      </w:r>
      <w:r w:rsidR="00445DAC">
        <w:rPr>
          <w:rFonts w:cs="Tahoma"/>
          <w:color w:val="000000"/>
          <w:sz w:val="20"/>
          <w:szCs w:val="20"/>
        </w:rPr>
        <w:t>čistilnega stroja prodajalec v istem roku</w:t>
      </w:r>
      <w:r w:rsidR="00445DAC" w:rsidRPr="005F346A">
        <w:rPr>
          <w:rFonts w:cs="Tahoma"/>
          <w:color w:val="000000"/>
          <w:sz w:val="20"/>
          <w:szCs w:val="20"/>
        </w:rPr>
        <w:t xml:space="preserve"> </w:t>
      </w:r>
      <w:r w:rsidRPr="005F346A">
        <w:rPr>
          <w:rFonts w:cs="Tahoma"/>
          <w:color w:val="000000"/>
          <w:sz w:val="20"/>
          <w:szCs w:val="20"/>
        </w:rPr>
        <w:t xml:space="preserve">izroči </w:t>
      </w:r>
      <w:r w:rsidR="00422D51" w:rsidRPr="00B4484B">
        <w:rPr>
          <w:rFonts w:cs="Tahoma"/>
          <w:color w:val="000000"/>
          <w:sz w:val="20"/>
          <w:szCs w:val="20"/>
        </w:rPr>
        <w:t>nov čistilni stroj</w:t>
      </w:r>
      <w:r w:rsidRPr="005F346A">
        <w:rPr>
          <w:rFonts w:cs="Tahoma"/>
          <w:color w:val="000000"/>
          <w:sz w:val="20"/>
          <w:szCs w:val="20"/>
        </w:rPr>
        <w:t xml:space="preserve"> z enakimi tehničnimi lastnostmi, ki deluje</w:t>
      </w:r>
      <w:r w:rsidR="00422D51" w:rsidRPr="00B4484B">
        <w:rPr>
          <w:rFonts w:cs="Tahoma"/>
          <w:color w:val="000000"/>
          <w:sz w:val="20"/>
          <w:szCs w:val="20"/>
        </w:rPr>
        <w:t xml:space="preserve"> brezhibno</w:t>
      </w:r>
      <w:r w:rsidRPr="005F346A">
        <w:rPr>
          <w:rFonts w:cs="Tahoma"/>
          <w:color w:val="000000"/>
          <w:sz w:val="20"/>
          <w:szCs w:val="20"/>
        </w:rPr>
        <w:t>.</w:t>
      </w:r>
      <w:r w:rsidR="00422D51" w:rsidRPr="00B4484B">
        <w:rPr>
          <w:rFonts w:cs="Tahoma"/>
          <w:color w:val="000000"/>
          <w:sz w:val="20"/>
          <w:szCs w:val="20"/>
        </w:rPr>
        <w:t xml:space="preserve"> V kolikor</w:t>
      </w:r>
      <w:r w:rsidRPr="005F346A">
        <w:rPr>
          <w:rFonts w:cs="Tahoma"/>
          <w:color w:val="000000"/>
          <w:sz w:val="20"/>
          <w:szCs w:val="20"/>
        </w:rPr>
        <w:t xml:space="preserve"> prodajalec v določenem primernem roku napake ne odpravi ali kupcu ne izroči novega </w:t>
      </w:r>
      <w:r w:rsidR="00422D51" w:rsidRPr="00B4484B">
        <w:rPr>
          <w:rFonts w:cs="Tahoma"/>
          <w:color w:val="000000"/>
          <w:sz w:val="20"/>
          <w:szCs w:val="20"/>
        </w:rPr>
        <w:t>čistilnega stroja</w:t>
      </w:r>
      <w:r w:rsidRPr="005F346A">
        <w:rPr>
          <w:rFonts w:cs="Tahoma"/>
          <w:color w:val="000000"/>
          <w:sz w:val="20"/>
          <w:szCs w:val="20"/>
        </w:rPr>
        <w:t xml:space="preserve"> z enakimi tehničnimi lastnostmi, ki deluje</w:t>
      </w:r>
      <w:r w:rsidR="00422D51" w:rsidRPr="00B4484B">
        <w:rPr>
          <w:rFonts w:cs="Tahoma"/>
          <w:color w:val="000000"/>
          <w:sz w:val="20"/>
          <w:szCs w:val="20"/>
        </w:rPr>
        <w:t xml:space="preserve"> brezhibno</w:t>
      </w:r>
      <w:r w:rsidRPr="005F346A">
        <w:rPr>
          <w:rFonts w:cs="Tahoma"/>
          <w:color w:val="000000"/>
          <w:sz w:val="20"/>
          <w:szCs w:val="20"/>
        </w:rPr>
        <w:t xml:space="preserve">, lahko kupec </w:t>
      </w:r>
      <w:r w:rsidR="00445DAC">
        <w:rPr>
          <w:rFonts w:cs="Tahoma"/>
          <w:color w:val="000000"/>
          <w:sz w:val="20"/>
          <w:szCs w:val="20"/>
        </w:rPr>
        <w:t xml:space="preserve">odstopi od pogodbe in </w:t>
      </w:r>
      <w:r w:rsidRPr="005F346A">
        <w:rPr>
          <w:rFonts w:cs="Tahoma"/>
          <w:color w:val="000000"/>
          <w:sz w:val="20"/>
          <w:szCs w:val="20"/>
        </w:rPr>
        <w:t>zahteva vračilo celotne kupnine</w:t>
      </w:r>
      <w:r w:rsidR="00422D51" w:rsidRPr="00B4484B">
        <w:rPr>
          <w:rFonts w:cs="Tahoma"/>
          <w:color w:val="000000"/>
          <w:sz w:val="20"/>
          <w:szCs w:val="20"/>
        </w:rPr>
        <w:t>.</w:t>
      </w:r>
      <w:r w:rsidR="008C2060" w:rsidRPr="008C2060">
        <w:rPr>
          <w:rFonts w:cs="Tahoma"/>
          <w:sz w:val="20"/>
          <w:szCs w:val="20"/>
        </w:rPr>
        <w:t xml:space="preserve"> </w:t>
      </w:r>
      <w:r w:rsidR="008C2060">
        <w:rPr>
          <w:rFonts w:cs="Tahoma"/>
          <w:sz w:val="20"/>
          <w:szCs w:val="20"/>
        </w:rPr>
        <w:t xml:space="preserve">V tem primeru lahko prodajalec za poravnavo svojih stroškov, odškodnine zaradi zamude roka, kot je določena v naslednjem odstavku tega člena, kot tudi za povračilo dela kupnine </w:t>
      </w:r>
      <w:r w:rsidR="008C2060" w:rsidRPr="002100BB">
        <w:rPr>
          <w:rFonts w:cs="Tahoma"/>
          <w:sz w:val="20"/>
          <w:szCs w:val="20"/>
        </w:rPr>
        <w:t xml:space="preserve">unovči </w:t>
      </w:r>
      <w:r w:rsidR="008C2060">
        <w:rPr>
          <w:rFonts w:cs="Tahoma"/>
          <w:sz w:val="20"/>
          <w:szCs w:val="20"/>
        </w:rPr>
        <w:t xml:space="preserve">tudi </w:t>
      </w:r>
      <w:r w:rsidR="008C2060" w:rsidRPr="002100BB">
        <w:rPr>
          <w:rFonts w:cs="Tahoma"/>
          <w:sz w:val="20"/>
          <w:szCs w:val="20"/>
        </w:rPr>
        <w:t>finančno zavarovanje za odpravo napak v garancijski dobi</w:t>
      </w:r>
      <w:r w:rsidR="008C2060">
        <w:rPr>
          <w:rFonts w:cs="Tahoma"/>
          <w:sz w:val="20"/>
          <w:szCs w:val="20"/>
        </w:rPr>
        <w:t>.</w:t>
      </w:r>
    </w:p>
    <w:p w14:paraId="09BDF16A" w14:textId="4FD788D5" w:rsidR="005F346A" w:rsidRDefault="005F346A" w:rsidP="005F346A">
      <w:pPr>
        <w:keepNext/>
        <w:keepLines/>
        <w:jc w:val="both"/>
        <w:rPr>
          <w:rFonts w:cs="Tahoma"/>
          <w:sz w:val="20"/>
          <w:szCs w:val="20"/>
        </w:rPr>
      </w:pPr>
    </w:p>
    <w:p w14:paraId="1DE7D030" w14:textId="77C9DDD3" w:rsidR="00807BBD" w:rsidRPr="00514F18" w:rsidRDefault="00514F18" w:rsidP="00807BBD">
      <w:pPr>
        <w:keepNext/>
        <w:keepLines/>
        <w:jc w:val="both"/>
        <w:rPr>
          <w:rFonts w:cs="Tahoma"/>
          <w:sz w:val="20"/>
          <w:szCs w:val="20"/>
        </w:rPr>
      </w:pPr>
      <w:bookmarkStart w:id="19" w:name="_Hlk210386559"/>
      <w:r w:rsidRPr="00807BBD">
        <w:rPr>
          <w:rFonts w:cs="Tahoma"/>
          <w:sz w:val="20"/>
          <w:szCs w:val="20"/>
        </w:rPr>
        <w:t>Prodajalec se obvezuje</w:t>
      </w:r>
      <w:r w:rsidR="0055584B" w:rsidRPr="00807BBD">
        <w:rPr>
          <w:rFonts w:cs="Tahoma"/>
          <w:sz w:val="20"/>
          <w:szCs w:val="20"/>
        </w:rPr>
        <w:t xml:space="preserve"> </w:t>
      </w:r>
      <w:r w:rsidR="0055584B" w:rsidRPr="00514F18">
        <w:rPr>
          <w:rFonts w:cs="Tahoma"/>
          <w:sz w:val="20"/>
          <w:szCs w:val="20"/>
        </w:rPr>
        <w:t>odzvati na obvestilo</w:t>
      </w:r>
      <w:r w:rsidR="00807BBD" w:rsidRPr="00807BBD">
        <w:rPr>
          <w:rFonts w:cs="Tahoma"/>
          <w:sz w:val="20"/>
          <w:szCs w:val="20"/>
        </w:rPr>
        <w:t xml:space="preserve"> kupca </w:t>
      </w:r>
      <w:r w:rsidR="0055584B" w:rsidRPr="00514F18">
        <w:rPr>
          <w:rFonts w:cs="Tahoma"/>
          <w:sz w:val="20"/>
          <w:szCs w:val="20"/>
        </w:rPr>
        <w:t>o okvari/napaki stroja z odzivnim časom 24 ur od prejema obvestila o napaki/okvari.</w:t>
      </w:r>
      <w:r w:rsidR="0055584B" w:rsidRPr="00807BBD">
        <w:rPr>
          <w:rFonts w:cs="Tahoma"/>
          <w:sz w:val="20"/>
          <w:szCs w:val="20"/>
        </w:rPr>
        <w:t xml:space="preserve"> </w:t>
      </w:r>
      <w:r w:rsidR="00807BBD" w:rsidRPr="00807BBD">
        <w:rPr>
          <w:rFonts w:cs="Tahoma"/>
          <w:sz w:val="20"/>
          <w:szCs w:val="20"/>
        </w:rPr>
        <w:t>Prodajalec</w:t>
      </w:r>
      <w:r w:rsidR="0055584B" w:rsidRPr="00807BBD">
        <w:rPr>
          <w:rFonts w:cs="Tahoma"/>
          <w:sz w:val="20"/>
          <w:szCs w:val="20"/>
        </w:rPr>
        <w:t xml:space="preserve"> bo v navedenem roku oziroma v dogovorjenem odzivnem času, na lokaciji </w:t>
      </w:r>
      <w:r w:rsidR="00807BBD" w:rsidRPr="00807BBD">
        <w:rPr>
          <w:rFonts w:cs="Tahoma"/>
          <w:sz w:val="20"/>
          <w:szCs w:val="20"/>
        </w:rPr>
        <w:t>kupca</w:t>
      </w:r>
      <w:r w:rsidR="0055584B" w:rsidRPr="00807BBD">
        <w:rPr>
          <w:rFonts w:cs="Tahoma"/>
          <w:sz w:val="20"/>
          <w:szCs w:val="20"/>
        </w:rPr>
        <w:t>, pričel z odpravo okvare/napake na čistilnem stroju.</w:t>
      </w:r>
      <w:r w:rsidR="0055584B" w:rsidRPr="00514F18">
        <w:rPr>
          <w:rFonts w:cs="Tahoma"/>
          <w:sz w:val="20"/>
          <w:szCs w:val="20"/>
        </w:rPr>
        <w:t xml:space="preserve"> </w:t>
      </w:r>
      <w:r w:rsidR="00807BBD" w:rsidRPr="00807BBD">
        <w:rPr>
          <w:rFonts w:cs="Tahoma"/>
          <w:sz w:val="20"/>
          <w:szCs w:val="20"/>
        </w:rPr>
        <w:t xml:space="preserve">Prodajalec  lahko </w:t>
      </w:r>
      <w:r w:rsidR="00807BBD" w:rsidRPr="00514F18">
        <w:rPr>
          <w:rFonts w:cs="Tahoma"/>
          <w:sz w:val="20"/>
          <w:szCs w:val="20"/>
        </w:rPr>
        <w:t>odprav</w:t>
      </w:r>
      <w:r w:rsidR="00807BBD" w:rsidRPr="00807BBD">
        <w:rPr>
          <w:rFonts w:cs="Tahoma"/>
          <w:sz w:val="20"/>
          <w:szCs w:val="20"/>
        </w:rPr>
        <w:t>o</w:t>
      </w:r>
      <w:r w:rsidR="00807BBD" w:rsidRPr="00514F18">
        <w:rPr>
          <w:rFonts w:cs="Tahoma"/>
          <w:sz w:val="20"/>
          <w:szCs w:val="20"/>
        </w:rPr>
        <w:t xml:space="preserve"> okvare/napake opravi na lokaciji </w:t>
      </w:r>
      <w:r w:rsidR="00807BBD" w:rsidRPr="00807BBD">
        <w:rPr>
          <w:rFonts w:cs="Tahoma"/>
          <w:sz w:val="20"/>
          <w:szCs w:val="20"/>
        </w:rPr>
        <w:t xml:space="preserve">kupca </w:t>
      </w:r>
      <w:r w:rsidR="00807BBD" w:rsidRPr="00514F18">
        <w:rPr>
          <w:rFonts w:cs="Tahoma"/>
          <w:sz w:val="20"/>
          <w:szCs w:val="20"/>
        </w:rPr>
        <w:t xml:space="preserve">ali na lokaciji </w:t>
      </w:r>
      <w:r w:rsidR="00807BBD" w:rsidRPr="00807BBD">
        <w:rPr>
          <w:rFonts w:cs="Tahoma"/>
          <w:sz w:val="20"/>
          <w:szCs w:val="20"/>
        </w:rPr>
        <w:t>prodajalca</w:t>
      </w:r>
      <w:r w:rsidR="00807BBD" w:rsidRPr="00514F18">
        <w:rPr>
          <w:rFonts w:cs="Tahoma"/>
          <w:sz w:val="20"/>
          <w:szCs w:val="20"/>
        </w:rPr>
        <w:t xml:space="preserve">, pri čemer </w:t>
      </w:r>
      <w:r w:rsidR="00807BBD" w:rsidRPr="00807BBD">
        <w:rPr>
          <w:rFonts w:cs="Tahoma"/>
          <w:sz w:val="20"/>
          <w:szCs w:val="20"/>
        </w:rPr>
        <w:t>prodajalec</w:t>
      </w:r>
      <w:r w:rsidR="00807BBD" w:rsidRPr="00514F18">
        <w:rPr>
          <w:rFonts w:cs="Tahoma"/>
          <w:sz w:val="20"/>
          <w:szCs w:val="20"/>
        </w:rPr>
        <w:t xml:space="preserve"> nosi vse stroške, povezane s prevozom stroja na lokacijo </w:t>
      </w:r>
      <w:r w:rsidR="00807BBD" w:rsidRPr="00807BBD">
        <w:rPr>
          <w:rFonts w:cs="Tahoma"/>
          <w:sz w:val="20"/>
          <w:szCs w:val="20"/>
        </w:rPr>
        <w:t>prodajalca</w:t>
      </w:r>
      <w:r w:rsidR="00807BBD" w:rsidRPr="00514F18">
        <w:rPr>
          <w:rFonts w:cs="Tahoma"/>
          <w:sz w:val="20"/>
          <w:szCs w:val="20"/>
        </w:rPr>
        <w:t xml:space="preserve"> in nazaj </w:t>
      </w:r>
      <w:r w:rsidR="00807BBD" w:rsidRPr="00807BBD">
        <w:rPr>
          <w:rFonts w:cs="Tahoma"/>
          <w:sz w:val="20"/>
          <w:szCs w:val="20"/>
        </w:rPr>
        <w:t>(</w:t>
      </w:r>
      <w:r w:rsidR="00807BBD" w:rsidRPr="00514F18">
        <w:rPr>
          <w:rFonts w:cs="Tahoma"/>
          <w:sz w:val="20"/>
          <w:szCs w:val="20"/>
        </w:rPr>
        <w:t xml:space="preserve">na lokacijo </w:t>
      </w:r>
      <w:r w:rsidR="00807BBD" w:rsidRPr="00807BBD">
        <w:rPr>
          <w:rFonts w:cs="Tahoma"/>
          <w:sz w:val="20"/>
          <w:szCs w:val="20"/>
        </w:rPr>
        <w:t>kupca</w:t>
      </w:r>
      <w:r w:rsidR="00807BBD" w:rsidRPr="00514F18">
        <w:rPr>
          <w:rFonts w:cs="Tahoma"/>
          <w:sz w:val="20"/>
          <w:szCs w:val="20"/>
        </w:rPr>
        <w:t>) po izveden</w:t>
      </w:r>
      <w:r w:rsidR="00807BBD" w:rsidRPr="00807BBD">
        <w:rPr>
          <w:rFonts w:cs="Tahoma"/>
          <w:sz w:val="20"/>
          <w:szCs w:val="20"/>
        </w:rPr>
        <w:t>i</w:t>
      </w:r>
      <w:r w:rsidR="00807BBD" w:rsidRPr="00514F18">
        <w:rPr>
          <w:rFonts w:cs="Tahoma"/>
          <w:sz w:val="20"/>
          <w:szCs w:val="20"/>
        </w:rPr>
        <w:t xml:space="preserve"> odpravi napake/popravilu stroja.</w:t>
      </w:r>
      <w:r w:rsidR="00807BBD" w:rsidRPr="00807BBD">
        <w:rPr>
          <w:rFonts w:cs="Tahoma"/>
          <w:sz w:val="20"/>
          <w:szCs w:val="20"/>
        </w:rPr>
        <w:t xml:space="preserve"> </w:t>
      </w:r>
      <w:r w:rsidR="0055584B" w:rsidRPr="00807BBD">
        <w:rPr>
          <w:rFonts w:cs="Tahoma"/>
          <w:sz w:val="20"/>
          <w:szCs w:val="20"/>
        </w:rPr>
        <w:t>V kolikor</w:t>
      </w:r>
      <w:r w:rsidR="00807BBD" w:rsidRPr="00807BBD">
        <w:rPr>
          <w:rFonts w:cs="Tahoma"/>
          <w:sz w:val="20"/>
          <w:szCs w:val="20"/>
        </w:rPr>
        <w:t xml:space="preserve"> </w:t>
      </w:r>
      <w:r w:rsidR="0055584B" w:rsidRPr="00514F18">
        <w:rPr>
          <w:rFonts w:cs="Tahoma"/>
          <w:sz w:val="20"/>
          <w:szCs w:val="20"/>
        </w:rPr>
        <w:t>odprav</w:t>
      </w:r>
      <w:r w:rsidR="0055584B" w:rsidRPr="00807BBD">
        <w:rPr>
          <w:rFonts w:cs="Tahoma"/>
          <w:sz w:val="20"/>
          <w:szCs w:val="20"/>
        </w:rPr>
        <w:t>e</w:t>
      </w:r>
      <w:r w:rsidR="0055584B" w:rsidRPr="00514F18">
        <w:rPr>
          <w:rFonts w:cs="Tahoma"/>
          <w:sz w:val="20"/>
          <w:szCs w:val="20"/>
        </w:rPr>
        <w:t xml:space="preserve"> napake/popravilo stroja ne bo možno izvesti na lokaciji </w:t>
      </w:r>
      <w:r w:rsidR="00807BBD" w:rsidRPr="00807BBD">
        <w:rPr>
          <w:rFonts w:cs="Tahoma"/>
          <w:sz w:val="20"/>
          <w:szCs w:val="20"/>
        </w:rPr>
        <w:t>kupca</w:t>
      </w:r>
      <w:r w:rsidR="0055584B" w:rsidRPr="00514F18">
        <w:rPr>
          <w:rFonts w:cs="Tahoma"/>
          <w:sz w:val="20"/>
          <w:szCs w:val="20"/>
        </w:rPr>
        <w:t xml:space="preserve">, mora </w:t>
      </w:r>
      <w:r w:rsidR="0055584B" w:rsidRPr="00807BBD">
        <w:rPr>
          <w:rFonts w:cs="Tahoma"/>
          <w:sz w:val="20"/>
          <w:szCs w:val="20"/>
        </w:rPr>
        <w:t>prodajalec</w:t>
      </w:r>
      <w:r w:rsidR="0055584B" w:rsidRPr="00514F18">
        <w:rPr>
          <w:rFonts w:cs="Tahoma"/>
          <w:sz w:val="20"/>
          <w:szCs w:val="20"/>
        </w:rPr>
        <w:t xml:space="preserve"> na lastne stroške opraviti prevoz </w:t>
      </w:r>
      <w:r w:rsidR="0055584B" w:rsidRPr="00807BBD">
        <w:rPr>
          <w:rFonts w:cs="Tahoma"/>
          <w:sz w:val="20"/>
          <w:szCs w:val="20"/>
        </w:rPr>
        <w:t xml:space="preserve">čistilnega </w:t>
      </w:r>
      <w:r w:rsidR="0055584B" w:rsidRPr="00514F18">
        <w:rPr>
          <w:rFonts w:cs="Tahoma"/>
          <w:sz w:val="20"/>
          <w:szCs w:val="20"/>
        </w:rPr>
        <w:t>stroja</w:t>
      </w:r>
      <w:r w:rsidR="0055584B" w:rsidRPr="00807BBD">
        <w:rPr>
          <w:rFonts w:cs="Tahoma"/>
          <w:sz w:val="20"/>
          <w:szCs w:val="20"/>
        </w:rPr>
        <w:t xml:space="preserve"> </w:t>
      </w:r>
      <w:r w:rsidR="0055584B" w:rsidRPr="00514F18">
        <w:rPr>
          <w:rFonts w:cs="Tahoma"/>
          <w:sz w:val="20"/>
          <w:szCs w:val="20"/>
        </w:rPr>
        <w:t xml:space="preserve">do </w:t>
      </w:r>
      <w:r w:rsidR="0055584B" w:rsidRPr="00807BBD">
        <w:rPr>
          <w:rFonts w:cs="Tahoma"/>
          <w:sz w:val="20"/>
          <w:szCs w:val="20"/>
        </w:rPr>
        <w:t xml:space="preserve">ustrezno usposobljene </w:t>
      </w:r>
      <w:r w:rsidR="0055584B" w:rsidRPr="00514F18">
        <w:rPr>
          <w:rFonts w:cs="Tahoma"/>
          <w:sz w:val="20"/>
          <w:szCs w:val="20"/>
        </w:rPr>
        <w:t>servisne delavnice</w:t>
      </w:r>
      <w:r w:rsidR="00807BBD" w:rsidRPr="00807BBD">
        <w:rPr>
          <w:rFonts w:cs="Tahoma"/>
          <w:sz w:val="20"/>
          <w:szCs w:val="20"/>
        </w:rPr>
        <w:t>,</w:t>
      </w:r>
      <w:r w:rsidR="0055584B" w:rsidRPr="00514F18">
        <w:rPr>
          <w:rFonts w:cs="Tahoma"/>
          <w:sz w:val="20"/>
          <w:szCs w:val="20"/>
        </w:rPr>
        <w:t xml:space="preserve"> in po odpravljeni napaki/popravilu</w:t>
      </w:r>
      <w:r w:rsidR="00807BBD" w:rsidRPr="00807BBD">
        <w:rPr>
          <w:rFonts w:cs="Tahoma"/>
          <w:sz w:val="20"/>
          <w:szCs w:val="20"/>
        </w:rPr>
        <w:t>, opraviti prevoz čistilnega stroja</w:t>
      </w:r>
      <w:r w:rsidR="0055584B" w:rsidRPr="00514F18">
        <w:rPr>
          <w:rFonts w:cs="Tahoma"/>
          <w:sz w:val="20"/>
          <w:szCs w:val="20"/>
        </w:rPr>
        <w:t xml:space="preserve"> nazaj na </w:t>
      </w:r>
      <w:r w:rsidR="00807BBD" w:rsidRPr="00807BBD">
        <w:rPr>
          <w:rFonts w:cs="Tahoma"/>
          <w:sz w:val="20"/>
          <w:szCs w:val="20"/>
        </w:rPr>
        <w:t xml:space="preserve">lokacijo kupca. </w:t>
      </w:r>
      <w:r w:rsidR="0055584B" w:rsidRPr="00514F18">
        <w:rPr>
          <w:rFonts w:cs="Tahoma"/>
          <w:sz w:val="20"/>
          <w:szCs w:val="20"/>
        </w:rPr>
        <w:t xml:space="preserve">V kolikor </w:t>
      </w:r>
      <w:r w:rsidR="0055584B" w:rsidRPr="00807BBD">
        <w:rPr>
          <w:rFonts w:cs="Tahoma"/>
          <w:sz w:val="20"/>
          <w:szCs w:val="20"/>
        </w:rPr>
        <w:t>okvare/</w:t>
      </w:r>
      <w:r w:rsidR="0055584B" w:rsidRPr="00514F18">
        <w:rPr>
          <w:rFonts w:cs="Tahoma"/>
          <w:sz w:val="20"/>
          <w:szCs w:val="20"/>
        </w:rPr>
        <w:t xml:space="preserve">napake ni mogoče odpraviti na lokaciji </w:t>
      </w:r>
      <w:r w:rsidR="00807BBD" w:rsidRPr="00807BBD">
        <w:rPr>
          <w:rFonts w:cs="Tahoma"/>
          <w:sz w:val="20"/>
          <w:szCs w:val="20"/>
        </w:rPr>
        <w:t>kupca</w:t>
      </w:r>
      <w:r w:rsidR="0055584B" w:rsidRPr="00514F18">
        <w:rPr>
          <w:rFonts w:cs="Tahoma"/>
          <w:sz w:val="20"/>
          <w:szCs w:val="20"/>
        </w:rPr>
        <w:t>,</w:t>
      </w:r>
      <w:r w:rsidR="0055584B" w:rsidRPr="00807BBD">
        <w:rPr>
          <w:rFonts w:cs="Tahoma"/>
          <w:sz w:val="20"/>
          <w:szCs w:val="20"/>
        </w:rPr>
        <w:t xml:space="preserve"> prodajalec</w:t>
      </w:r>
      <w:r w:rsidR="0055584B" w:rsidRPr="00514F18">
        <w:rPr>
          <w:rFonts w:cs="Tahoma"/>
          <w:sz w:val="20"/>
          <w:szCs w:val="20"/>
        </w:rPr>
        <w:t xml:space="preserve"> zagotovi nadomestni </w:t>
      </w:r>
      <w:r w:rsidR="00807BBD" w:rsidRPr="00807BBD">
        <w:rPr>
          <w:rFonts w:cs="Tahoma"/>
          <w:sz w:val="20"/>
          <w:szCs w:val="20"/>
        </w:rPr>
        <w:t xml:space="preserve">čistilni </w:t>
      </w:r>
      <w:r w:rsidR="0055584B" w:rsidRPr="00514F18">
        <w:rPr>
          <w:rFonts w:cs="Tahoma"/>
          <w:sz w:val="20"/>
          <w:szCs w:val="20"/>
        </w:rPr>
        <w:t>stroj za čas odprave napake/popravila stroja.</w:t>
      </w:r>
      <w:r w:rsidR="00807BBD" w:rsidRPr="00807BBD">
        <w:rPr>
          <w:rFonts w:cs="Tahoma"/>
          <w:sz w:val="20"/>
          <w:szCs w:val="20"/>
        </w:rPr>
        <w:t xml:space="preserve"> </w:t>
      </w:r>
    </w:p>
    <w:bookmarkEnd w:id="19"/>
    <w:p w14:paraId="1FAC94D7" w14:textId="3AD6C6A9" w:rsidR="00807BBD" w:rsidRDefault="00807BBD" w:rsidP="005F346A">
      <w:pPr>
        <w:keepNext/>
        <w:keepLines/>
        <w:jc w:val="both"/>
        <w:rPr>
          <w:rFonts w:cs="Tahoma"/>
          <w:sz w:val="20"/>
          <w:szCs w:val="20"/>
        </w:rPr>
      </w:pPr>
    </w:p>
    <w:p w14:paraId="5C9010F8" w14:textId="77777777" w:rsidR="00807BBD" w:rsidRDefault="00807BBD" w:rsidP="005F346A">
      <w:pPr>
        <w:keepNext/>
        <w:keepLines/>
        <w:jc w:val="both"/>
        <w:rPr>
          <w:rFonts w:cs="Tahoma"/>
          <w:sz w:val="20"/>
          <w:szCs w:val="20"/>
        </w:rPr>
      </w:pPr>
    </w:p>
    <w:p w14:paraId="15E825DA" w14:textId="77777777" w:rsidR="0055584B" w:rsidRDefault="0055584B" w:rsidP="005F346A">
      <w:pPr>
        <w:keepNext/>
        <w:keepLines/>
        <w:jc w:val="both"/>
        <w:rPr>
          <w:rFonts w:cs="Tahoma"/>
          <w:sz w:val="20"/>
          <w:szCs w:val="20"/>
        </w:rPr>
      </w:pPr>
    </w:p>
    <w:p w14:paraId="08FA5A2D" w14:textId="0762306A" w:rsidR="00514F18" w:rsidRDefault="00514F18" w:rsidP="005F346A">
      <w:pPr>
        <w:keepNext/>
        <w:keepLines/>
        <w:jc w:val="both"/>
        <w:rPr>
          <w:rFonts w:cs="Tahoma"/>
          <w:sz w:val="20"/>
          <w:szCs w:val="20"/>
        </w:rPr>
      </w:pPr>
    </w:p>
    <w:p w14:paraId="5CE81199" w14:textId="4DF7F22C" w:rsidR="00514F18" w:rsidRDefault="00514F18" w:rsidP="005F346A">
      <w:pPr>
        <w:keepNext/>
        <w:keepLines/>
        <w:jc w:val="both"/>
        <w:rPr>
          <w:rFonts w:cs="Tahoma"/>
          <w:sz w:val="20"/>
          <w:szCs w:val="20"/>
        </w:rPr>
      </w:pPr>
    </w:p>
    <w:p w14:paraId="3C1268C9" w14:textId="294AC8F4" w:rsidR="00514F18" w:rsidRDefault="00514F18" w:rsidP="005F346A">
      <w:pPr>
        <w:keepNext/>
        <w:keepLines/>
        <w:jc w:val="both"/>
        <w:rPr>
          <w:rFonts w:cs="Tahoma"/>
          <w:sz w:val="20"/>
          <w:szCs w:val="20"/>
        </w:rPr>
      </w:pPr>
    </w:p>
    <w:p w14:paraId="350BFBA1" w14:textId="27C111CD" w:rsidR="00514F18" w:rsidRDefault="00514F18" w:rsidP="005F346A">
      <w:pPr>
        <w:keepNext/>
        <w:keepLines/>
        <w:jc w:val="both"/>
        <w:rPr>
          <w:rFonts w:cs="Tahoma"/>
          <w:sz w:val="20"/>
          <w:szCs w:val="20"/>
        </w:rPr>
      </w:pPr>
    </w:p>
    <w:p w14:paraId="34D4B5CC" w14:textId="77777777" w:rsidR="00514F18" w:rsidRPr="005F346A" w:rsidRDefault="00514F18" w:rsidP="005F346A">
      <w:pPr>
        <w:keepNext/>
        <w:keepLines/>
        <w:jc w:val="both"/>
        <w:rPr>
          <w:rFonts w:cs="Tahoma"/>
          <w:sz w:val="20"/>
          <w:szCs w:val="20"/>
        </w:rPr>
      </w:pPr>
    </w:p>
    <w:p w14:paraId="776C2D9A" w14:textId="2AE8698A" w:rsidR="00265307" w:rsidRPr="00B4484B" w:rsidRDefault="005F346A" w:rsidP="00265307">
      <w:pPr>
        <w:keepNext/>
        <w:keepLines/>
        <w:jc w:val="both"/>
        <w:rPr>
          <w:rFonts w:cs="Tahoma"/>
          <w:sz w:val="20"/>
          <w:szCs w:val="20"/>
        </w:rPr>
      </w:pPr>
      <w:r w:rsidRPr="005F346A">
        <w:rPr>
          <w:rFonts w:cs="Tahoma"/>
          <w:color w:val="000000"/>
          <w:sz w:val="20"/>
          <w:szCs w:val="20"/>
        </w:rPr>
        <w:lastRenderedPageBreak/>
        <w:t xml:space="preserve">Kupec bo prodajalcu obračunal odškodnino v višini </w:t>
      </w:r>
      <w:r w:rsidR="00422D51" w:rsidRPr="00B4484B">
        <w:rPr>
          <w:rFonts w:cs="Tahoma"/>
          <w:color w:val="000000"/>
          <w:sz w:val="20"/>
          <w:szCs w:val="20"/>
        </w:rPr>
        <w:t>1</w:t>
      </w:r>
      <w:r w:rsidRPr="005F346A">
        <w:rPr>
          <w:rFonts w:cs="Tahoma"/>
          <w:color w:val="000000"/>
          <w:sz w:val="20"/>
          <w:szCs w:val="20"/>
        </w:rPr>
        <w:t xml:space="preserve">00,00 EUR za vsak dan, ko </w:t>
      </w:r>
      <w:r w:rsidR="00422D51" w:rsidRPr="00B4484B">
        <w:rPr>
          <w:rFonts w:cs="Tahoma"/>
          <w:color w:val="000000"/>
          <w:sz w:val="20"/>
          <w:szCs w:val="20"/>
        </w:rPr>
        <w:t>čistilnega stroja</w:t>
      </w:r>
      <w:r w:rsidRPr="005F346A">
        <w:rPr>
          <w:rFonts w:cs="Tahoma"/>
          <w:color w:val="000000"/>
          <w:sz w:val="20"/>
          <w:szCs w:val="20"/>
        </w:rPr>
        <w:t xml:space="preserve"> ne bo možno uporabljati, šteto od vključno 11. (enajstega) delovnega dne dalje, ko kupec obvesti prodajalca o ugotovljeni napaki ali okvari in ga pozove k njeni odpravi.</w:t>
      </w:r>
      <w:r w:rsidRPr="005F346A" w:rsidDel="00655896">
        <w:rPr>
          <w:rFonts w:cs="Tahoma"/>
          <w:color w:val="000000"/>
          <w:sz w:val="20"/>
          <w:szCs w:val="20"/>
        </w:rPr>
        <w:t xml:space="preserve"> </w:t>
      </w:r>
    </w:p>
    <w:p w14:paraId="21748EEB" w14:textId="77777777" w:rsidR="00422D51" w:rsidRPr="00B4484B" w:rsidRDefault="00422D51" w:rsidP="00265307">
      <w:pPr>
        <w:keepNext/>
        <w:keepLines/>
        <w:jc w:val="both"/>
        <w:rPr>
          <w:rFonts w:cs="Tahoma"/>
          <w:sz w:val="20"/>
          <w:szCs w:val="20"/>
        </w:rPr>
      </w:pPr>
    </w:p>
    <w:p w14:paraId="0C1E5DCA" w14:textId="77777777" w:rsidR="00265307" w:rsidRPr="00B4484B" w:rsidRDefault="00265307" w:rsidP="00265307">
      <w:pPr>
        <w:keepNext/>
        <w:keepLines/>
        <w:numPr>
          <w:ilvl w:val="1"/>
          <w:numId w:val="13"/>
        </w:numPr>
        <w:tabs>
          <w:tab w:val="clear" w:pos="4613"/>
          <w:tab w:val="num" w:pos="4897"/>
        </w:tabs>
        <w:ind w:left="426" w:hanging="426"/>
        <w:jc w:val="center"/>
        <w:rPr>
          <w:rFonts w:cs="Tahoma"/>
          <w:sz w:val="20"/>
          <w:szCs w:val="20"/>
        </w:rPr>
      </w:pPr>
      <w:r w:rsidRPr="00B4484B">
        <w:rPr>
          <w:rFonts w:cs="Tahoma"/>
          <w:sz w:val="20"/>
          <w:szCs w:val="20"/>
        </w:rPr>
        <w:t>člen</w:t>
      </w:r>
    </w:p>
    <w:p w14:paraId="0400D724" w14:textId="58264126" w:rsidR="00265307" w:rsidRPr="00B4484B" w:rsidRDefault="00265307" w:rsidP="00265307">
      <w:pPr>
        <w:keepNext/>
        <w:keepLines/>
        <w:tabs>
          <w:tab w:val="left" w:pos="1418"/>
          <w:tab w:val="left" w:pos="1702"/>
        </w:tabs>
        <w:jc w:val="both"/>
        <w:rPr>
          <w:rFonts w:cs="Tahoma"/>
          <w:sz w:val="20"/>
          <w:szCs w:val="20"/>
        </w:rPr>
      </w:pPr>
    </w:p>
    <w:p w14:paraId="2C23F6DB" w14:textId="61258D78" w:rsidR="00A66304" w:rsidRPr="00422D51" w:rsidRDefault="00422D51" w:rsidP="00A66304">
      <w:pPr>
        <w:keepNext/>
        <w:keepLines/>
        <w:jc w:val="both"/>
        <w:rPr>
          <w:rFonts w:cs="Tahoma"/>
          <w:sz w:val="20"/>
          <w:szCs w:val="20"/>
        </w:rPr>
      </w:pPr>
      <w:bookmarkStart w:id="20" w:name="_Hlk210384517"/>
      <w:r w:rsidRPr="00422D51">
        <w:rPr>
          <w:rFonts w:cs="Tahoma"/>
          <w:sz w:val="20"/>
          <w:szCs w:val="20"/>
        </w:rPr>
        <w:t>Prodajalec zagotavlja kupcu, da</w:t>
      </w:r>
      <w:r w:rsidR="00A66304" w:rsidRPr="00B4484B">
        <w:rPr>
          <w:rFonts w:cs="Tahoma"/>
          <w:sz w:val="20"/>
          <w:szCs w:val="20"/>
        </w:rPr>
        <w:t xml:space="preserve"> je</w:t>
      </w:r>
      <w:r w:rsidRPr="00422D51">
        <w:rPr>
          <w:rFonts w:cs="Tahoma"/>
          <w:sz w:val="20"/>
          <w:szCs w:val="20"/>
        </w:rPr>
        <w:t xml:space="preserve"> </w:t>
      </w:r>
      <w:r w:rsidR="00A66304" w:rsidRPr="00B4484B">
        <w:rPr>
          <w:rFonts w:cs="Tahoma"/>
          <w:sz w:val="20"/>
          <w:szCs w:val="20"/>
        </w:rPr>
        <w:t xml:space="preserve">za dobavljen čistilni stroj, </w:t>
      </w:r>
      <w:r w:rsidR="00A66304" w:rsidRPr="00422D51">
        <w:rPr>
          <w:rFonts w:cs="Tahoma"/>
          <w:noProof/>
          <w:sz w:val="20"/>
          <w:szCs w:val="20"/>
        </w:rPr>
        <w:t>na območju</w:t>
      </w:r>
      <w:r w:rsidR="00A66304" w:rsidRPr="00B4484B">
        <w:rPr>
          <w:rFonts w:cs="Tahoma"/>
          <w:noProof/>
          <w:sz w:val="20"/>
          <w:szCs w:val="20"/>
        </w:rPr>
        <w:t xml:space="preserve"> </w:t>
      </w:r>
      <w:r w:rsidR="00965782">
        <w:rPr>
          <w:rFonts w:cs="Tahoma"/>
          <w:noProof/>
          <w:sz w:val="20"/>
          <w:szCs w:val="20"/>
        </w:rPr>
        <w:t>Republike Slovenije</w:t>
      </w:r>
      <w:r w:rsidR="00A66304" w:rsidRPr="00B4484B">
        <w:rPr>
          <w:rFonts w:cs="Tahoma"/>
          <w:noProof/>
          <w:sz w:val="20"/>
          <w:szCs w:val="20"/>
        </w:rPr>
        <w:t xml:space="preserve">, na voljo </w:t>
      </w:r>
      <w:r w:rsidR="00A66304" w:rsidRPr="00422D51">
        <w:rPr>
          <w:rFonts w:cs="Tahoma"/>
          <w:noProof/>
          <w:sz w:val="20"/>
          <w:szCs w:val="20"/>
        </w:rPr>
        <w:t xml:space="preserve">najmanj 1 (en) </w:t>
      </w:r>
      <w:r w:rsidR="00965782">
        <w:rPr>
          <w:rFonts w:cs="Tahoma"/>
          <w:noProof/>
          <w:sz w:val="20"/>
          <w:szCs w:val="20"/>
        </w:rPr>
        <w:t>ustrezno usposobljen</w:t>
      </w:r>
      <w:r w:rsidR="00A66304" w:rsidRPr="00422D51">
        <w:rPr>
          <w:rFonts w:cs="Tahoma"/>
          <w:noProof/>
          <w:sz w:val="20"/>
          <w:szCs w:val="20"/>
        </w:rPr>
        <w:t xml:space="preserve"> servis</w:t>
      </w:r>
      <w:r w:rsidR="00A66304" w:rsidRPr="00B4484B">
        <w:rPr>
          <w:rFonts w:cs="Tahoma"/>
          <w:noProof/>
          <w:sz w:val="20"/>
          <w:szCs w:val="20"/>
        </w:rPr>
        <w:t>.</w:t>
      </w:r>
      <w:r w:rsidR="001C7242" w:rsidRPr="00B4484B">
        <w:rPr>
          <w:rFonts w:cs="Tahoma"/>
          <w:sz w:val="20"/>
          <w:szCs w:val="20"/>
        </w:rPr>
        <w:t xml:space="preserve"> </w:t>
      </w:r>
      <w:bookmarkEnd w:id="20"/>
      <w:r w:rsidR="00A66304" w:rsidRPr="00B4484B">
        <w:rPr>
          <w:rFonts w:cs="Tahoma"/>
          <w:noProof/>
          <w:sz w:val="20"/>
          <w:szCs w:val="20"/>
        </w:rPr>
        <w:t xml:space="preserve">Prodajalec </w:t>
      </w:r>
      <w:r w:rsidR="001C7242" w:rsidRPr="00B4484B">
        <w:rPr>
          <w:rFonts w:cs="Tahoma"/>
          <w:noProof/>
          <w:sz w:val="20"/>
          <w:szCs w:val="20"/>
        </w:rPr>
        <w:t>zagotavlja</w:t>
      </w:r>
      <w:r w:rsidR="00A66304" w:rsidRPr="00B4484B">
        <w:rPr>
          <w:rFonts w:cs="Tahoma"/>
          <w:noProof/>
          <w:sz w:val="20"/>
          <w:szCs w:val="20"/>
        </w:rPr>
        <w:t xml:space="preserve"> izvedbo servisnih storitev in dobavo nadomestnih delov ter potrošnega materiala v Republiki Sloveniji za obdobje desetih (10) let po prevzemu dobavljenega stroja</w:t>
      </w:r>
      <w:r w:rsidR="001C7242" w:rsidRPr="00B4484B">
        <w:rPr>
          <w:rFonts w:cs="Tahoma"/>
          <w:noProof/>
          <w:sz w:val="20"/>
          <w:szCs w:val="20"/>
        </w:rPr>
        <w:t>.</w:t>
      </w:r>
    </w:p>
    <w:p w14:paraId="15E80782" w14:textId="77777777" w:rsidR="007B3BA8" w:rsidRPr="00B4484B" w:rsidRDefault="007B3BA8" w:rsidP="00422D51">
      <w:pPr>
        <w:keepNext/>
        <w:keepLines/>
        <w:jc w:val="both"/>
        <w:rPr>
          <w:rFonts w:cs="Tahoma"/>
          <w:noProof/>
          <w:sz w:val="20"/>
          <w:szCs w:val="20"/>
        </w:rPr>
      </w:pPr>
    </w:p>
    <w:p w14:paraId="479E9DCA" w14:textId="17149B5B" w:rsidR="00E84C50" w:rsidRPr="00E84C50" w:rsidRDefault="00E84C50" w:rsidP="00E84C50">
      <w:pPr>
        <w:keepNext/>
        <w:keepLines/>
        <w:numPr>
          <w:ilvl w:val="0"/>
          <w:numId w:val="19"/>
        </w:numPr>
        <w:tabs>
          <w:tab w:val="left" w:pos="851"/>
          <w:tab w:val="left" w:pos="1702"/>
        </w:tabs>
        <w:ind w:hanging="1440"/>
        <w:jc w:val="both"/>
        <w:rPr>
          <w:rFonts w:cs="Tahoma"/>
          <w:b/>
          <w:sz w:val="20"/>
          <w:szCs w:val="20"/>
        </w:rPr>
      </w:pPr>
      <w:r w:rsidRPr="00E84C50">
        <w:rPr>
          <w:rFonts w:cs="Tahoma"/>
          <w:b/>
          <w:sz w:val="20"/>
          <w:szCs w:val="20"/>
        </w:rPr>
        <w:t>FINANČN</w:t>
      </w:r>
      <w:r w:rsidR="002100BB" w:rsidRPr="00B4484B">
        <w:rPr>
          <w:rFonts w:cs="Tahoma"/>
          <w:b/>
          <w:sz w:val="20"/>
          <w:szCs w:val="20"/>
        </w:rPr>
        <w:t>A</w:t>
      </w:r>
      <w:r w:rsidRPr="00E84C50">
        <w:rPr>
          <w:rFonts w:cs="Tahoma"/>
          <w:b/>
          <w:sz w:val="20"/>
          <w:szCs w:val="20"/>
        </w:rPr>
        <w:t xml:space="preserve"> ZAVAROVANJ</w:t>
      </w:r>
      <w:r w:rsidR="002100BB" w:rsidRPr="00B4484B">
        <w:rPr>
          <w:rFonts w:cs="Tahoma"/>
          <w:b/>
          <w:sz w:val="20"/>
          <w:szCs w:val="20"/>
        </w:rPr>
        <w:t>A</w:t>
      </w:r>
    </w:p>
    <w:p w14:paraId="2B182CF2" w14:textId="77777777" w:rsidR="00E84C50" w:rsidRPr="00E84C50" w:rsidRDefault="00E84C50" w:rsidP="00E84C50">
      <w:pPr>
        <w:keepNext/>
        <w:keepLines/>
        <w:tabs>
          <w:tab w:val="left" w:pos="851"/>
          <w:tab w:val="left" w:pos="1702"/>
        </w:tabs>
        <w:ind w:left="1440"/>
        <w:jc w:val="both"/>
        <w:rPr>
          <w:rFonts w:cs="Tahoma"/>
          <w:b/>
          <w:sz w:val="20"/>
          <w:szCs w:val="20"/>
        </w:rPr>
      </w:pPr>
    </w:p>
    <w:p w14:paraId="5980FC3B" w14:textId="77777777" w:rsidR="00E84C50" w:rsidRPr="00E84C50" w:rsidRDefault="00E84C50" w:rsidP="00E84C50">
      <w:pPr>
        <w:keepNext/>
        <w:keepLines/>
        <w:numPr>
          <w:ilvl w:val="1"/>
          <w:numId w:val="13"/>
        </w:numPr>
        <w:tabs>
          <w:tab w:val="clear" w:pos="4613"/>
          <w:tab w:val="num" w:pos="1440"/>
          <w:tab w:val="num" w:pos="4755"/>
        </w:tabs>
        <w:ind w:left="426" w:hanging="426"/>
        <w:jc w:val="center"/>
        <w:rPr>
          <w:rFonts w:cs="Tahoma"/>
          <w:sz w:val="20"/>
          <w:szCs w:val="20"/>
        </w:rPr>
      </w:pPr>
      <w:r w:rsidRPr="00E84C50">
        <w:rPr>
          <w:rFonts w:cs="Tahoma"/>
          <w:sz w:val="20"/>
          <w:szCs w:val="20"/>
        </w:rPr>
        <w:t>člen</w:t>
      </w:r>
    </w:p>
    <w:p w14:paraId="445945BD" w14:textId="77777777" w:rsidR="00E84C50" w:rsidRPr="00E84C50" w:rsidRDefault="00E84C50" w:rsidP="00E84C50">
      <w:pPr>
        <w:keepNext/>
        <w:keepLines/>
        <w:jc w:val="both"/>
        <w:rPr>
          <w:rFonts w:cs="Tahoma"/>
          <w:sz w:val="20"/>
          <w:szCs w:val="20"/>
        </w:rPr>
      </w:pPr>
    </w:p>
    <w:p w14:paraId="2471147B" w14:textId="18CB7968" w:rsidR="00E84C50" w:rsidRPr="00E84C50" w:rsidRDefault="00E84C50" w:rsidP="00E84C50">
      <w:pPr>
        <w:keepNext/>
        <w:keepLines/>
        <w:jc w:val="both"/>
        <w:rPr>
          <w:rFonts w:cs="Tahoma"/>
          <w:sz w:val="20"/>
          <w:szCs w:val="20"/>
        </w:rPr>
      </w:pPr>
      <w:r w:rsidRPr="00E84C50">
        <w:rPr>
          <w:rFonts w:cs="Tahoma"/>
          <w:sz w:val="20"/>
          <w:szCs w:val="20"/>
        </w:rPr>
        <w:t xml:space="preserve">Prodajalec se obveže, v roku petnajstih (15) dni od dneva sklenitve pogodbe, </w:t>
      </w:r>
      <w:r w:rsidR="002100BB" w:rsidRPr="00B4484B">
        <w:rPr>
          <w:rFonts w:cs="Tahoma"/>
          <w:sz w:val="20"/>
          <w:szCs w:val="20"/>
        </w:rPr>
        <w:t xml:space="preserve">kupcu </w:t>
      </w:r>
      <w:r w:rsidRPr="00E84C50">
        <w:rPr>
          <w:rFonts w:cs="Tahoma"/>
          <w:sz w:val="20"/>
          <w:szCs w:val="20"/>
        </w:rPr>
        <w:t>izročiti</w:t>
      </w:r>
      <w:r w:rsidR="002100BB" w:rsidRPr="00B4484B">
        <w:rPr>
          <w:rFonts w:cs="Tahoma"/>
          <w:sz w:val="20"/>
          <w:szCs w:val="20"/>
        </w:rPr>
        <w:t xml:space="preserve"> </w:t>
      </w:r>
      <w:r w:rsidRPr="00E84C50">
        <w:rPr>
          <w:rFonts w:cs="Tahoma"/>
          <w:sz w:val="20"/>
          <w:szCs w:val="20"/>
        </w:rPr>
        <w:t xml:space="preserve">finančno zavarovanje za dobro izvedbo pogodbenih obveznosti: bianko menico z menično izjavo za zavarovanje dobre izvedbe pogodbenih obveznosti (v nadaljevanju: finančno zavarovanje) v višini _____________ EUR (deset odstotkov (10 %) pogodbene vrednosti </w:t>
      </w:r>
      <w:r w:rsidRPr="00B4484B">
        <w:rPr>
          <w:rFonts w:cs="Tahoma"/>
          <w:sz w:val="20"/>
          <w:szCs w:val="20"/>
        </w:rPr>
        <w:t>brez</w:t>
      </w:r>
      <w:r w:rsidRPr="00E84C50">
        <w:rPr>
          <w:rFonts w:cs="Tahoma"/>
          <w:sz w:val="20"/>
          <w:szCs w:val="20"/>
        </w:rPr>
        <w:t xml:space="preserve"> DDV). Finančno zavarovanje mora biti unovčljivo še 30 (trideset) dni po preteku dogovorjenega roka dobave. </w:t>
      </w:r>
    </w:p>
    <w:p w14:paraId="212B84E2" w14:textId="77777777" w:rsidR="00E84C50" w:rsidRPr="00E84C50" w:rsidRDefault="00E84C50" w:rsidP="00E84C50">
      <w:pPr>
        <w:keepNext/>
        <w:keepLines/>
        <w:jc w:val="both"/>
        <w:rPr>
          <w:rFonts w:cs="Tahoma"/>
          <w:sz w:val="20"/>
          <w:szCs w:val="20"/>
        </w:rPr>
      </w:pPr>
    </w:p>
    <w:p w14:paraId="1D958F8C" w14:textId="59302EBE" w:rsidR="00E84C50" w:rsidRPr="00E84C50" w:rsidRDefault="00E84C50" w:rsidP="00E84C50">
      <w:pPr>
        <w:keepNext/>
        <w:keepLines/>
        <w:jc w:val="both"/>
        <w:rPr>
          <w:rFonts w:cs="Tahoma"/>
          <w:sz w:val="20"/>
          <w:szCs w:val="20"/>
        </w:rPr>
      </w:pPr>
      <w:r w:rsidRPr="00E84C50">
        <w:rPr>
          <w:rFonts w:cs="Tahoma"/>
          <w:sz w:val="20"/>
          <w:szCs w:val="20"/>
        </w:rPr>
        <w:t xml:space="preserve">Kupec bo pred unovčenjem finančnega zavarovanja </w:t>
      </w:r>
      <w:r w:rsidR="00EC7B9D" w:rsidRPr="00B4484B">
        <w:rPr>
          <w:rFonts w:cs="Tahoma"/>
          <w:sz w:val="20"/>
          <w:szCs w:val="20"/>
        </w:rPr>
        <w:t>prodajalca</w:t>
      </w:r>
      <w:r w:rsidRPr="00E84C50">
        <w:rPr>
          <w:rFonts w:cs="Tahoma"/>
          <w:sz w:val="20"/>
          <w:szCs w:val="20"/>
        </w:rPr>
        <w:t xml:space="preserve"> pisno pozval k izpolnjevanju pogodbenih obveznosti in mu določil rok za izpolnitev.</w:t>
      </w:r>
    </w:p>
    <w:p w14:paraId="0DB09F3E" w14:textId="77777777" w:rsidR="00E84C50" w:rsidRPr="00E84C50" w:rsidRDefault="00E84C50" w:rsidP="00E84C50">
      <w:pPr>
        <w:keepNext/>
        <w:keepLines/>
        <w:jc w:val="both"/>
        <w:rPr>
          <w:rFonts w:cs="Tahoma"/>
          <w:sz w:val="20"/>
          <w:szCs w:val="20"/>
        </w:rPr>
      </w:pPr>
    </w:p>
    <w:p w14:paraId="4BD9B589" w14:textId="77777777" w:rsidR="00E84C50" w:rsidRPr="00E84C50" w:rsidRDefault="00E84C50" w:rsidP="00E84C50">
      <w:pPr>
        <w:keepNext/>
        <w:keepLines/>
        <w:jc w:val="both"/>
        <w:rPr>
          <w:rFonts w:cs="Tahoma"/>
          <w:sz w:val="20"/>
          <w:szCs w:val="20"/>
        </w:rPr>
      </w:pPr>
      <w:r w:rsidRPr="00E84C50">
        <w:rPr>
          <w:rFonts w:cs="Tahoma"/>
          <w:sz w:val="20"/>
          <w:szCs w:val="20"/>
        </w:rPr>
        <w:t xml:space="preserve">Kupec je upravičen finančno zavarovanje unovčiti  ko prodajalec ne izpolni svojih pogodbenih obveznosti in sicer tudi v vrednosti, manjši od vrednosti celotnega finančnega zavarovanja. </w:t>
      </w:r>
    </w:p>
    <w:p w14:paraId="7A162275" w14:textId="77777777" w:rsidR="00E84C50" w:rsidRPr="00E84C50" w:rsidRDefault="00E84C50" w:rsidP="00E84C50">
      <w:pPr>
        <w:keepNext/>
        <w:keepLines/>
        <w:jc w:val="both"/>
        <w:rPr>
          <w:rFonts w:cs="Tahoma"/>
          <w:sz w:val="20"/>
          <w:szCs w:val="20"/>
        </w:rPr>
      </w:pPr>
    </w:p>
    <w:p w14:paraId="3E34CC9A" w14:textId="77777777" w:rsidR="00E84C50" w:rsidRPr="00E84C50" w:rsidRDefault="00E84C50" w:rsidP="00E84C50">
      <w:pPr>
        <w:keepNext/>
        <w:keepLines/>
        <w:jc w:val="both"/>
        <w:rPr>
          <w:rFonts w:cs="Tahoma"/>
          <w:sz w:val="20"/>
          <w:szCs w:val="20"/>
        </w:rPr>
      </w:pPr>
      <w:r w:rsidRPr="00E84C50">
        <w:rPr>
          <w:rFonts w:cs="Tahoma"/>
          <w:sz w:val="20"/>
          <w:szCs w:val="20"/>
        </w:rPr>
        <w:t>V primeru, da kupec delno unovči finančno zavarovanje, mora prodajalec nemudoma dostaviti novo finančno zavarovanje, v preostali višini in z veljavnostjo, kot je določeno v prvem odstavku tega člena.</w:t>
      </w:r>
    </w:p>
    <w:p w14:paraId="0A9A1195" w14:textId="77777777" w:rsidR="00E84C50" w:rsidRPr="00E84C50" w:rsidRDefault="00E84C50" w:rsidP="00E84C50">
      <w:pPr>
        <w:keepNext/>
        <w:keepLines/>
        <w:jc w:val="both"/>
        <w:rPr>
          <w:rFonts w:cs="Tahoma"/>
          <w:sz w:val="20"/>
          <w:szCs w:val="20"/>
        </w:rPr>
      </w:pPr>
    </w:p>
    <w:p w14:paraId="53A1283E" w14:textId="0BFB5F41" w:rsidR="00E84C50" w:rsidRPr="00E84C50" w:rsidRDefault="00E84C50" w:rsidP="00E84C50">
      <w:pPr>
        <w:keepNext/>
        <w:keepLines/>
        <w:tabs>
          <w:tab w:val="left" w:pos="567"/>
          <w:tab w:val="left" w:pos="1418"/>
          <w:tab w:val="left" w:pos="1702"/>
        </w:tabs>
        <w:jc w:val="both"/>
        <w:rPr>
          <w:rFonts w:cs="Tahoma"/>
          <w:sz w:val="20"/>
          <w:szCs w:val="20"/>
        </w:rPr>
      </w:pPr>
      <w:r w:rsidRPr="00E84C50">
        <w:rPr>
          <w:rFonts w:cs="Tahoma"/>
          <w:sz w:val="20"/>
          <w:szCs w:val="20"/>
        </w:rPr>
        <w:t>Predložitev finančnega zavarovanja je pogoj za veljavnost te pogodbe. V kolikor prodajalec ob sklenitvi te pogodbe</w:t>
      </w:r>
      <w:r w:rsidR="00EC7B9D" w:rsidRPr="00B4484B">
        <w:rPr>
          <w:rFonts w:cs="Tahoma"/>
          <w:sz w:val="20"/>
          <w:szCs w:val="20"/>
        </w:rPr>
        <w:t xml:space="preserve"> oziroma </w:t>
      </w:r>
      <w:r w:rsidR="00EC7B9D" w:rsidRPr="00E84C50">
        <w:rPr>
          <w:rFonts w:cs="Tahoma"/>
          <w:sz w:val="20"/>
          <w:szCs w:val="20"/>
        </w:rPr>
        <w:t>v roku petnajstih (15) dni od dneva sklenitve pogodbe</w:t>
      </w:r>
      <w:r w:rsidR="00EC7B9D" w:rsidRPr="00B4484B">
        <w:rPr>
          <w:rFonts w:cs="Tahoma"/>
          <w:sz w:val="20"/>
          <w:szCs w:val="20"/>
        </w:rPr>
        <w:t xml:space="preserve"> </w:t>
      </w:r>
      <w:r w:rsidRPr="00E84C50">
        <w:rPr>
          <w:rFonts w:cs="Tahoma"/>
          <w:sz w:val="20"/>
          <w:szCs w:val="20"/>
        </w:rPr>
        <w:t>, kupcu ne predloži finančnega zavarovanja</w:t>
      </w:r>
      <w:r w:rsidR="00EC7B9D" w:rsidRPr="00B4484B">
        <w:rPr>
          <w:rFonts w:cs="Tahoma"/>
          <w:sz w:val="20"/>
          <w:szCs w:val="20"/>
        </w:rPr>
        <w:t xml:space="preserve"> za dobro izvedbo pogodbenih obveznosti</w:t>
      </w:r>
      <w:r w:rsidRPr="00E84C50">
        <w:rPr>
          <w:rFonts w:cs="Tahoma"/>
          <w:sz w:val="20"/>
          <w:szCs w:val="20"/>
        </w:rPr>
        <w:t>, se šteje, da ta pogodba nikoli ni bila sklenjena, kupec pa bo Državni revizijski komisiji predlagal, da uvede postopek o prekršku iz 4. točke 112. člena ZJN-3.</w:t>
      </w:r>
    </w:p>
    <w:p w14:paraId="6891A551" w14:textId="77777777" w:rsidR="00E84C50" w:rsidRPr="00E84C50" w:rsidRDefault="00E84C50" w:rsidP="00E84C50">
      <w:pPr>
        <w:keepNext/>
        <w:keepLines/>
        <w:jc w:val="both"/>
        <w:rPr>
          <w:rFonts w:cs="Tahoma"/>
          <w:sz w:val="20"/>
          <w:szCs w:val="20"/>
        </w:rPr>
      </w:pPr>
    </w:p>
    <w:p w14:paraId="3680099D" w14:textId="77777777" w:rsidR="00E84C50" w:rsidRPr="00E84C50" w:rsidRDefault="00E84C50" w:rsidP="00E84C50">
      <w:pPr>
        <w:keepNext/>
        <w:keepLines/>
        <w:numPr>
          <w:ilvl w:val="1"/>
          <w:numId w:val="20"/>
        </w:numPr>
        <w:tabs>
          <w:tab w:val="clear" w:pos="4613"/>
          <w:tab w:val="num" w:pos="1440"/>
          <w:tab w:val="num" w:pos="4755"/>
        </w:tabs>
        <w:ind w:left="426" w:hanging="426"/>
        <w:jc w:val="center"/>
        <w:rPr>
          <w:rFonts w:cs="Tahoma"/>
          <w:sz w:val="20"/>
          <w:szCs w:val="20"/>
        </w:rPr>
      </w:pPr>
      <w:r w:rsidRPr="00E84C50">
        <w:rPr>
          <w:rFonts w:cs="Tahoma"/>
          <w:sz w:val="20"/>
          <w:szCs w:val="20"/>
        </w:rPr>
        <w:t>člen</w:t>
      </w:r>
    </w:p>
    <w:p w14:paraId="68FDA92B" w14:textId="77777777" w:rsidR="00E84C50" w:rsidRPr="00E84C50" w:rsidRDefault="00E84C50" w:rsidP="00E84C50">
      <w:pPr>
        <w:keepNext/>
        <w:keepLines/>
        <w:tabs>
          <w:tab w:val="left" w:pos="567"/>
          <w:tab w:val="left" w:pos="1702"/>
        </w:tabs>
        <w:jc w:val="both"/>
        <w:rPr>
          <w:rFonts w:cs="Tahoma"/>
          <w:b/>
          <w:sz w:val="20"/>
          <w:szCs w:val="20"/>
        </w:rPr>
      </w:pPr>
    </w:p>
    <w:p w14:paraId="664FCE5B" w14:textId="41F82C83" w:rsidR="00E84C50" w:rsidRPr="00E84C50" w:rsidRDefault="00E84C50" w:rsidP="00E84C50">
      <w:pPr>
        <w:keepNext/>
        <w:keepLines/>
        <w:jc w:val="both"/>
        <w:rPr>
          <w:rFonts w:cs="Tahoma"/>
          <w:sz w:val="20"/>
          <w:szCs w:val="20"/>
        </w:rPr>
      </w:pPr>
      <w:r w:rsidRPr="00E84C50">
        <w:rPr>
          <w:rFonts w:cs="Tahoma"/>
          <w:sz w:val="20"/>
          <w:szCs w:val="20"/>
        </w:rPr>
        <w:t xml:space="preserve">Unovčenje finančnega zavarovanja ne odvezuje prodajalca od njegove obveznosti, povrniti kupcu </w:t>
      </w:r>
      <w:r w:rsidR="008C2060">
        <w:rPr>
          <w:rFonts w:cs="Tahoma"/>
          <w:sz w:val="20"/>
          <w:szCs w:val="20"/>
        </w:rPr>
        <w:t xml:space="preserve">celotno kupnino, stroške ali </w:t>
      </w:r>
      <w:r w:rsidRPr="00E84C50">
        <w:rPr>
          <w:rFonts w:cs="Tahoma"/>
          <w:sz w:val="20"/>
          <w:szCs w:val="20"/>
        </w:rPr>
        <w:t xml:space="preserve">škodo v višini zneska razlike med </w:t>
      </w:r>
      <w:r w:rsidR="008C2060">
        <w:rPr>
          <w:rFonts w:cs="Tahoma"/>
          <w:sz w:val="20"/>
          <w:szCs w:val="20"/>
        </w:rPr>
        <w:t>dejansko višino le-teh</w:t>
      </w:r>
      <w:r w:rsidRPr="00E84C50">
        <w:rPr>
          <w:rFonts w:cs="Tahoma"/>
          <w:sz w:val="20"/>
          <w:szCs w:val="20"/>
        </w:rPr>
        <w:t xml:space="preserve"> in zneskom iz unovčenega finančnega zavarovanja.</w:t>
      </w:r>
    </w:p>
    <w:p w14:paraId="2521791F" w14:textId="1030662B" w:rsidR="00E84C50" w:rsidRPr="00B4484B" w:rsidRDefault="00E84C50" w:rsidP="00265307">
      <w:pPr>
        <w:keepNext/>
        <w:keepLines/>
        <w:tabs>
          <w:tab w:val="left" w:pos="1418"/>
          <w:tab w:val="left" w:pos="1702"/>
        </w:tabs>
        <w:jc w:val="both"/>
        <w:rPr>
          <w:rFonts w:cs="Tahoma"/>
          <w:sz w:val="20"/>
          <w:szCs w:val="20"/>
        </w:rPr>
      </w:pPr>
    </w:p>
    <w:p w14:paraId="2BCC332C" w14:textId="21861201" w:rsidR="00E84C50" w:rsidRPr="00B4484B" w:rsidRDefault="00EC7B9D" w:rsidP="00EC7B9D">
      <w:pPr>
        <w:keepNext/>
        <w:keepLines/>
        <w:numPr>
          <w:ilvl w:val="1"/>
          <w:numId w:val="20"/>
        </w:numPr>
        <w:tabs>
          <w:tab w:val="clear" w:pos="4613"/>
          <w:tab w:val="num" w:pos="1440"/>
          <w:tab w:val="num" w:pos="4755"/>
        </w:tabs>
        <w:ind w:left="426" w:hanging="426"/>
        <w:jc w:val="center"/>
        <w:rPr>
          <w:rFonts w:cs="Tahoma"/>
          <w:sz w:val="20"/>
          <w:szCs w:val="20"/>
        </w:rPr>
      </w:pPr>
      <w:r w:rsidRPr="00B4484B">
        <w:rPr>
          <w:rFonts w:cs="Tahoma"/>
          <w:sz w:val="20"/>
          <w:szCs w:val="20"/>
        </w:rPr>
        <w:t>člen</w:t>
      </w:r>
    </w:p>
    <w:p w14:paraId="05CF8A66" w14:textId="05FD134C" w:rsidR="00E84C50" w:rsidRPr="00B4484B" w:rsidRDefault="00E84C50" w:rsidP="00265307">
      <w:pPr>
        <w:keepNext/>
        <w:keepLines/>
        <w:tabs>
          <w:tab w:val="left" w:pos="1418"/>
          <w:tab w:val="left" w:pos="1702"/>
        </w:tabs>
        <w:jc w:val="both"/>
        <w:rPr>
          <w:rFonts w:cs="Tahoma"/>
          <w:sz w:val="20"/>
          <w:szCs w:val="20"/>
        </w:rPr>
      </w:pPr>
    </w:p>
    <w:p w14:paraId="5B88F209" w14:textId="5F57AAF6" w:rsidR="00EC7B9D" w:rsidRPr="00EC7B9D" w:rsidRDefault="00EC7B9D" w:rsidP="00EC7B9D">
      <w:pPr>
        <w:keepNext/>
        <w:keepLines/>
        <w:tabs>
          <w:tab w:val="left" w:pos="1418"/>
          <w:tab w:val="left" w:pos="1702"/>
        </w:tabs>
        <w:jc w:val="both"/>
        <w:rPr>
          <w:rFonts w:cs="Tahoma"/>
          <w:sz w:val="20"/>
          <w:szCs w:val="20"/>
        </w:rPr>
      </w:pPr>
      <w:r w:rsidRPr="00EC7B9D">
        <w:rPr>
          <w:rFonts w:cs="Tahoma"/>
          <w:sz w:val="20"/>
          <w:szCs w:val="20"/>
        </w:rPr>
        <w:t>Prodajalec se obv</w:t>
      </w:r>
      <w:r w:rsidRPr="00B4484B">
        <w:rPr>
          <w:rFonts w:cs="Tahoma"/>
          <w:sz w:val="20"/>
          <w:szCs w:val="20"/>
        </w:rPr>
        <w:t>ezuje</w:t>
      </w:r>
      <w:r w:rsidRPr="00EC7B9D">
        <w:rPr>
          <w:rFonts w:cs="Tahoma"/>
          <w:sz w:val="20"/>
          <w:szCs w:val="20"/>
        </w:rPr>
        <w:t xml:space="preserve">, da bo najkasneje v roku desetih (10) dni od uspešnega prevzema </w:t>
      </w:r>
      <w:r w:rsidRPr="00B4484B">
        <w:rPr>
          <w:rFonts w:cs="Tahoma"/>
          <w:sz w:val="20"/>
          <w:szCs w:val="20"/>
        </w:rPr>
        <w:t xml:space="preserve">čistilnega </w:t>
      </w:r>
      <w:r w:rsidRPr="00EC7B9D">
        <w:rPr>
          <w:rFonts w:cs="Tahoma"/>
          <w:sz w:val="20"/>
          <w:szCs w:val="20"/>
        </w:rPr>
        <w:t xml:space="preserve">stroja, kupcu predložil podpisano in žigosano menico (bianko menico) z menično izjavo za zavarovanje odprave napak v garancijski dobi, v višini </w:t>
      </w:r>
      <w:r w:rsidRPr="00B4484B">
        <w:rPr>
          <w:rFonts w:cs="Tahoma"/>
          <w:sz w:val="20"/>
          <w:szCs w:val="20"/>
        </w:rPr>
        <w:t>pet</w:t>
      </w:r>
      <w:r w:rsidRPr="00EC7B9D">
        <w:rPr>
          <w:rFonts w:cs="Tahoma"/>
          <w:sz w:val="20"/>
          <w:szCs w:val="20"/>
        </w:rPr>
        <w:t xml:space="preserve"> odstotkov (</w:t>
      </w:r>
      <w:r w:rsidRPr="00B4484B">
        <w:rPr>
          <w:rFonts w:cs="Tahoma"/>
          <w:sz w:val="20"/>
          <w:szCs w:val="20"/>
        </w:rPr>
        <w:t>5</w:t>
      </w:r>
      <w:r w:rsidRPr="00EC7B9D">
        <w:rPr>
          <w:rFonts w:cs="Tahoma"/>
          <w:sz w:val="20"/>
          <w:szCs w:val="20"/>
        </w:rPr>
        <w:t xml:space="preserve">%) ponudbene vrednosti </w:t>
      </w:r>
      <w:r w:rsidRPr="00B4484B">
        <w:rPr>
          <w:rFonts w:cs="Tahoma"/>
          <w:sz w:val="20"/>
          <w:szCs w:val="20"/>
        </w:rPr>
        <w:t>z</w:t>
      </w:r>
      <w:r w:rsidRPr="00EC7B9D">
        <w:rPr>
          <w:rFonts w:cs="Tahoma"/>
          <w:sz w:val="20"/>
          <w:szCs w:val="20"/>
        </w:rPr>
        <w:t xml:space="preserve"> DDV (v nadaljevanju: finančno zavarovanje za zavarovanje odprave napak v garancijski dobi), z dobo veljavnosti še najmanj trideset (30) dni po preteku garancijske dobe. Unovčljivost menice mora biti nepreklicna, brezpogojna in unovčljiva brez protesta.</w:t>
      </w:r>
    </w:p>
    <w:p w14:paraId="2FBA19D0" w14:textId="77777777" w:rsidR="00EC7B9D" w:rsidRPr="00EC7B9D" w:rsidRDefault="00EC7B9D" w:rsidP="00EC7B9D">
      <w:pPr>
        <w:keepNext/>
        <w:keepLines/>
        <w:tabs>
          <w:tab w:val="left" w:pos="1418"/>
          <w:tab w:val="left" w:pos="1702"/>
        </w:tabs>
        <w:jc w:val="both"/>
        <w:rPr>
          <w:rFonts w:cs="Tahoma"/>
          <w:sz w:val="20"/>
          <w:szCs w:val="20"/>
        </w:rPr>
      </w:pPr>
    </w:p>
    <w:p w14:paraId="117D128A" w14:textId="77777777" w:rsidR="00EC7B9D" w:rsidRPr="00EC7B9D" w:rsidRDefault="00EC7B9D" w:rsidP="00EC7B9D">
      <w:pPr>
        <w:keepNext/>
        <w:keepLines/>
        <w:tabs>
          <w:tab w:val="left" w:pos="1418"/>
          <w:tab w:val="left" w:pos="1702"/>
        </w:tabs>
        <w:jc w:val="both"/>
        <w:rPr>
          <w:rFonts w:cs="Tahoma"/>
          <w:sz w:val="20"/>
          <w:szCs w:val="20"/>
        </w:rPr>
      </w:pPr>
      <w:r w:rsidRPr="00EC7B9D">
        <w:rPr>
          <w:rFonts w:cs="Tahoma"/>
          <w:sz w:val="20"/>
          <w:szCs w:val="20"/>
        </w:rPr>
        <w:t>V kolikor prodajalec kupcu ne predloži finančnega zavarovanja za zavarovanje odprave napak v času garancijske dobe, v roku iz prejšnjega odstavka tega člena si kupec pridržuje pravico do odstopa od pogodbe, brez kakršnekoli obveznosti do prodajalca. V tem primeru je kupec upravičen tudi do povračila vseh škod in stroškov, ki so zaradi tega nastali. O odstopu od pogodbe bo kupec prodajalca pisno obvestil. V primeru odstopa od pogodbe je prodajalec kupcu dolžan povrniti celoten znesek kupnine.</w:t>
      </w:r>
    </w:p>
    <w:p w14:paraId="063CE0AC" w14:textId="77777777" w:rsidR="00EC7B9D" w:rsidRPr="00EC7B9D" w:rsidRDefault="00EC7B9D" w:rsidP="00EC7B9D">
      <w:pPr>
        <w:keepNext/>
        <w:keepLines/>
        <w:tabs>
          <w:tab w:val="left" w:pos="1418"/>
          <w:tab w:val="left" w:pos="1702"/>
        </w:tabs>
        <w:jc w:val="both"/>
        <w:rPr>
          <w:rFonts w:cs="Tahoma"/>
          <w:sz w:val="20"/>
          <w:szCs w:val="20"/>
        </w:rPr>
      </w:pPr>
    </w:p>
    <w:p w14:paraId="6883E439" w14:textId="1274E502" w:rsidR="00EC7B9D" w:rsidRPr="00EC7B9D" w:rsidRDefault="00EC7B9D" w:rsidP="00EC7B9D">
      <w:pPr>
        <w:keepNext/>
        <w:keepLines/>
        <w:tabs>
          <w:tab w:val="left" w:pos="1418"/>
          <w:tab w:val="left" w:pos="1702"/>
        </w:tabs>
        <w:jc w:val="both"/>
        <w:rPr>
          <w:rFonts w:cs="Tahoma"/>
          <w:sz w:val="20"/>
          <w:szCs w:val="20"/>
        </w:rPr>
      </w:pPr>
      <w:r w:rsidRPr="00EC7B9D">
        <w:rPr>
          <w:rFonts w:cs="Tahoma"/>
          <w:sz w:val="20"/>
          <w:szCs w:val="20"/>
        </w:rPr>
        <w:lastRenderedPageBreak/>
        <w:t xml:space="preserve">Finančno zavarovanje za zavarovanje odprave napak v garancijski dobi lahko kupec </w:t>
      </w:r>
      <w:r w:rsidRPr="00EC7B9D">
        <w:rPr>
          <w:rFonts w:cs="Tahoma"/>
          <w:sz w:val="20"/>
          <w:szCs w:val="20"/>
          <w:lang w:val="x-none"/>
        </w:rPr>
        <w:t xml:space="preserve">unovči, če </w:t>
      </w:r>
      <w:r w:rsidRPr="00EC7B9D">
        <w:rPr>
          <w:rFonts w:cs="Tahoma"/>
          <w:sz w:val="20"/>
          <w:szCs w:val="20"/>
        </w:rPr>
        <w:t>pro</w:t>
      </w:r>
      <w:r w:rsidRPr="00B4484B">
        <w:rPr>
          <w:rFonts w:cs="Tahoma"/>
          <w:sz w:val="20"/>
          <w:szCs w:val="20"/>
        </w:rPr>
        <w:t>dajalec</w:t>
      </w:r>
      <w:r w:rsidRPr="00EC7B9D">
        <w:rPr>
          <w:rFonts w:cs="Tahoma"/>
          <w:sz w:val="20"/>
          <w:szCs w:val="20"/>
          <w:lang w:val="x-none"/>
        </w:rPr>
        <w:t xml:space="preserve"> ne izpolni svojih garancijskih obveznosti </w:t>
      </w:r>
      <w:r w:rsidRPr="00EC7B9D">
        <w:rPr>
          <w:rFonts w:cs="Tahoma"/>
          <w:sz w:val="20"/>
          <w:szCs w:val="20"/>
        </w:rPr>
        <w:t>iz te pogodbe, vključno z zavezo iz 1</w:t>
      </w:r>
      <w:r w:rsidR="001C7242" w:rsidRPr="00B4484B">
        <w:rPr>
          <w:rFonts w:cs="Tahoma"/>
          <w:sz w:val="20"/>
          <w:szCs w:val="20"/>
        </w:rPr>
        <w:t>2</w:t>
      </w:r>
      <w:r w:rsidRPr="00EC7B9D">
        <w:rPr>
          <w:rFonts w:cs="Tahoma"/>
          <w:sz w:val="20"/>
          <w:szCs w:val="20"/>
        </w:rPr>
        <w:t xml:space="preserve">. člena te pogodbe. </w:t>
      </w:r>
    </w:p>
    <w:p w14:paraId="1C3E110E" w14:textId="1421003C" w:rsidR="008745E5" w:rsidRPr="00B4484B" w:rsidRDefault="008745E5" w:rsidP="002A2D45">
      <w:pPr>
        <w:keepNext/>
        <w:keepLines/>
        <w:jc w:val="both"/>
        <w:rPr>
          <w:rFonts w:cs="Tahoma"/>
          <w:sz w:val="20"/>
          <w:szCs w:val="20"/>
        </w:rPr>
      </w:pPr>
    </w:p>
    <w:p w14:paraId="33A5B254" w14:textId="085D60AE" w:rsidR="00605B46" w:rsidRPr="00B4484B" w:rsidRDefault="00605B46" w:rsidP="001D108E">
      <w:pPr>
        <w:keepNext/>
        <w:keepLines/>
        <w:numPr>
          <w:ilvl w:val="0"/>
          <w:numId w:val="19"/>
        </w:numPr>
        <w:tabs>
          <w:tab w:val="clear" w:pos="1440"/>
          <w:tab w:val="left" w:pos="851"/>
          <w:tab w:val="left" w:pos="1702"/>
        </w:tabs>
        <w:ind w:hanging="1440"/>
        <w:jc w:val="both"/>
        <w:rPr>
          <w:rFonts w:cs="Tahoma"/>
          <w:sz w:val="20"/>
          <w:szCs w:val="20"/>
        </w:rPr>
      </w:pPr>
      <w:r w:rsidRPr="00B4484B">
        <w:rPr>
          <w:rFonts w:cs="Tahoma"/>
          <w:b/>
          <w:sz w:val="20"/>
          <w:szCs w:val="20"/>
        </w:rPr>
        <w:t xml:space="preserve">OBVEZNOSTI </w:t>
      </w:r>
      <w:r w:rsidR="00023362" w:rsidRPr="00B4484B">
        <w:rPr>
          <w:rFonts w:cs="Tahoma"/>
          <w:b/>
          <w:sz w:val="20"/>
          <w:szCs w:val="20"/>
        </w:rPr>
        <w:t xml:space="preserve">POGODBENIH </w:t>
      </w:r>
      <w:r w:rsidRPr="00B4484B">
        <w:rPr>
          <w:rFonts w:cs="Tahoma"/>
          <w:b/>
          <w:sz w:val="20"/>
          <w:szCs w:val="20"/>
        </w:rPr>
        <w:t xml:space="preserve">STRANK </w:t>
      </w:r>
    </w:p>
    <w:p w14:paraId="0152B095" w14:textId="77777777" w:rsidR="00023362" w:rsidRPr="00B4484B" w:rsidRDefault="00023362" w:rsidP="00023362">
      <w:pPr>
        <w:keepNext/>
        <w:keepLines/>
        <w:tabs>
          <w:tab w:val="left" w:pos="851"/>
          <w:tab w:val="left" w:pos="1702"/>
        </w:tabs>
        <w:ind w:left="1440"/>
        <w:jc w:val="both"/>
        <w:rPr>
          <w:rFonts w:cs="Tahoma"/>
          <w:sz w:val="20"/>
          <w:szCs w:val="20"/>
        </w:rPr>
      </w:pPr>
    </w:p>
    <w:p w14:paraId="76B702D3" w14:textId="77777777" w:rsidR="00605B46" w:rsidRPr="00B4484B" w:rsidRDefault="00605B46" w:rsidP="002A2D45">
      <w:pPr>
        <w:keepNext/>
        <w:keepLines/>
        <w:numPr>
          <w:ilvl w:val="1"/>
          <w:numId w:val="20"/>
        </w:numPr>
        <w:tabs>
          <w:tab w:val="clear" w:pos="4613"/>
        </w:tabs>
        <w:ind w:left="426" w:hanging="426"/>
        <w:jc w:val="center"/>
        <w:rPr>
          <w:rFonts w:cs="Tahoma"/>
          <w:sz w:val="20"/>
          <w:szCs w:val="20"/>
        </w:rPr>
      </w:pPr>
      <w:r w:rsidRPr="00B4484B">
        <w:rPr>
          <w:rFonts w:cs="Tahoma"/>
          <w:sz w:val="20"/>
          <w:szCs w:val="20"/>
        </w:rPr>
        <w:t>člen</w:t>
      </w:r>
    </w:p>
    <w:p w14:paraId="65F44F56" w14:textId="77777777" w:rsidR="00605B46" w:rsidRPr="00B4484B" w:rsidRDefault="00605B46" w:rsidP="002A2D45">
      <w:pPr>
        <w:keepNext/>
        <w:keepLines/>
        <w:jc w:val="both"/>
        <w:rPr>
          <w:rFonts w:cs="Tahoma"/>
          <w:sz w:val="20"/>
          <w:szCs w:val="20"/>
        </w:rPr>
      </w:pPr>
    </w:p>
    <w:p w14:paraId="7FCCAB98" w14:textId="77777777" w:rsidR="00422D51" w:rsidRPr="00422D51" w:rsidRDefault="00422D51" w:rsidP="00422D51">
      <w:pPr>
        <w:keepNext/>
        <w:keepLines/>
        <w:tabs>
          <w:tab w:val="left" w:pos="1418"/>
          <w:tab w:val="left" w:pos="1702"/>
        </w:tabs>
        <w:spacing w:after="120"/>
        <w:jc w:val="both"/>
        <w:rPr>
          <w:rFonts w:cs="Tahoma"/>
          <w:noProof/>
          <w:sz w:val="20"/>
          <w:szCs w:val="20"/>
        </w:rPr>
      </w:pPr>
      <w:r w:rsidRPr="00422D51">
        <w:rPr>
          <w:rFonts w:cs="Tahoma"/>
          <w:noProof/>
          <w:sz w:val="20"/>
          <w:szCs w:val="20"/>
        </w:rPr>
        <w:t>Prodajalec se obvezuje:</w:t>
      </w:r>
    </w:p>
    <w:p w14:paraId="69DFD2F0" w14:textId="77777777" w:rsidR="00422D51" w:rsidRPr="00422D51" w:rsidRDefault="00422D51" w:rsidP="00422D51">
      <w:pPr>
        <w:keepNext/>
        <w:keepLines/>
        <w:numPr>
          <w:ilvl w:val="0"/>
          <w:numId w:val="39"/>
        </w:numPr>
        <w:jc w:val="both"/>
        <w:rPr>
          <w:rFonts w:cs="Tahoma"/>
          <w:noProof/>
          <w:sz w:val="20"/>
          <w:szCs w:val="20"/>
        </w:rPr>
      </w:pPr>
      <w:r w:rsidRPr="00422D51">
        <w:rPr>
          <w:rFonts w:cs="Tahoma"/>
          <w:noProof/>
          <w:sz w:val="20"/>
          <w:szCs w:val="20"/>
        </w:rPr>
        <w:t>prevzete obveznosti izvesti pravočasno, strokovno in pravilno, kot dober strokovnjak, vestno in kakovostno, v skladu z vsemi veljavnimi predpisi, standardi in normativi ter določili te pogodbe,</w:t>
      </w:r>
    </w:p>
    <w:p w14:paraId="4AAC309B" w14:textId="68D0812B" w:rsidR="00422D51" w:rsidRPr="00422D51" w:rsidRDefault="00422D51" w:rsidP="00422D51">
      <w:pPr>
        <w:keepNext/>
        <w:keepLines/>
        <w:numPr>
          <w:ilvl w:val="0"/>
          <w:numId w:val="39"/>
        </w:numPr>
        <w:jc w:val="both"/>
        <w:rPr>
          <w:rFonts w:cs="Tahoma"/>
          <w:noProof/>
          <w:sz w:val="20"/>
          <w:szCs w:val="20"/>
        </w:rPr>
      </w:pPr>
      <w:r w:rsidRPr="00422D51">
        <w:rPr>
          <w:rFonts w:cs="Tahoma"/>
          <w:noProof/>
          <w:sz w:val="20"/>
          <w:szCs w:val="20"/>
        </w:rPr>
        <w:t xml:space="preserve">izpolniti vse zahteve kupca pri dobavi </w:t>
      </w:r>
      <w:r w:rsidR="00B650A2">
        <w:rPr>
          <w:rFonts w:cs="Tahoma"/>
          <w:noProof/>
          <w:sz w:val="20"/>
          <w:szCs w:val="20"/>
        </w:rPr>
        <w:t>čistilnega stroja</w:t>
      </w:r>
      <w:r w:rsidRPr="00422D51">
        <w:rPr>
          <w:rFonts w:cs="Tahoma"/>
          <w:noProof/>
          <w:sz w:val="20"/>
          <w:szCs w:val="20"/>
        </w:rPr>
        <w:t xml:space="preserve">, ki izhajajo iz razpisne dokumentacije št. </w:t>
      </w:r>
      <w:r w:rsidR="00A66304" w:rsidRPr="00B4484B">
        <w:rPr>
          <w:rFonts w:cs="Tahoma"/>
          <w:sz w:val="20"/>
          <w:szCs w:val="20"/>
        </w:rPr>
        <w:t>LPT</w:t>
      </w:r>
      <w:r w:rsidRPr="00422D51">
        <w:rPr>
          <w:rFonts w:cs="Tahoma"/>
          <w:sz w:val="20"/>
          <w:szCs w:val="20"/>
        </w:rPr>
        <w:t>-</w:t>
      </w:r>
      <w:r w:rsidR="00A66304" w:rsidRPr="00B4484B">
        <w:rPr>
          <w:rFonts w:cs="Tahoma"/>
          <w:sz w:val="20"/>
          <w:szCs w:val="20"/>
        </w:rPr>
        <w:t>128</w:t>
      </w:r>
      <w:r w:rsidRPr="00422D51">
        <w:rPr>
          <w:rFonts w:cs="Tahoma"/>
          <w:sz w:val="20"/>
          <w:szCs w:val="20"/>
        </w:rPr>
        <w:t xml:space="preserve">/25 </w:t>
      </w:r>
      <w:r w:rsidRPr="00422D51">
        <w:rPr>
          <w:rFonts w:cs="Tahoma"/>
          <w:noProof/>
          <w:sz w:val="20"/>
          <w:szCs w:val="20"/>
        </w:rPr>
        <w:t>in sprejete ponudbe prodajalca,</w:t>
      </w:r>
    </w:p>
    <w:p w14:paraId="4AD187F8" w14:textId="4A824E07" w:rsidR="00422D51" w:rsidRPr="00422D51" w:rsidRDefault="00422D51" w:rsidP="00422D51">
      <w:pPr>
        <w:keepNext/>
        <w:keepLines/>
        <w:numPr>
          <w:ilvl w:val="0"/>
          <w:numId w:val="39"/>
        </w:numPr>
        <w:jc w:val="both"/>
        <w:rPr>
          <w:rFonts w:cs="Tahoma"/>
          <w:noProof/>
          <w:sz w:val="20"/>
          <w:szCs w:val="20"/>
        </w:rPr>
      </w:pPr>
      <w:r w:rsidRPr="00422D51">
        <w:rPr>
          <w:rFonts w:cs="Tahoma"/>
          <w:noProof/>
          <w:sz w:val="20"/>
          <w:szCs w:val="20"/>
        </w:rPr>
        <w:t xml:space="preserve">ob dobavi </w:t>
      </w:r>
      <w:r w:rsidR="00B650A2">
        <w:rPr>
          <w:rFonts w:cs="Tahoma"/>
          <w:noProof/>
          <w:sz w:val="20"/>
          <w:szCs w:val="20"/>
        </w:rPr>
        <w:t>čistilnega stroja</w:t>
      </w:r>
      <w:r w:rsidR="00B650A2" w:rsidRPr="00422D51">
        <w:rPr>
          <w:rFonts w:cs="Tahoma"/>
          <w:noProof/>
          <w:sz w:val="20"/>
          <w:szCs w:val="20"/>
        </w:rPr>
        <w:t xml:space="preserve"> </w:t>
      </w:r>
      <w:r w:rsidRPr="00422D51">
        <w:rPr>
          <w:rFonts w:cs="Tahoma"/>
          <w:noProof/>
          <w:sz w:val="20"/>
          <w:szCs w:val="20"/>
        </w:rPr>
        <w:t xml:space="preserve">zagotoviti kupcu tehnično dokumentacijo za </w:t>
      </w:r>
      <w:r w:rsidR="00B650A2">
        <w:rPr>
          <w:rFonts w:cs="Tahoma"/>
          <w:noProof/>
          <w:sz w:val="20"/>
          <w:szCs w:val="20"/>
        </w:rPr>
        <w:t>dobavljen čistilni stroj</w:t>
      </w:r>
      <w:r w:rsidRPr="00422D51">
        <w:rPr>
          <w:rFonts w:cs="Tahoma"/>
          <w:noProof/>
          <w:sz w:val="20"/>
          <w:szCs w:val="20"/>
        </w:rPr>
        <w:t xml:space="preserve"> (homologacijska in garancijska listina, servisna knjižica, navodila za uporabo</w:t>
      </w:r>
      <w:r w:rsidR="00A66304" w:rsidRPr="00B4484B">
        <w:rPr>
          <w:rFonts w:cs="Tahoma"/>
          <w:noProof/>
          <w:sz w:val="20"/>
          <w:szCs w:val="20"/>
        </w:rPr>
        <w:t>, vzdrževanje in preizkušanje,</w:t>
      </w:r>
      <w:r w:rsidRPr="00422D51">
        <w:rPr>
          <w:rFonts w:cs="Tahoma"/>
          <w:noProof/>
          <w:sz w:val="20"/>
          <w:szCs w:val="20"/>
        </w:rPr>
        <w:t xml:space="preserve"> it</w:t>
      </w:r>
      <w:r w:rsidR="00A66304" w:rsidRPr="00B4484B">
        <w:rPr>
          <w:rFonts w:cs="Tahoma"/>
          <w:noProof/>
          <w:sz w:val="20"/>
          <w:szCs w:val="20"/>
        </w:rPr>
        <w:t>n</w:t>
      </w:r>
      <w:r w:rsidRPr="00422D51">
        <w:rPr>
          <w:rFonts w:cs="Tahoma"/>
          <w:noProof/>
          <w:sz w:val="20"/>
          <w:szCs w:val="20"/>
        </w:rPr>
        <w:t xml:space="preserve">) v slovenskem jeziku, ki je opredeljna v tej pogodbi in tehnični specifikaciji, </w:t>
      </w:r>
    </w:p>
    <w:p w14:paraId="635A10E1" w14:textId="224D619F" w:rsidR="00422D51" w:rsidRPr="00B4484B" w:rsidRDefault="00422D51" w:rsidP="00422D51">
      <w:pPr>
        <w:keepNext/>
        <w:keepLines/>
        <w:numPr>
          <w:ilvl w:val="0"/>
          <w:numId w:val="39"/>
        </w:numPr>
        <w:jc w:val="both"/>
        <w:rPr>
          <w:rFonts w:cs="Tahoma"/>
          <w:noProof/>
          <w:sz w:val="20"/>
          <w:szCs w:val="20"/>
        </w:rPr>
      </w:pPr>
      <w:r w:rsidRPr="00422D51">
        <w:rPr>
          <w:rFonts w:cs="Tahoma"/>
          <w:noProof/>
          <w:sz w:val="20"/>
          <w:szCs w:val="20"/>
        </w:rPr>
        <w:t>izročiti kupcu finančno zavarovanje za dobro izvedbo pogodbenih obveznosti,</w:t>
      </w:r>
    </w:p>
    <w:p w14:paraId="0DA6C4D7" w14:textId="03F83B1D" w:rsidR="00422D51" w:rsidRPr="00B4484B" w:rsidRDefault="00422D51" w:rsidP="00422D51">
      <w:pPr>
        <w:keepNext/>
        <w:keepLines/>
        <w:numPr>
          <w:ilvl w:val="0"/>
          <w:numId w:val="39"/>
        </w:numPr>
        <w:jc w:val="both"/>
        <w:rPr>
          <w:rFonts w:cs="Tahoma"/>
          <w:noProof/>
          <w:sz w:val="20"/>
          <w:szCs w:val="20"/>
        </w:rPr>
      </w:pPr>
      <w:r w:rsidRPr="00B4484B">
        <w:rPr>
          <w:rFonts w:cs="Tahoma"/>
          <w:noProof/>
          <w:sz w:val="20"/>
          <w:szCs w:val="20"/>
        </w:rPr>
        <w:t>izročiti kupcu finan</w:t>
      </w:r>
      <w:r w:rsidR="00A66304" w:rsidRPr="00B4484B">
        <w:rPr>
          <w:rFonts w:cs="Tahoma"/>
          <w:noProof/>
          <w:sz w:val="20"/>
          <w:szCs w:val="20"/>
        </w:rPr>
        <w:t>čno zavarovanje za zavarovanje odprave napa</w:t>
      </w:r>
      <w:r w:rsidR="00B650A2">
        <w:rPr>
          <w:rFonts w:cs="Tahoma"/>
          <w:noProof/>
          <w:sz w:val="20"/>
          <w:szCs w:val="20"/>
        </w:rPr>
        <w:t>k</w:t>
      </w:r>
      <w:r w:rsidR="00A66304" w:rsidRPr="00B4484B">
        <w:rPr>
          <w:rFonts w:cs="Tahoma"/>
          <w:noProof/>
          <w:sz w:val="20"/>
          <w:szCs w:val="20"/>
        </w:rPr>
        <w:t xml:space="preserve"> v času garancijske dobe,</w:t>
      </w:r>
    </w:p>
    <w:p w14:paraId="43B510CC" w14:textId="173F526F" w:rsidR="00A66304" w:rsidRPr="00422D51" w:rsidRDefault="00A66304" w:rsidP="00A66304">
      <w:pPr>
        <w:keepNext/>
        <w:keepLines/>
        <w:numPr>
          <w:ilvl w:val="0"/>
          <w:numId w:val="39"/>
        </w:numPr>
        <w:jc w:val="both"/>
        <w:rPr>
          <w:rFonts w:cs="Tahoma"/>
          <w:noProof/>
          <w:sz w:val="20"/>
          <w:szCs w:val="20"/>
        </w:rPr>
      </w:pPr>
      <w:r w:rsidRPr="00B4484B">
        <w:rPr>
          <w:rFonts w:cs="Tahoma"/>
          <w:noProof/>
          <w:sz w:val="20"/>
          <w:szCs w:val="20"/>
        </w:rPr>
        <w:t>zagotoviti izvedbo servisnih storitev in dobavo nadomestnih delov ter potrošnega materiala v Republiki Sloveniji za obdobje desetih (10) let po prevzemu dobavljenega stroja,</w:t>
      </w:r>
    </w:p>
    <w:p w14:paraId="11467523" w14:textId="2BE7DEC2" w:rsidR="00422D51" w:rsidRPr="00422D51" w:rsidRDefault="00B650A2" w:rsidP="00422D51">
      <w:pPr>
        <w:keepNext/>
        <w:keepLines/>
        <w:numPr>
          <w:ilvl w:val="0"/>
          <w:numId w:val="39"/>
        </w:numPr>
        <w:jc w:val="both"/>
        <w:rPr>
          <w:rFonts w:cs="Tahoma"/>
          <w:noProof/>
          <w:sz w:val="20"/>
          <w:szCs w:val="20"/>
        </w:rPr>
      </w:pPr>
      <w:r>
        <w:rPr>
          <w:rFonts w:cs="Tahoma"/>
          <w:noProof/>
          <w:sz w:val="20"/>
          <w:szCs w:val="20"/>
        </w:rPr>
        <w:t xml:space="preserve">v času trajanja garancijske dobe </w:t>
      </w:r>
      <w:r w:rsidR="00422D51" w:rsidRPr="00422D51">
        <w:rPr>
          <w:rFonts w:cs="Tahoma"/>
          <w:noProof/>
          <w:sz w:val="20"/>
          <w:szCs w:val="20"/>
        </w:rPr>
        <w:t xml:space="preserve">zagotavljati kupcu 24-urno asistenco </w:t>
      </w:r>
      <w:r w:rsidR="00A66304" w:rsidRPr="00B4484B">
        <w:rPr>
          <w:rFonts w:cs="Tahoma"/>
          <w:noProof/>
          <w:sz w:val="20"/>
          <w:szCs w:val="20"/>
        </w:rPr>
        <w:t>za dobavljen čistilni stroj</w:t>
      </w:r>
      <w:r w:rsidR="00422D51" w:rsidRPr="00422D51">
        <w:rPr>
          <w:rFonts w:cs="Tahoma"/>
          <w:noProof/>
          <w:sz w:val="20"/>
          <w:szCs w:val="20"/>
        </w:rPr>
        <w:t>. Asistenca je v času garancijske dobe</w:t>
      </w:r>
      <w:r>
        <w:rPr>
          <w:rFonts w:cs="Tahoma"/>
          <w:noProof/>
          <w:sz w:val="20"/>
          <w:szCs w:val="20"/>
        </w:rPr>
        <w:t xml:space="preserve"> </w:t>
      </w:r>
      <w:r w:rsidR="00422D51" w:rsidRPr="00422D51">
        <w:rPr>
          <w:rFonts w:cs="Tahoma"/>
          <w:noProof/>
          <w:sz w:val="20"/>
          <w:szCs w:val="20"/>
        </w:rPr>
        <w:t xml:space="preserve">brezplačna. Prodajalec mora za čas okvare in popravila </w:t>
      </w:r>
      <w:r w:rsidR="00A66304" w:rsidRPr="00B4484B">
        <w:rPr>
          <w:rFonts w:cs="Tahoma"/>
          <w:noProof/>
          <w:sz w:val="20"/>
          <w:szCs w:val="20"/>
        </w:rPr>
        <w:t xml:space="preserve">čistilnega stroja </w:t>
      </w:r>
      <w:r w:rsidR="00422D51" w:rsidRPr="00422D51">
        <w:rPr>
          <w:rFonts w:cs="Tahoma"/>
          <w:noProof/>
          <w:sz w:val="20"/>
          <w:szCs w:val="20"/>
        </w:rPr>
        <w:t>v garancijski dobi, kupcu takoj in brezplačno zagotoviti nadomestn</w:t>
      </w:r>
      <w:r w:rsidR="00A66304" w:rsidRPr="00B4484B">
        <w:rPr>
          <w:rFonts w:cs="Tahoma"/>
          <w:noProof/>
          <w:sz w:val="20"/>
          <w:szCs w:val="20"/>
        </w:rPr>
        <w:t>i čistilni stroj.</w:t>
      </w:r>
      <w:r w:rsidR="00422D51" w:rsidRPr="00422D51">
        <w:rPr>
          <w:rFonts w:cs="Tahoma"/>
          <w:noProof/>
          <w:sz w:val="20"/>
          <w:szCs w:val="20"/>
        </w:rPr>
        <w:t xml:space="preserve"> </w:t>
      </w:r>
    </w:p>
    <w:p w14:paraId="1C4A295B" w14:textId="63B0C1C8" w:rsidR="00A66304" w:rsidRPr="00B4484B" w:rsidRDefault="00A66304" w:rsidP="001C7242">
      <w:pPr>
        <w:keepNext/>
        <w:keepLines/>
        <w:tabs>
          <w:tab w:val="left" w:pos="1418"/>
          <w:tab w:val="left" w:pos="1702"/>
        </w:tabs>
        <w:jc w:val="both"/>
        <w:rPr>
          <w:rFonts w:cs="Tahoma"/>
          <w:noProof/>
          <w:sz w:val="20"/>
          <w:szCs w:val="20"/>
        </w:rPr>
      </w:pPr>
    </w:p>
    <w:p w14:paraId="0D57AD82" w14:textId="3452EE3D" w:rsidR="001C7242" w:rsidRPr="001C7242" w:rsidRDefault="001C7242" w:rsidP="001C7242">
      <w:pPr>
        <w:keepNext/>
        <w:keepLines/>
        <w:tabs>
          <w:tab w:val="num" w:pos="360"/>
        </w:tabs>
        <w:suppressAutoHyphens/>
        <w:jc w:val="both"/>
        <w:rPr>
          <w:rFonts w:cs="Tahoma"/>
          <w:sz w:val="20"/>
          <w:szCs w:val="20"/>
        </w:rPr>
      </w:pPr>
      <w:r w:rsidRPr="001C7242">
        <w:rPr>
          <w:rFonts w:cs="Tahoma"/>
          <w:sz w:val="20"/>
          <w:szCs w:val="20"/>
        </w:rPr>
        <w:t xml:space="preserve">Vezano na informacijsko varnost, varnost poslovanja in zaščito osebnih podatkov, se </w:t>
      </w:r>
      <w:r w:rsidRPr="00B4484B">
        <w:rPr>
          <w:rFonts w:cs="Tahoma"/>
          <w:sz w:val="20"/>
          <w:szCs w:val="20"/>
        </w:rPr>
        <w:t xml:space="preserve">prodajalec </w:t>
      </w:r>
      <w:r w:rsidRPr="001C7242">
        <w:rPr>
          <w:rFonts w:cs="Tahoma"/>
          <w:sz w:val="20"/>
          <w:szCs w:val="20"/>
        </w:rPr>
        <w:t xml:space="preserve">zaveže, da bo predmet </w:t>
      </w:r>
      <w:r w:rsidRPr="00B4484B">
        <w:rPr>
          <w:rFonts w:cs="Tahoma"/>
          <w:sz w:val="20"/>
          <w:szCs w:val="20"/>
        </w:rPr>
        <w:t>pogodbe</w:t>
      </w:r>
      <w:r w:rsidRPr="001C7242">
        <w:rPr>
          <w:rFonts w:cs="Tahoma"/>
          <w:sz w:val="20"/>
          <w:szCs w:val="20"/>
        </w:rPr>
        <w:t xml:space="preserve"> izveden skladno z vsakokratno veljavno slovensko zakonodajo in zakonodajo EU s področja informacijske varnosti ter priporočili in standardi, ki glede informacijske in kibernetske varnosti veljajo na področju EU in Republike Slovenije.</w:t>
      </w:r>
    </w:p>
    <w:p w14:paraId="15C6E953" w14:textId="77777777" w:rsidR="001C7242" w:rsidRPr="00B4484B" w:rsidRDefault="001C7242" w:rsidP="001C7242">
      <w:pPr>
        <w:keepNext/>
        <w:keepLines/>
        <w:tabs>
          <w:tab w:val="left" w:pos="1418"/>
          <w:tab w:val="left" w:pos="1702"/>
        </w:tabs>
        <w:jc w:val="both"/>
        <w:rPr>
          <w:rFonts w:cs="Tahoma"/>
          <w:noProof/>
          <w:sz w:val="20"/>
          <w:szCs w:val="20"/>
        </w:rPr>
      </w:pPr>
    </w:p>
    <w:p w14:paraId="7B576389" w14:textId="4963D3F3" w:rsidR="00422D51" w:rsidRPr="00422D51" w:rsidRDefault="00422D51" w:rsidP="00422D51">
      <w:pPr>
        <w:keepNext/>
        <w:keepLines/>
        <w:tabs>
          <w:tab w:val="left" w:pos="1418"/>
          <w:tab w:val="left" w:pos="1702"/>
        </w:tabs>
        <w:spacing w:after="120"/>
        <w:jc w:val="both"/>
        <w:rPr>
          <w:rFonts w:cs="Tahoma"/>
          <w:noProof/>
          <w:sz w:val="20"/>
          <w:szCs w:val="20"/>
        </w:rPr>
      </w:pPr>
      <w:r w:rsidRPr="00422D51">
        <w:rPr>
          <w:rFonts w:cs="Tahoma"/>
          <w:noProof/>
          <w:sz w:val="20"/>
          <w:szCs w:val="20"/>
        </w:rPr>
        <w:t>Kupec se obvezuje:</w:t>
      </w:r>
    </w:p>
    <w:p w14:paraId="37A56F41" w14:textId="77777777" w:rsidR="00A66304" w:rsidRPr="00A66304" w:rsidRDefault="00A66304" w:rsidP="00A66304">
      <w:pPr>
        <w:keepNext/>
        <w:keepLines/>
        <w:numPr>
          <w:ilvl w:val="0"/>
          <w:numId w:val="5"/>
        </w:numPr>
        <w:jc w:val="both"/>
        <w:rPr>
          <w:rFonts w:cs="Tahoma"/>
          <w:noProof/>
          <w:sz w:val="20"/>
          <w:szCs w:val="20"/>
        </w:rPr>
      </w:pPr>
      <w:r w:rsidRPr="00A66304">
        <w:rPr>
          <w:rFonts w:cs="Tahoma"/>
          <w:noProof/>
          <w:sz w:val="20"/>
          <w:szCs w:val="20"/>
        </w:rPr>
        <w:t>prevzeti dobavljen predmet pogodbe v skladu s pogodbo,</w:t>
      </w:r>
    </w:p>
    <w:p w14:paraId="60A9E13C" w14:textId="77777777" w:rsidR="00A66304" w:rsidRPr="00A66304" w:rsidRDefault="00A66304" w:rsidP="00A66304">
      <w:pPr>
        <w:keepNext/>
        <w:keepLines/>
        <w:numPr>
          <w:ilvl w:val="0"/>
          <w:numId w:val="5"/>
        </w:numPr>
        <w:jc w:val="both"/>
        <w:rPr>
          <w:rFonts w:cs="Tahoma"/>
          <w:noProof/>
          <w:sz w:val="20"/>
          <w:szCs w:val="20"/>
        </w:rPr>
      </w:pPr>
      <w:r w:rsidRPr="00A66304">
        <w:rPr>
          <w:rFonts w:cs="Tahoma"/>
          <w:noProof/>
          <w:sz w:val="20"/>
          <w:szCs w:val="20"/>
        </w:rPr>
        <w:t>prodajalcu zagotoviti vse relevantne informacije v zvezi z izvedbo predmeta pogodbe,</w:t>
      </w:r>
    </w:p>
    <w:p w14:paraId="7032A5B8" w14:textId="77777777" w:rsidR="00A66304" w:rsidRPr="00A66304" w:rsidRDefault="00A66304" w:rsidP="00A66304">
      <w:pPr>
        <w:keepNext/>
        <w:keepLines/>
        <w:numPr>
          <w:ilvl w:val="0"/>
          <w:numId w:val="5"/>
        </w:numPr>
        <w:jc w:val="both"/>
        <w:rPr>
          <w:rFonts w:cs="Tahoma"/>
          <w:i/>
          <w:noProof/>
          <w:sz w:val="20"/>
          <w:szCs w:val="20"/>
        </w:rPr>
      </w:pPr>
      <w:r w:rsidRPr="00A66304">
        <w:rPr>
          <w:rFonts w:cs="Tahoma"/>
          <w:noProof/>
          <w:sz w:val="20"/>
          <w:szCs w:val="20"/>
        </w:rPr>
        <w:t>takoj obvestiti prodajalca o nastalih okoliščinah, ki bi lahko vplivale na izpolnitev kupčevih pogodbenih obveznosti,</w:t>
      </w:r>
    </w:p>
    <w:p w14:paraId="620C6566" w14:textId="77777777" w:rsidR="00A66304" w:rsidRPr="00A66304" w:rsidRDefault="00A66304" w:rsidP="00A66304">
      <w:pPr>
        <w:keepNext/>
        <w:keepLines/>
        <w:numPr>
          <w:ilvl w:val="0"/>
          <w:numId w:val="5"/>
        </w:numPr>
        <w:jc w:val="both"/>
        <w:rPr>
          <w:rFonts w:cs="Tahoma"/>
          <w:i/>
          <w:noProof/>
          <w:sz w:val="20"/>
          <w:szCs w:val="20"/>
        </w:rPr>
      </w:pPr>
      <w:r w:rsidRPr="00A66304">
        <w:rPr>
          <w:rFonts w:cs="Tahoma"/>
          <w:noProof/>
          <w:sz w:val="20"/>
          <w:szCs w:val="20"/>
        </w:rPr>
        <w:t>poravnati vse obveznosti do prodajalca.</w:t>
      </w:r>
    </w:p>
    <w:p w14:paraId="4B1F6116" w14:textId="77777777" w:rsidR="00A66304" w:rsidRPr="00B4484B" w:rsidRDefault="00A66304" w:rsidP="00023362">
      <w:pPr>
        <w:keepNext/>
        <w:keepLines/>
        <w:tabs>
          <w:tab w:val="left" w:pos="1418"/>
          <w:tab w:val="left" w:pos="1702"/>
        </w:tabs>
        <w:jc w:val="both"/>
        <w:rPr>
          <w:rFonts w:cs="Tahoma"/>
          <w:sz w:val="20"/>
        </w:rPr>
      </w:pPr>
    </w:p>
    <w:p w14:paraId="742F73CC" w14:textId="4218C3E1" w:rsidR="00605B46" w:rsidRPr="00B4484B" w:rsidRDefault="00023362" w:rsidP="00023362">
      <w:pPr>
        <w:keepNext/>
        <w:keepLines/>
        <w:tabs>
          <w:tab w:val="left" w:pos="1418"/>
          <w:tab w:val="left" w:pos="1702"/>
        </w:tabs>
        <w:jc w:val="both"/>
        <w:rPr>
          <w:rFonts w:cs="Tahoma"/>
          <w:sz w:val="20"/>
        </w:rPr>
      </w:pPr>
      <w:r w:rsidRPr="00B4484B">
        <w:rPr>
          <w:rFonts w:cs="Tahoma"/>
          <w:sz w:val="20"/>
        </w:rPr>
        <w:t xml:space="preserve">Pogodbeni stranki se obvezujeta ravnati kot dobra gospodarstvenika in storiti vse, kar je potrebno za izvršitev </w:t>
      </w:r>
      <w:r w:rsidR="00422D51" w:rsidRPr="00B4484B">
        <w:rPr>
          <w:rFonts w:cs="Tahoma"/>
          <w:sz w:val="20"/>
        </w:rPr>
        <w:t xml:space="preserve">te </w:t>
      </w:r>
      <w:r w:rsidRPr="00B4484B">
        <w:rPr>
          <w:rFonts w:cs="Tahoma"/>
          <w:sz w:val="20"/>
        </w:rPr>
        <w:t>pogodbe.</w:t>
      </w:r>
    </w:p>
    <w:p w14:paraId="51EBD560" w14:textId="77777777" w:rsidR="00E03706" w:rsidRPr="00B4484B" w:rsidRDefault="00E03706" w:rsidP="002A2D45">
      <w:pPr>
        <w:keepNext/>
        <w:keepLines/>
        <w:jc w:val="both"/>
        <w:rPr>
          <w:rFonts w:cs="Tahoma"/>
          <w:sz w:val="20"/>
          <w:szCs w:val="20"/>
        </w:rPr>
      </w:pPr>
    </w:p>
    <w:p w14:paraId="38D87084" w14:textId="2961F633" w:rsidR="00605B46" w:rsidRPr="00B4484B" w:rsidRDefault="0024373A" w:rsidP="002A2D45">
      <w:pPr>
        <w:keepNext/>
        <w:keepLines/>
        <w:numPr>
          <w:ilvl w:val="0"/>
          <w:numId w:val="19"/>
        </w:numPr>
        <w:tabs>
          <w:tab w:val="clear" w:pos="1440"/>
          <w:tab w:val="left" w:pos="851"/>
          <w:tab w:val="left" w:pos="1702"/>
        </w:tabs>
        <w:ind w:hanging="1440"/>
        <w:jc w:val="both"/>
        <w:rPr>
          <w:rFonts w:cs="Tahoma"/>
          <w:b/>
          <w:sz w:val="20"/>
          <w:szCs w:val="20"/>
        </w:rPr>
      </w:pPr>
      <w:r w:rsidRPr="00B4484B">
        <w:rPr>
          <w:rFonts w:cs="Tahoma"/>
          <w:b/>
          <w:sz w:val="20"/>
          <w:szCs w:val="20"/>
        </w:rPr>
        <w:t>POGODBENA KAZEN</w:t>
      </w:r>
    </w:p>
    <w:p w14:paraId="62614FB1" w14:textId="77777777" w:rsidR="00605B46" w:rsidRPr="00B4484B" w:rsidRDefault="00605B46" w:rsidP="002A2D45">
      <w:pPr>
        <w:keepNext/>
        <w:keepLines/>
        <w:tabs>
          <w:tab w:val="left" w:pos="567"/>
          <w:tab w:val="left" w:pos="1702"/>
        </w:tabs>
        <w:jc w:val="both"/>
        <w:rPr>
          <w:rFonts w:cs="Tahoma"/>
          <w:b/>
          <w:sz w:val="20"/>
          <w:szCs w:val="20"/>
        </w:rPr>
      </w:pPr>
    </w:p>
    <w:p w14:paraId="4A3B2E0A" w14:textId="77777777" w:rsidR="00605B46" w:rsidRPr="00B4484B" w:rsidRDefault="00605B46" w:rsidP="002A2D45">
      <w:pPr>
        <w:keepNext/>
        <w:keepLines/>
        <w:numPr>
          <w:ilvl w:val="1"/>
          <w:numId w:val="20"/>
        </w:numPr>
        <w:tabs>
          <w:tab w:val="clear" w:pos="4613"/>
        </w:tabs>
        <w:ind w:left="426" w:hanging="426"/>
        <w:jc w:val="center"/>
        <w:rPr>
          <w:rFonts w:cs="Tahoma"/>
          <w:sz w:val="20"/>
          <w:szCs w:val="20"/>
        </w:rPr>
      </w:pPr>
      <w:r w:rsidRPr="00B4484B">
        <w:rPr>
          <w:rFonts w:cs="Tahoma"/>
          <w:sz w:val="20"/>
          <w:szCs w:val="20"/>
        </w:rPr>
        <w:t>člen</w:t>
      </w:r>
    </w:p>
    <w:p w14:paraId="5B620F52" w14:textId="77777777" w:rsidR="00605B46" w:rsidRPr="00B4484B" w:rsidRDefault="00605B46" w:rsidP="002A2D45">
      <w:pPr>
        <w:keepNext/>
        <w:keepLines/>
        <w:tabs>
          <w:tab w:val="left" w:pos="567"/>
          <w:tab w:val="left" w:pos="1702"/>
        </w:tabs>
        <w:jc w:val="both"/>
        <w:rPr>
          <w:rFonts w:cs="Tahoma"/>
          <w:b/>
          <w:sz w:val="20"/>
          <w:szCs w:val="20"/>
        </w:rPr>
      </w:pPr>
    </w:p>
    <w:p w14:paraId="5C85B13F" w14:textId="24660301" w:rsidR="001C7242" w:rsidRPr="001C7242" w:rsidRDefault="001C7242" w:rsidP="001C7242">
      <w:pPr>
        <w:keepNext/>
        <w:keepLines/>
        <w:jc w:val="both"/>
        <w:rPr>
          <w:rFonts w:cs="Tahoma"/>
          <w:sz w:val="20"/>
          <w:szCs w:val="20"/>
        </w:rPr>
      </w:pPr>
      <w:r w:rsidRPr="001C7242">
        <w:rPr>
          <w:rFonts w:cs="Tahoma"/>
          <w:sz w:val="20"/>
          <w:szCs w:val="20"/>
        </w:rPr>
        <w:t xml:space="preserve">V primeru zamude roka dobave iz </w:t>
      </w:r>
      <w:r w:rsidRPr="00B4484B">
        <w:rPr>
          <w:rFonts w:cs="Tahoma"/>
          <w:sz w:val="20"/>
          <w:szCs w:val="20"/>
        </w:rPr>
        <w:t>5</w:t>
      </w:r>
      <w:r w:rsidRPr="001C7242">
        <w:rPr>
          <w:rFonts w:cs="Tahoma"/>
          <w:sz w:val="20"/>
          <w:szCs w:val="20"/>
        </w:rPr>
        <w:t xml:space="preserve">. člena te pogodbe in če le-ta ni posledica višje sile, kot je zapisano v </w:t>
      </w:r>
      <w:r w:rsidRPr="00B4484B">
        <w:rPr>
          <w:rFonts w:cs="Tahoma"/>
          <w:sz w:val="20"/>
          <w:szCs w:val="20"/>
        </w:rPr>
        <w:t>8</w:t>
      </w:r>
      <w:r w:rsidRPr="001C7242">
        <w:rPr>
          <w:rFonts w:cs="Tahoma"/>
          <w:sz w:val="20"/>
          <w:szCs w:val="20"/>
        </w:rPr>
        <w:t xml:space="preserve">. členu te pogodbe, je dogovorjena pogodbena kazen za zamudo pri dobavi </w:t>
      </w:r>
      <w:r w:rsidRPr="00B4484B">
        <w:rPr>
          <w:rFonts w:cs="Tahoma"/>
          <w:sz w:val="20"/>
          <w:szCs w:val="20"/>
        </w:rPr>
        <w:t>čistilnega stroja</w:t>
      </w:r>
      <w:r w:rsidRPr="001C7242">
        <w:rPr>
          <w:rFonts w:cs="Tahoma"/>
          <w:sz w:val="20"/>
          <w:szCs w:val="20"/>
        </w:rPr>
        <w:t xml:space="preserve"> v višini 0,5 % (nič celih pet odstotka) od  pogodbene vrednosti brez DDV za vsak dan zamude, pri čemer sme pogodbena kazen znašati največ pet odstotkov (5 %) pogodbene vrednosti </w:t>
      </w:r>
      <w:r w:rsidRPr="00B4484B">
        <w:rPr>
          <w:rFonts w:cs="Tahoma"/>
          <w:sz w:val="20"/>
          <w:szCs w:val="20"/>
        </w:rPr>
        <w:t>čistilnega stroja</w:t>
      </w:r>
      <w:r w:rsidRPr="001C7242">
        <w:rPr>
          <w:rFonts w:cs="Tahoma"/>
          <w:sz w:val="20"/>
          <w:szCs w:val="20"/>
        </w:rPr>
        <w:t xml:space="preserve"> brez DDV. </w:t>
      </w:r>
    </w:p>
    <w:p w14:paraId="0FEDA3B8" w14:textId="77777777" w:rsidR="001C7242" w:rsidRPr="001C7242" w:rsidRDefault="001C7242" w:rsidP="001C7242">
      <w:pPr>
        <w:keepNext/>
        <w:keepLines/>
        <w:jc w:val="both"/>
        <w:rPr>
          <w:rFonts w:cs="Tahoma"/>
          <w:sz w:val="20"/>
          <w:szCs w:val="20"/>
        </w:rPr>
      </w:pPr>
    </w:p>
    <w:p w14:paraId="2AAE778D" w14:textId="7DE7A610" w:rsidR="001C7242" w:rsidRPr="001C7242" w:rsidRDefault="001C7242" w:rsidP="001C7242">
      <w:pPr>
        <w:keepNext/>
        <w:keepLines/>
        <w:jc w:val="both"/>
        <w:rPr>
          <w:rFonts w:cs="Tahoma"/>
          <w:sz w:val="20"/>
          <w:szCs w:val="20"/>
        </w:rPr>
      </w:pPr>
      <w:r w:rsidRPr="001C7242">
        <w:rPr>
          <w:rFonts w:cs="Tahoma"/>
          <w:sz w:val="20"/>
          <w:szCs w:val="20"/>
        </w:rPr>
        <w:t xml:space="preserve">V kolikor skupni znesek pogodbene kazni, obračunane za zamudo pri dobavi </w:t>
      </w:r>
      <w:r w:rsidR="00B650A2">
        <w:rPr>
          <w:rFonts w:cs="Tahoma"/>
          <w:sz w:val="20"/>
          <w:szCs w:val="20"/>
        </w:rPr>
        <w:t>čistilnega stroja</w:t>
      </w:r>
      <w:r w:rsidRPr="001C7242">
        <w:rPr>
          <w:rFonts w:cs="Tahoma"/>
          <w:sz w:val="20"/>
          <w:szCs w:val="20"/>
        </w:rPr>
        <w:t xml:space="preserve"> doseže višino iz prejšnjega odstavka, lahko kupec unovči finančno zavarovanje za dobro izvedbo pogodbenih obveznosti in od pogodbe odstopi, brez kakršnekoli odgovornosti do prodajalca.</w:t>
      </w:r>
    </w:p>
    <w:p w14:paraId="77859578" w14:textId="77777777" w:rsidR="00623D76" w:rsidRPr="00B4484B" w:rsidRDefault="00623D76" w:rsidP="002A2D45">
      <w:pPr>
        <w:keepNext/>
        <w:keepLines/>
        <w:jc w:val="both"/>
        <w:rPr>
          <w:rFonts w:cs="Tahoma"/>
          <w:sz w:val="20"/>
        </w:rPr>
      </w:pPr>
    </w:p>
    <w:p w14:paraId="26F29E37" w14:textId="77777777" w:rsidR="00605B46" w:rsidRPr="00B4484B" w:rsidRDefault="00605B46" w:rsidP="002A2D45">
      <w:pPr>
        <w:keepNext/>
        <w:keepLines/>
        <w:numPr>
          <w:ilvl w:val="1"/>
          <w:numId w:val="20"/>
        </w:numPr>
        <w:tabs>
          <w:tab w:val="clear" w:pos="4613"/>
        </w:tabs>
        <w:ind w:left="426" w:hanging="426"/>
        <w:jc w:val="center"/>
        <w:rPr>
          <w:rFonts w:cs="Tahoma"/>
          <w:sz w:val="20"/>
          <w:szCs w:val="20"/>
        </w:rPr>
      </w:pPr>
      <w:r w:rsidRPr="00B4484B">
        <w:rPr>
          <w:rFonts w:cs="Tahoma"/>
          <w:sz w:val="20"/>
          <w:szCs w:val="20"/>
        </w:rPr>
        <w:t>člen</w:t>
      </w:r>
    </w:p>
    <w:p w14:paraId="19A02BEF" w14:textId="77777777" w:rsidR="0024373A" w:rsidRPr="00B4484B" w:rsidRDefault="0024373A" w:rsidP="002A2D45">
      <w:pPr>
        <w:keepNext/>
        <w:keepLines/>
        <w:jc w:val="both"/>
        <w:rPr>
          <w:rFonts w:cs="Tahoma"/>
          <w:sz w:val="20"/>
          <w:szCs w:val="20"/>
        </w:rPr>
      </w:pPr>
    </w:p>
    <w:p w14:paraId="2CA779BA" w14:textId="3ADABB6F" w:rsidR="001C7242" w:rsidRPr="001C7242" w:rsidRDefault="001C7242" w:rsidP="001C7242">
      <w:pPr>
        <w:keepNext/>
        <w:keepLines/>
        <w:tabs>
          <w:tab w:val="left" w:pos="567"/>
        </w:tabs>
        <w:ind w:right="-2"/>
        <w:jc w:val="both"/>
        <w:rPr>
          <w:rFonts w:cs="Tahoma"/>
          <w:sz w:val="20"/>
          <w:szCs w:val="20"/>
        </w:rPr>
      </w:pPr>
      <w:r w:rsidRPr="001C7242">
        <w:rPr>
          <w:rFonts w:cs="Tahoma"/>
          <w:sz w:val="20"/>
          <w:szCs w:val="20"/>
        </w:rPr>
        <w:t>Kupec bo za uveljavljanje pogodbene kazni iz prejšnjega člena prodajalcu izstavil račun s plačilnim rokom 8 (osem) dni od dneva izstavitve računa. V primeru zamude pri plačilu računa, je prodajalec dolžan kupcu plačati zakonske zamudne obresti.</w:t>
      </w:r>
    </w:p>
    <w:p w14:paraId="2FF5916A" w14:textId="77777777" w:rsidR="001C7242" w:rsidRPr="001C7242" w:rsidRDefault="001C7242" w:rsidP="001C7242">
      <w:pPr>
        <w:keepNext/>
        <w:keepLines/>
        <w:tabs>
          <w:tab w:val="left" w:pos="567"/>
        </w:tabs>
        <w:ind w:right="-2"/>
        <w:jc w:val="both"/>
        <w:rPr>
          <w:rFonts w:cs="Tahoma"/>
          <w:sz w:val="20"/>
          <w:szCs w:val="20"/>
        </w:rPr>
      </w:pPr>
    </w:p>
    <w:p w14:paraId="7AD855DD" w14:textId="74556278" w:rsidR="001C7242" w:rsidRPr="001C7242" w:rsidRDefault="001C7242" w:rsidP="001C7242">
      <w:pPr>
        <w:keepNext/>
        <w:keepLines/>
        <w:tabs>
          <w:tab w:val="left" w:pos="567"/>
          <w:tab w:val="left" w:pos="1418"/>
          <w:tab w:val="left" w:pos="1702"/>
        </w:tabs>
        <w:jc w:val="both"/>
        <w:rPr>
          <w:rFonts w:cs="Tahoma"/>
          <w:sz w:val="20"/>
          <w:szCs w:val="20"/>
        </w:rPr>
      </w:pPr>
      <w:r w:rsidRPr="001C7242">
        <w:rPr>
          <w:rFonts w:cs="Tahoma"/>
          <w:sz w:val="20"/>
          <w:szCs w:val="20"/>
        </w:rPr>
        <w:t xml:space="preserve">Kupec ne more zahtevati pogodbene kazni zaradi zamude, če je sprejel izpolnitev obveznosti, pa ni nemudoma sporočil prodajalcu, da si pridržuje pravico do pogodbene kazni (peti odstavek 251. člena Obligacijskega zakonika). V primeru, da bo kupec sprejel izpolnitev obveznosti in zahteval pogodbeno kazen, bo o tem </w:t>
      </w:r>
      <w:r w:rsidR="00B650A2">
        <w:rPr>
          <w:rFonts w:cs="Tahoma"/>
          <w:sz w:val="20"/>
          <w:szCs w:val="20"/>
        </w:rPr>
        <w:t>ob prevzemu</w:t>
      </w:r>
      <w:r w:rsidR="00B650A2" w:rsidRPr="001C7242">
        <w:rPr>
          <w:rFonts w:cs="Tahoma"/>
          <w:sz w:val="20"/>
          <w:szCs w:val="20"/>
        </w:rPr>
        <w:t xml:space="preserve"> </w:t>
      </w:r>
      <w:r w:rsidRPr="001C7242">
        <w:rPr>
          <w:rFonts w:cs="Tahoma"/>
          <w:sz w:val="20"/>
          <w:szCs w:val="20"/>
        </w:rPr>
        <w:t xml:space="preserve">obvestil prodajalca. </w:t>
      </w:r>
    </w:p>
    <w:p w14:paraId="5862EEA1" w14:textId="77777777" w:rsidR="001C7242" w:rsidRPr="001C7242" w:rsidRDefault="001C7242" w:rsidP="001C7242">
      <w:pPr>
        <w:keepNext/>
        <w:keepLines/>
        <w:tabs>
          <w:tab w:val="left" w:pos="567"/>
          <w:tab w:val="left" w:pos="1418"/>
          <w:tab w:val="left" w:pos="1702"/>
        </w:tabs>
        <w:jc w:val="both"/>
        <w:rPr>
          <w:rFonts w:cs="Tahoma"/>
          <w:sz w:val="20"/>
          <w:szCs w:val="20"/>
        </w:rPr>
      </w:pPr>
    </w:p>
    <w:p w14:paraId="66696D54" w14:textId="24A08BA5" w:rsidR="001C7242" w:rsidRPr="001C7242" w:rsidRDefault="001C7242" w:rsidP="001C7242">
      <w:pPr>
        <w:keepNext/>
        <w:keepLines/>
        <w:tabs>
          <w:tab w:val="left" w:pos="567"/>
          <w:tab w:val="left" w:pos="1418"/>
          <w:tab w:val="left" w:pos="1702"/>
        </w:tabs>
        <w:jc w:val="both"/>
        <w:rPr>
          <w:rFonts w:cs="Tahoma"/>
          <w:sz w:val="20"/>
          <w:szCs w:val="20"/>
        </w:rPr>
      </w:pPr>
      <w:r w:rsidRPr="001C7242">
        <w:rPr>
          <w:rFonts w:cs="Tahoma"/>
          <w:sz w:val="20"/>
          <w:szCs w:val="20"/>
        </w:rPr>
        <w:t>Kupec in prodajalec soglašata, da pravica zaračunati pogodbeno kazen ni pogojena z nastankom škode pri kupcu. Za povračilo tako nastale škode bo kupec unovčil finančno zavarovanje za dobro izvedbo pogodbenih obveznosti</w:t>
      </w:r>
      <w:r w:rsidR="00B650A2">
        <w:rPr>
          <w:rFonts w:cs="Tahoma"/>
          <w:sz w:val="20"/>
          <w:szCs w:val="20"/>
        </w:rPr>
        <w:t xml:space="preserve"> ali uveljavljal povračilo na drug način.</w:t>
      </w:r>
      <w:r w:rsidRPr="001C7242">
        <w:rPr>
          <w:rFonts w:cs="Tahoma"/>
          <w:sz w:val="20"/>
          <w:szCs w:val="20"/>
        </w:rPr>
        <w:t xml:space="preserve">. </w:t>
      </w:r>
    </w:p>
    <w:p w14:paraId="75941D5C" w14:textId="77777777" w:rsidR="001C7242" w:rsidRPr="001C7242" w:rsidRDefault="001C7242" w:rsidP="001C7242">
      <w:pPr>
        <w:keepNext/>
        <w:keepLines/>
        <w:tabs>
          <w:tab w:val="left" w:pos="567"/>
          <w:tab w:val="left" w:pos="1418"/>
          <w:tab w:val="left" w:pos="1702"/>
        </w:tabs>
        <w:jc w:val="both"/>
        <w:rPr>
          <w:rFonts w:cs="Tahoma"/>
          <w:sz w:val="20"/>
          <w:szCs w:val="20"/>
        </w:rPr>
      </w:pPr>
    </w:p>
    <w:p w14:paraId="4E373733" w14:textId="164B4358" w:rsidR="001C7242" w:rsidRPr="00B4484B" w:rsidRDefault="001C7242" w:rsidP="001C7242">
      <w:pPr>
        <w:keepNext/>
        <w:keepLines/>
        <w:tabs>
          <w:tab w:val="left" w:pos="567"/>
          <w:tab w:val="left" w:pos="1418"/>
          <w:tab w:val="left" w:pos="1702"/>
        </w:tabs>
        <w:jc w:val="both"/>
        <w:rPr>
          <w:rFonts w:cs="Tahoma"/>
          <w:sz w:val="20"/>
          <w:szCs w:val="20"/>
        </w:rPr>
      </w:pPr>
      <w:r w:rsidRPr="001C7242">
        <w:rPr>
          <w:rFonts w:cs="Tahoma"/>
          <w:sz w:val="20"/>
          <w:szCs w:val="20"/>
        </w:rPr>
        <w:t>Kupec in prodajalec sta sporazumna, da za pogodbeno kazen lahko izvedeta pobot medsebojnih terjatev in obveznosti.</w:t>
      </w:r>
    </w:p>
    <w:p w14:paraId="6B158A79" w14:textId="346E22BE" w:rsidR="001C7242" w:rsidRPr="00B4484B" w:rsidRDefault="001C7242" w:rsidP="001C7242">
      <w:pPr>
        <w:keepNext/>
        <w:keepLines/>
        <w:tabs>
          <w:tab w:val="left" w:pos="567"/>
          <w:tab w:val="left" w:pos="1418"/>
          <w:tab w:val="left" w:pos="1702"/>
        </w:tabs>
        <w:jc w:val="both"/>
        <w:rPr>
          <w:rFonts w:cs="Tahoma"/>
          <w:sz w:val="20"/>
          <w:szCs w:val="20"/>
        </w:rPr>
      </w:pPr>
    </w:p>
    <w:p w14:paraId="70B57191" w14:textId="77777777" w:rsidR="001C7242" w:rsidRPr="00B4484B" w:rsidRDefault="001C7242" w:rsidP="001C7242">
      <w:pPr>
        <w:keepNext/>
        <w:keepLines/>
        <w:numPr>
          <w:ilvl w:val="0"/>
          <w:numId w:val="19"/>
        </w:numPr>
        <w:tabs>
          <w:tab w:val="left" w:pos="1080"/>
          <w:tab w:val="left" w:pos="1702"/>
        </w:tabs>
        <w:ind w:hanging="1440"/>
        <w:jc w:val="both"/>
        <w:rPr>
          <w:rFonts w:cs="Tahoma"/>
          <w:b/>
          <w:sz w:val="20"/>
          <w:szCs w:val="20"/>
        </w:rPr>
      </w:pPr>
      <w:r w:rsidRPr="00B4484B">
        <w:rPr>
          <w:rFonts w:cs="Tahoma"/>
          <w:b/>
          <w:sz w:val="20"/>
          <w:szCs w:val="20"/>
        </w:rPr>
        <w:t xml:space="preserve">PREDSTAVNIKI POGODBENIH STRANK </w:t>
      </w:r>
    </w:p>
    <w:p w14:paraId="7BD2B3A5" w14:textId="77777777" w:rsidR="001C7242" w:rsidRPr="00B4484B" w:rsidRDefault="001C7242" w:rsidP="001C7242">
      <w:pPr>
        <w:keepNext/>
        <w:keepLines/>
        <w:tabs>
          <w:tab w:val="left" w:pos="567"/>
          <w:tab w:val="left" w:pos="1418"/>
          <w:tab w:val="left" w:pos="1702"/>
        </w:tabs>
        <w:jc w:val="both"/>
        <w:rPr>
          <w:rFonts w:cs="Tahoma"/>
          <w:sz w:val="20"/>
          <w:szCs w:val="20"/>
        </w:rPr>
      </w:pPr>
    </w:p>
    <w:p w14:paraId="5D42B767" w14:textId="77777777" w:rsidR="001C7242" w:rsidRPr="00B4484B" w:rsidRDefault="001C7242" w:rsidP="001C7242">
      <w:pPr>
        <w:keepNext/>
        <w:keepLines/>
        <w:numPr>
          <w:ilvl w:val="1"/>
          <w:numId w:val="13"/>
        </w:numPr>
        <w:tabs>
          <w:tab w:val="clear" w:pos="4613"/>
          <w:tab w:val="num" w:pos="4897"/>
        </w:tabs>
        <w:ind w:left="426" w:hanging="426"/>
        <w:jc w:val="center"/>
        <w:rPr>
          <w:rFonts w:cs="Tahoma"/>
          <w:sz w:val="20"/>
          <w:szCs w:val="20"/>
        </w:rPr>
      </w:pPr>
      <w:r w:rsidRPr="00B4484B">
        <w:rPr>
          <w:rFonts w:cs="Tahoma"/>
          <w:sz w:val="20"/>
          <w:szCs w:val="20"/>
        </w:rPr>
        <w:t xml:space="preserve"> člen</w:t>
      </w:r>
    </w:p>
    <w:p w14:paraId="6382CB00" w14:textId="77777777" w:rsidR="001C7242" w:rsidRPr="00B4484B" w:rsidRDefault="001C7242" w:rsidP="001C7242">
      <w:pPr>
        <w:keepNext/>
        <w:keepLines/>
        <w:jc w:val="both"/>
        <w:rPr>
          <w:rFonts w:cs="Tahoma"/>
          <w:sz w:val="20"/>
          <w:szCs w:val="20"/>
        </w:rPr>
      </w:pPr>
    </w:p>
    <w:p w14:paraId="62AB2798" w14:textId="77777777" w:rsidR="001C7242" w:rsidRPr="001C7242" w:rsidRDefault="001C7242" w:rsidP="001C7242">
      <w:pPr>
        <w:keepNext/>
        <w:keepLines/>
        <w:jc w:val="both"/>
        <w:rPr>
          <w:rFonts w:cs="Tahoma"/>
          <w:sz w:val="20"/>
          <w:szCs w:val="20"/>
        </w:rPr>
      </w:pPr>
      <w:r w:rsidRPr="001C7242">
        <w:rPr>
          <w:rFonts w:cs="Tahoma"/>
          <w:sz w:val="20"/>
          <w:szCs w:val="20"/>
        </w:rPr>
        <w:t>Predstavnik in skrbnik pogodbe kupca, ki bo urejal vsa vprašanja, ki bodo nastala v zvezi z izvajanjem te pogodbe, je …………………., telefon: …………………., e-pošta: ………………………………..</w:t>
      </w:r>
    </w:p>
    <w:p w14:paraId="5B1AD293" w14:textId="77777777" w:rsidR="001C7242" w:rsidRPr="001C7242" w:rsidRDefault="001C7242" w:rsidP="001C7242">
      <w:pPr>
        <w:keepNext/>
        <w:keepLines/>
        <w:jc w:val="both"/>
        <w:rPr>
          <w:rFonts w:cs="Tahoma"/>
          <w:sz w:val="20"/>
          <w:szCs w:val="20"/>
        </w:rPr>
      </w:pPr>
    </w:p>
    <w:p w14:paraId="2F0D41DF" w14:textId="77777777" w:rsidR="001C7242" w:rsidRPr="001C7242" w:rsidRDefault="001C7242" w:rsidP="001C7242">
      <w:pPr>
        <w:keepNext/>
        <w:keepLines/>
        <w:jc w:val="both"/>
        <w:rPr>
          <w:rFonts w:cs="Tahoma"/>
          <w:sz w:val="20"/>
          <w:szCs w:val="20"/>
        </w:rPr>
      </w:pPr>
      <w:r w:rsidRPr="001C7242">
        <w:rPr>
          <w:rFonts w:cs="Tahoma"/>
          <w:sz w:val="20"/>
          <w:szCs w:val="20"/>
        </w:rPr>
        <w:t>Predstavnik in skrbnik pogodbe prodajalca, ki bo urejal vsa vprašanja, ki bodo nastala v zvezi z izvajanjem pogodbe, je ………………….., telefon: ……………………., e-pošta: …………………….</w:t>
      </w:r>
    </w:p>
    <w:p w14:paraId="28D8CDF1" w14:textId="77777777" w:rsidR="001C7242" w:rsidRPr="00B4484B" w:rsidRDefault="001C7242" w:rsidP="001C7242">
      <w:pPr>
        <w:keepNext/>
        <w:keepLines/>
        <w:jc w:val="both"/>
        <w:rPr>
          <w:rFonts w:cs="Tahoma"/>
          <w:sz w:val="20"/>
          <w:szCs w:val="20"/>
        </w:rPr>
      </w:pPr>
    </w:p>
    <w:p w14:paraId="4E242408" w14:textId="77777777" w:rsidR="001C7242" w:rsidRPr="001C7242" w:rsidRDefault="001C7242" w:rsidP="001C7242">
      <w:pPr>
        <w:keepNext/>
        <w:keepLines/>
        <w:jc w:val="both"/>
        <w:rPr>
          <w:rFonts w:eastAsia="Frutiger" w:cs="Tahoma"/>
          <w:sz w:val="20"/>
          <w:szCs w:val="20"/>
          <w:lang w:eastAsia="en-US"/>
        </w:rPr>
      </w:pPr>
      <w:r w:rsidRPr="001C7242">
        <w:rPr>
          <w:rFonts w:eastAsia="Frutiger" w:cs="Tahoma"/>
          <w:sz w:val="20"/>
          <w:szCs w:val="20"/>
          <w:lang w:val="x-none" w:eastAsia="en-US"/>
        </w:rPr>
        <w:t xml:space="preserve">Predstavnika (skrbnika pogodbe) v imenu </w:t>
      </w:r>
      <w:r w:rsidRPr="001C7242">
        <w:rPr>
          <w:rFonts w:eastAsia="Frutiger" w:cs="Tahoma"/>
          <w:sz w:val="20"/>
          <w:szCs w:val="20"/>
          <w:lang w:eastAsia="en-US"/>
        </w:rPr>
        <w:t>kupca</w:t>
      </w:r>
      <w:r w:rsidRPr="001C7242">
        <w:rPr>
          <w:rFonts w:eastAsia="Frutiger" w:cs="Tahoma"/>
          <w:sz w:val="20"/>
          <w:szCs w:val="20"/>
          <w:lang w:val="x-none" w:eastAsia="en-US"/>
        </w:rPr>
        <w:t xml:space="preserve"> oziroma </w:t>
      </w:r>
      <w:r w:rsidRPr="001C7242">
        <w:rPr>
          <w:rFonts w:eastAsia="Frutiger" w:cs="Tahoma"/>
          <w:sz w:val="20"/>
          <w:szCs w:val="20"/>
          <w:lang w:eastAsia="en-US"/>
        </w:rPr>
        <w:t>prodajalca</w:t>
      </w:r>
      <w:r w:rsidRPr="001C7242">
        <w:rPr>
          <w:rFonts w:eastAsia="Frutiger" w:cs="Tahoma"/>
          <w:sz w:val="20"/>
          <w:szCs w:val="20"/>
          <w:lang w:val="x-none" w:eastAsia="en-US"/>
        </w:rPr>
        <w:t xml:space="preserve"> urejata vsa vprašanja, ki bodo nastala v zvezi z izvajanjem te pogodbe ter izvajata vse ukrepe v zvezi z </w:t>
      </w:r>
      <w:r w:rsidRPr="001C7242">
        <w:rPr>
          <w:rFonts w:eastAsia="Frutiger" w:cs="Tahoma"/>
          <w:sz w:val="20"/>
          <w:szCs w:val="20"/>
          <w:lang w:eastAsia="en-US"/>
        </w:rPr>
        <w:t>obveznostmi</w:t>
      </w:r>
      <w:r w:rsidRPr="001C7242">
        <w:rPr>
          <w:rFonts w:eastAsia="Frutiger" w:cs="Tahoma"/>
          <w:sz w:val="20"/>
          <w:szCs w:val="20"/>
          <w:lang w:val="x-none" w:eastAsia="en-US"/>
        </w:rPr>
        <w:t xml:space="preserve"> po pogodbi. </w:t>
      </w:r>
      <w:r w:rsidRPr="001C7242">
        <w:rPr>
          <w:rFonts w:eastAsia="Frutiger" w:cs="Tahoma"/>
          <w:sz w:val="20"/>
          <w:szCs w:val="20"/>
          <w:lang w:eastAsia="en-US"/>
        </w:rPr>
        <w:t>Kupec</w:t>
      </w:r>
      <w:r w:rsidRPr="001C7242">
        <w:rPr>
          <w:rFonts w:eastAsia="Frutiger" w:cs="Tahoma"/>
          <w:sz w:val="20"/>
          <w:szCs w:val="20"/>
          <w:lang w:val="x-none" w:eastAsia="en-US"/>
        </w:rPr>
        <w:t xml:space="preserve"> in </w:t>
      </w:r>
      <w:r w:rsidRPr="001C7242">
        <w:rPr>
          <w:rFonts w:eastAsia="Frutiger" w:cs="Tahoma"/>
          <w:sz w:val="20"/>
          <w:szCs w:val="20"/>
          <w:lang w:eastAsia="en-US"/>
        </w:rPr>
        <w:t>prodajalec</w:t>
      </w:r>
      <w:r w:rsidRPr="001C7242">
        <w:rPr>
          <w:rFonts w:eastAsia="Frutiger" w:cs="Tahoma"/>
          <w:sz w:val="20"/>
          <w:szCs w:val="20"/>
          <w:lang w:val="x-none" w:eastAsia="en-US"/>
        </w:rPr>
        <w:t xml:space="preserve"> sta se dolžna medsebojno obvestiti o zamenjavi predstavnikov, in sicer pisno</w:t>
      </w:r>
      <w:r w:rsidRPr="001C7242">
        <w:rPr>
          <w:rFonts w:eastAsia="Frutiger" w:cs="Tahoma"/>
          <w:sz w:val="20"/>
          <w:szCs w:val="20"/>
          <w:lang w:eastAsia="en-US"/>
        </w:rPr>
        <w:t xml:space="preserve"> (po e-pošti)</w:t>
      </w:r>
      <w:r w:rsidRPr="001C7242">
        <w:rPr>
          <w:rFonts w:eastAsia="Frutiger" w:cs="Tahoma"/>
          <w:sz w:val="20"/>
          <w:szCs w:val="20"/>
          <w:lang w:val="x-none" w:eastAsia="en-US"/>
        </w:rPr>
        <w:t xml:space="preserve">, z navedbo datuma primopredaje poslov. Pisno obvestilo o tem mora prejeti </w:t>
      </w:r>
      <w:r w:rsidRPr="001C7242">
        <w:rPr>
          <w:rFonts w:eastAsia="Frutiger" w:cs="Tahoma"/>
          <w:sz w:val="20"/>
          <w:szCs w:val="20"/>
          <w:lang w:eastAsia="en-US"/>
        </w:rPr>
        <w:t>kupec</w:t>
      </w:r>
      <w:r w:rsidRPr="001C7242">
        <w:rPr>
          <w:rFonts w:eastAsia="Frutiger" w:cs="Tahoma"/>
          <w:sz w:val="20"/>
          <w:szCs w:val="20"/>
          <w:lang w:val="x-none" w:eastAsia="en-US"/>
        </w:rPr>
        <w:t xml:space="preserve"> oziroma </w:t>
      </w:r>
      <w:r w:rsidRPr="001C7242">
        <w:rPr>
          <w:rFonts w:eastAsia="Frutiger" w:cs="Tahoma"/>
          <w:sz w:val="20"/>
          <w:szCs w:val="20"/>
          <w:lang w:eastAsia="en-US"/>
        </w:rPr>
        <w:t>prodajalec</w:t>
      </w:r>
      <w:r w:rsidRPr="001C7242">
        <w:rPr>
          <w:rFonts w:eastAsia="Frutiger" w:cs="Tahoma"/>
          <w:sz w:val="20"/>
          <w:szCs w:val="20"/>
          <w:lang w:val="x-none" w:eastAsia="en-US"/>
        </w:rPr>
        <w:t xml:space="preserve"> najkasneje v treh (3) dneh pred navedenim dnevom primopredaje poslov.</w:t>
      </w:r>
      <w:r w:rsidRPr="001C7242">
        <w:rPr>
          <w:rFonts w:eastAsia="Frutiger" w:cs="Tahoma"/>
          <w:sz w:val="20"/>
          <w:szCs w:val="20"/>
          <w:lang w:eastAsia="en-US"/>
        </w:rPr>
        <w:t xml:space="preserve"> </w:t>
      </w:r>
    </w:p>
    <w:p w14:paraId="5333143E" w14:textId="77777777" w:rsidR="001C7242" w:rsidRPr="00B4484B" w:rsidRDefault="001C7242" w:rsidP="001C7242">
      <w:pPr>
        <w:keepNext/>
        <w:keepLines/>
        <w:jc w:val="both"/>
        <w:rPr>
          <w:rFonts w:cs="Tahoma"/>
          <w:sz w:val="20"/>
          <w:szCs w:val="20"/>
        </w:rPr>
      </w:pPr>
    </w:p>
    <w:p w14:paraId="699C7A31" w14:textId="71AFF32C" w:rsidR="001C7242" w:rsidRPr="00B4484B" w:rsidRDefault="001C7242" w:rsidP="001C7242">
      <w:pPr>
        <w:keepNext/>
        <w:keepLines/>
        <w:jc w:val="both"/>
        <w:rPr>
          <w:rFonts w:cs="Tahoma"/>
          <w:sz w:val="20"/>
          <w:szCs w:val="20"/>
        </w:rPr>
      </w:pPr>
      <w:r w:rsidRPr="00B4484B">
        <w:rPr>
          <w:rFonts w:cs="Tahoma"/>
          <w:sz w:val="20"/>
          <w:szCs w:val="20"/>
        </w:rPr>
        <w:t xml:space="preserve">Ne glede na določilo tretjega odstavka </w:t>
      </w:r>
      <w:r w:rsidR="00843113" w:rsidRPr="00B4484B">
        <w:rPr>
          <w:rFonts w:cs="Tahoma"/>
          <w:sz w:val="20"/>
          <w:szCs w:val="20"/>
        </w:rPr>
        <w:t>29</w:t>
      </w:r>
      <w:r w:rsidRPr="00B4484B">
        <w:rPr>
          <w:rFonts w:cs="Tahoma"/>
          <w:sz w:val="20"/>
          <w:szCs w:val="20"/>
        </w:rPr>
        <w:t>. člena te pogodbe sprememba predstavnikov (skrbnikov pogodbe) velja, če pogodbeni stranki o spremembi predstavnikov (skrbnikov pogodbe) obvestita druga drugo po elektronski pošti.</w:t>
      </w:r>
    </w:p>
    <w:p w14:paraId="56CE5E06" w14:textId="77777777" w:rsidR="001C7242" w:rsidRPr="00B4484B" w:rsidRDefault="001C7242" w:rsidP="001C7242">
      <w:pPr>
        <w:keepNext/>
        <w:keepLines/>
        <w:jc w:val="both"/>
        <w:rPr>
          <w:rFonts w:cs="Tahoma"/>
          <w:sz w:val="20"/>
          <w:szCs w:val="20"/>
        </w:rPr>
      </w:pPr>
    </w:p>
    <w:p w14:paraId="61E6FEF7" w14:textId="77777777" w:rsidR="00023362" w:rsidRPr="00B4484B" w:rsidRDefault="00023362" w:rsidP="00023362">
      <w:pPr>
        <w:keepNext/>
        <w:keepLines/>
        <w:numPr>
          <w:ilvl w:val="0"/>
          <w:numId w:val="19"/>
        </w:numPr>
        <w:tabs>
          <w:tab w:val="left" w:pos="1080"/>
          <w:tab w:val="left" w:pos="1702"/>
        </w:tabs>
        <w:ind w:hanging="1440"/>
        <w:jc w:val="both"/>
        <w:rPr>
          <w:rFonts w:cs="Tahoma"/>
          <w:b/>
          <w:sz w:val="20"/>
          <w:szCs w:val="20"/>
        </w:rPr>
      </w:pPr>
      <w:r w:rsidRPr="00B4484B">
        <w:rPr>
          <w:rFonts w:cs="Tahoma"/>
          <w:b/>
          <w:sz w:val="20"/>
          <w:szCs w:val="20"/>
        </w:rPr>
        <w:t>SESTAVNI DELI POGODBE</w:t>
      </w:r>
    </w:p>
    <w:p w14:paraId="75D02A16" w14:textId="77777777" w:rsidR="00023362" w:rsidRPr="00B4484B" w:rsidRDefault="00023362" w:rsidP="00023362">
      <w:pPr>
        <w:keepNext/>
        <w:keepLines/>
        <w:tabs>
          <w:tab w:val="left" w:pos="1702"/>
        </w:tabs>
        <w:jc w:val="both"/>
        <w:rPr>
          <w:rFonts w:cs="Tahoma"/>
          <w:b/>
          <w:sz w:val="20"/>
          <w:szCs w:val="20"/>
        </w:rPr>
      </w:pPr>
    </w:p>
    <w:p w14:paraId="4DEB7E76" w14:textId="77777777" w:rsidR="00023362" w:rsidRPr="00B4484B" w:rsidRDefault="00023362" w:rsidP="00023362">
      <w:pPr>
        <w:keepNext/>
        <w:keepLines/>
        <w:numPr>
          <w:ilvl w:val="1"/>
          <w:numId w:val="13"/>
        </w:numPr>
        <w:tabs>
          <w:tab w:val="clear" w:pos="4613"/>
          <w:tab w:val="num" w:pos="4897"/>
        </w:tabs>
        <w:ind w:left="426" w:hanging="426"/>
        <w:jc w:val="center"/>
        <w:rPr>
          <w:rFonts w:cs="Tahoma"/>
          <w:sz w:val="20"/>
          <w:szCs w:val="20"/>
        </w:rPr>
      </w:pPr>
      <w:r w:rsidRPr="00B4484B">
        <w:rPr>
          <w:rFonts w:cs="Tahoma"/>
          <w:sz w:val="20"/>
          <w:szCs w:val="20"/>
        </w:rPr>
        <w:t xml:space="preserve"> člen</w:t>
      </w:r>
    </w:p>
    <w:p w14:paraId="7B668D3F" w14:textId="77777777" w:rsidR="00023362" w:rsidRPr="00B4484B" w:rsidRDefault="00023362" w:rsidP="00023362">
      <w:pPr>
        <w:keepNext/>
        <w:keepLines/>
        <w:tabs>
          <w:tab w:val="left" w:pos="1702"/>
        </w:tabs>
        <w:rPr>
          <w:rFonts w:cs="Tahoma"/>
          <w:sz w:val="20"/>
          <w:szCs w:val="20"/>
        </w:rPr>
      </w:pPr>
    </w:p>
    <w:p w14:paraId="3E90B05B" w14:textId="77777777" w:rsidR="00623D76" w:rsidRPr="00B4484B" w:rsidRDefault="00623D76" w:rsidP="00623D76">
      <w:pPr>
        <w:keepNext/>
        <w:keepLines/>
        <w:spacing w:after="120"/>
        <w:jc w:val="both"/>
        <w:rPr>
          <w:rFonts w:cs="Tahoma"/>
          <w:sz w:val="20"/>
        </w:rPr>
      </w:pPr>
      <w:r w:rsidRPr="00B4484B">
        <w:rPr>
          <w:rFonts w:cs="Tahoma"/>
          <w:sz w:val="20"/>
        </w:rPr>
        <w:t>Pri tolmačenju te pogodbe in reševanju morebitnih sporov se poleg pogodbe ter Obligacijskega zakonika upošteva še:</w:t>
      </w:r>
    </w:p>
    <w:p w14:paraId="4FCA6DCC" w14:textId="1F440BE5" w:rsidR="00623D76" w:rsidRPr="00B4484B" w:rsidRDefault="00623D76" w:rsidP="00623D76">
      <w:pPr>
        <w:keepNext/>
        <w:keepLines/>
        <w:numPr>
          <w:ilvl w:val="0"/>
          <w:numId w:val="5"/>
        </w:numPr>
        <w:jc w:val="both"/>
        <w:rPr>
          <w:rFonts w:cs="Tahoma"/>
          <w:sz w:val="20"/>
          <w:szCs w:val="20"/>
        </w:rPr>
      </w:pPr>
      <w:r w:rsidRPr="00B4484B">
        <w:rPr>
          <w:rFonts w:cs="Tahoma"/>
          <w:sz w:val="20"/>
          <w:szCs w:val="20"/>
        </w:rPr>
        <w:t>razpisna dokumentacija</w:t>
      </w:r>
      <w:r w:rsidR="00003638" w:rsidRPr="00B4484B">
        <w:rPr>
          <w:rFonts w:cs="Tahoma"/>
          <w:sz w:val="20"/>
          <w:szCs w:val="20"/>
        </w:rPr>
        <w:t xml:space="preserve"> </w:t>
      </w:r>
      <w:r w:rsidRPr="00B4484B">
        <w:rPr>
          <w:rFonts w:cs="Tahoma"/>
          <w:sz w:val="20"/>
          <w:szCs w:val="20"/>
        </w:rPr>
        <w:t xml:space="preserve">št. </w:t>
      </w:r>
      <w:r w:rsidR="001225D8" w:rsidRPr="00B4484B">
        <w:rPr>
          <w:rFonts w:cs="Tahoma"/>
          <w:sz w:val="20"/>
          <w:szCs w:val="20"/>
        </w:rPr>
        <w:t>LPT-128/25</w:t>
      </w:r>
      <w:r w:rsidRPr="00B4484B">
        <w:rPr>
          <w:rFonts w:cs="Tahoma"/>
          <w:sz w:val="20"/>
          <w:szCs w:val="20"/>
        </w:rPr>
        <w:t>,</w:t>
      </w:r>
    </w:p>
    <w:p w14:paraId="25B1D8E7" w14:textId="0380DBBF" w:rsidR="00623D76" w:rsidRPr="00B4484B" w:rsidRDefault="00623D76" w:rsidP="00623D76">
      <w:pPr>
        <w:keepNext/>
        <w:keepLines/>
        <w:numPr>
          <w:ilvl w:val="0"/>
          <w:numId w:val="5"/>
        </w:numPr>
        <w:jc w:val="both"/>
        <w:rPr>
          <w:rFonts w:cs="Tahoma"/>
          <w:sz w:val="20"/>
          <w:szCs w:val="20"/>
        </w:rPr>
      </w:pPr>
      <w:r w:rsidRPr="00B4484B">
        <w:rPr>
          <w:rFonts w:cs="Tahoma"/>
          <w:sz w:val="20"/>
          <w:szCs w:val="20"/>
        </w:rPr>
        <w:t xml:space="preserve">ponudba </w:t>
      </w:r>
      <w:r w:rsidR="007F09DC" w:rsidRPr="00B4484B">
        <w:rPr>
          <w:rFonts w:cs="Tahoma"/>
          <w:sz w:val="20"/>
          <w:szCs w:val="20"/>
        </w:rPr>
        <w:t xml:space="preserve">prodajalca </w:t>
      </w:r>
      <w:r w:rsidRPr="00B4484B">
        <w:rPr>
          <w:rFonts w:cs="Tahoma"/>
          <w:sz w:val="20"/>
          <w:szCs w:val="20"/>
        </w:rPr>
        <w:t>št. __________ z dne _________,</w:t>
      </w:r>
    </w:p>
    <w:p w14:paraId="32DAD0D0" w14:textId="665F823D" w:rsidR="00623D76" w:rsidRPr="00B4484B" w:rsidRDefault="007F09DC" w:rsidP="00623D76">
      <w:pPr>
        <w:keepNext/>
        <w:keepLines/>
        <w:numPr>
          <w:ilvl w:val="0"/>
          <w:numId w:val="5"/>
        </w:numPr>
        <w:jc w:val="both"/>
        <w:rPr>
          <w:rFonts w:cs="Tahoma"/>
          <w:sz w:val="20"/>
          <w:szCs w:val="20"/>
        </w:rPr>
      </w:pPr>
      <w:r w:rsidRPr="00B4484B">
        <w:rPr>
          <w:rFonts w:cs="Tahoma"/>
          <w:sz w:val="20"/>
          <w:szCs w:val="20"/>
        </w:rPr>
        <w:t>tehnična specifikacija prodajalca</w:t>
      </w:r>
      <w:r w:rsidR="00623D76" w:rsidRPr="00B4484B">
        <w:rPr>
          <w:rFonts w:cs="Tahoma"/>
          <w:sz w:val="20"/>
          <w:szCs w:val="20"/>
        </w:rPr>
        <w:t xml:space="preserve"> z dne _______________,</w:t>
      </w:r>
    </w:p>
    <w:p w14:paraId="0F898C90" w14:textId="3E19EEF7" w:rsidR="00623D76" w:rsidRPr="00B4484B" w:rsidRDefault="00623D76" w:rsidP="00623D76">
      <w:pPr>
        <w:keepNext/>
        <w:keepLines/>
        <w:numPr>
          <w:ilvl w:val="0"/>
          <w:numId w:val="5"/>
        </w:numPr>
        <w:jc w:val="both"/>
        <w:rPr>
          <w:rFonts w:cs="Tahoma"/>
          <w:sz w:val="20"/>
          <w:szCs w:val="20"/>
        </w:rPr>
      </w:pPr>
      <w:r w:rsidRPr="00B4484B">
        <w:rPr>
          <w:rFonts w:cs="Tahoma"/>
          <w:sz w:val="20"/>
          <w:szCs w:val="20"/>
        </w:rPr>
        <w:t>vsi drugi pisni sporazumi in zapisniške ugotovitve, ki sta  jih podpisala predstavnika pogodbenih strank</w:t>
      </w:r>
      <w:r w:rsidR="00B650A2">
        <w:rPr>
          <w:rFonts w:cs="Tahoma"/>
          <w:sz w:val="20"/>
          <w:szCs w:val="20"/>
        </w:rPr>
        <w:t>.</w:t>
      </w:r>
    </w:p>
    <w:p w14:paraId="69AD3E50" w14:textId="77777777" w:rsidR="00623D76" w:rsidRPr="00B4484B" w:rsidRDefault="00623D76" w:rsidP="00023362">
      <w:pPr>
        <w:keepNext/>
        <w:keepLines/>
        <w:jc w:val="both"/>
        <w:rPr>
          <w:rFonts w:cs="Tahoma"/>
          <w:sz w:val="20"/>
          <w:szCs w:val="20"/>
        </w:rPr>
      </w:pPr>
    </w:p>
    <w:p w14:paraId="28459D34" w14:textId="41461AC8" w:rsidR="00023362" w:rsidRPr="00B4484B" w:rsidRDefault="00023362" w:rsidP="00023362">
      <w:pPr>
        <w:keepNext/>
        <w:keepLines/>
        <w:jc w:val="both"/>
        <w:rPr>
          <w:rFonts w:cs="Tahoma"/>
          <w:sz w:val="20"/>
          <w:szCs w:val="20"/>
        </w:rPr>
      </w:pPr>
      <w:r w:rsidRPr="00B4484B">
        <w:rPr>
          <w:rFonts w:cs="Tahoma"/>
          <w:sz w:val="20"/>
          <w:szCs w:val="20"/>
        </w:rPr>
        <w:t xml:space="preserve">V primeru, če si vsebina zgoraj navedenih dokumentov nasprotuje in če volja pogodbenih strank ni jasno izražena, za razlago volje obeh pogodbenih strank najprej veljajo določila te pogodbe, nato razpisna dokumentacija, na podlagi katere je </w:t>
      </w:r>
      <w:r w:rsidR="007F09DC" w:rsidRPr="00B4484B">
        <w:rPr>
          <w:rFonts w:cs="Tahoma"/>
          <w:sz w:val="20"/>
          <w:szCs w:val="20"/>
        </w:rPr>
        <w:t>prodajalec</w:t>
      </w:r>
      <w:r w:rsidRPr="00B4484B">
        <w:rPr>
          <w:rFonts w:cs="Tahoma"/>
          <w:sz w:val="20"/>
          <w:szCs w:val="20"/>
        </w:rPr>
        <w:t xml:space="preserve"> podal svojo ponudbo in sklenil pogodbo </w:t>
      </w:r>
      <w:r w:rsidR="007F09DC" w:rsidRPr="00B4484B">
        <w:rPr>
          <w:rFonts w:cs="Tahoma"/>
          <w:sz w:val="20"/>
          <w:szCs w:val="20"/>
        </w:rPr>
        <w:t>s kupcem</w:t>
      </w:r>
      <w:r w:rsidRPr="00B4484B">
        <w:rPr>
          <w:rFonts w:cs="Tahoma"/>
          <w:sz w:val="20"/>
          <w:szCs w:val="20"/>
        </w:rPr>
        <w:t>, nato pa dokumenti v vrstnem redu, kot si sledijo v tem členu.</w:t>
      </w:r>
    </w:p>
    <w:p w14:paraId="12CE0271" w14:textId="77777777" w:rsidR="00575673" w:rsidRPr="00B4484B" w:rsidRDefault="00575673" w:rsidP="002A2D45">
      <w:pPr>
        <w:keepNext/>
        <w:keepLines/>
        <w:tabs>
          <w:tab w:val="left" w:pos="567"/>
          <w:tab w:val="left" w:pos="1418"/>
          <w:tab w:val="left" w:pos="1702"/>
        </w:tabs>
        <w:jc w:val="both"/>
        <w:rPr>
          <w:rFonts w:eastAsia="Frutiger" w:cs="Tahoma"/>
          <w:sz w:val="20"/>
          <w:szCs w:val="20"/>
        </w:rPr>
      </w:pPr>
    </w:p>
    <w:p w14:paraId="6358F197" w14:textId="77777777" w:rsidR="00BF3649" w:rsidRPr="00B4484B" w:rsidRDefault="00BF3649" w:rsidP="002A2D45">
      <w:pPr>
        <w:keepNext/>
        <w:keepLines/>
        <w:numPr>
          <w:ilvl w:val="0"/>
          <w:numId w:val="19"/>
        </w:numPr>
        <w:tabs>
          <w:tab w:val="left" w:pos="851"/>
          <w:tab w:val="left" w:pos="1702"/>
        </w:tabs>
        <w:ind w:hanging="1440"/>
        <w:jc w:val="both"/>
        <w:rPr>
          <w:rFonts w:cs="Tahoma"/>
          <w:b/>
          <w:sz w:val="20"/>
          <w:szCs w:val="20"/>
        </w:rPr>
      </w:pPr>
      <w:r w:rsidRPr="00B4484B">
        <w:rPr>
          <w:rFonts w:cs="Tahoma"/>
          <w:b/>
          <w:sz w:val="20"/>
          <w:szCs w:val="20"/>
        </w:rPr>
        <w:t>PODIZVAJALCI</w:t>
      </w:r>
    </w:p>
    <w:p w14:paraId="66392776" w14:textId="77777777" w:rsidR="00BF3649" w:rsidRPr="00B4484B" w:rsidRDefault="00BF3649" w:rsidP="002A2D45">
      <w:pPr>
        <w:keepNext/>
        <w:keepLines/>
        <w:tabs>
          <w:tab w:val="left" w:pos="851"/>
          <w:tab w:val="left" w:pos="1702"/>
        </w:tabs>
        <w:ind w:left="1440"/>
        <w:jc w:val="both"/>
        <w:rPr>
          <w:rFonts w:cs="Tahoma"/>
          <w:b/>
          <w:sz w:val="20"/>
          <w:szCs w:val="20"/>
        </w:rPr>
      </w:pPr>
    </w:p>
    <w:p w14:paraId="39ABD281" w14:textId="77777777" w:rsidR="00BF3649" w:rsidRPr="00B4484B" w:rsidRDefault="00BF3649" w:rsidP="002A2D45">
      <w:pPr>
        <w:keepNext/>
        <w:keepLines/>
        <w:numPr>
          <w:ilvl w:val="1"/>
          <w:numId w:val="20"/>
        </w:numPr>
        <w:tabs>
          <w:tab w:val="clear" w:pos="4613"/>
          <w:tab w:val="num" w:pos="4897"/>
        </w:tabs>
        <w:ind w:left="426" w:hanging="426"/>
        <w:jc w:val="center"/>
        <w:rPr>
          <w:rFonts w:cs="Tahoma"/>
          <w:sz w:val="20"/>
          <w:szCs w:val="20"/>
        </w:rPr>
      </w:pPr>
      <w:r w:rsidRPr="00B4484B">
        <w:rPr>
          <w:rFonts w:cs="Tahoma"/>
          <w:sz w:val="20"/>
          <w:szCs w:val="20"/>
        </w:rPr>
        <w:t>člen</w:t>
      </w:r>
    </w:p>
    <w:p w14:paraId="083260F9" w14:textId="77777777" w:rsidR="00D830CE" w:rsidRPr="00B4484B" w:rsidRDefault="00D830CE" w:rsidP="002A2D45">
      <w:pPr>
        <w:keepNext/>
        <w:keepLines/>
        <w:jc w:val="center"/>
        <w:rPr>
          <w:rFonts w:eastAsia="Frutiger" w:cs="Tahoma"/>
          <w:b/>
          <w:color w:val="000000"/>
          <w:sz w:val="20"/>
          <w:szCs w:val="20"/>
          <w:lang w:eastAsia="en-US"/>
        </w:rPr>
      </w:pPr>
    </w:p>
    <w:p w14:paraId="7D77ECC2" w14:textId="5959148A" w:rsidR="00D830CE" w:rsidRPr="00B4484B" w:rsidRDefault="00D830CE" w:rsidP="002A2D45">
      <w:pPr>
        <w:keepNext/>
        <w:keepLines/>
        <w:jc w:val="center"/>
        <w:rPr>
          <w:rFonts w:eastAsia="Frutiger" w:cs="Tahoma"/>
          <w:b/>
          <w:color w:val="000000"/>
          <w:sz w:val="20"/>
          <w:szCs w:val="20"/>
          <w:lang w:eastAsia="en-US"/>
        </w:rPr>
      </w:pPr>
      <w:r w:rsidRPr="00B4484B">
        <w:rPr>
          <w:rFonts w:eastAsia="Frutiger" w:cs="Tahoma"/>
          <w:b/>
          <w:color w:val="000000"/>
          <w:sz w:val="20"/>
          <w:szCs w:val="20"/>
          <w:lang w:eastAsia="en-US"/>
        </w:rPr>
        <w:t xml:space="preserve">/se upošteva v primeru, da </w:t>
      </w:r>
      <w:r w:rsidR="007F09DC" w:rsidRPr="00B4484B">
        <w:rPr>
          <w:rFonts w:eastAsia="Frutiger" w:cs="Tahoma"/>
          <w:b/>
          <w:color w:val="000000"/>
          <w:sz w:val="20"/>
          <w:szCs w:val="20"/>
          <w:lang w:eastAsia="en-US"/>
        </w:rPr>
        <w:t>prodajalec</w:t>
      </w:r>
      <w:r w:rsidRPr="00B4484B">
        <w:rPr>
          <w:rFonts w:eastAsia="Frutiger" w:cs="Tahoma"/>
          <w:b/>
          <w:color w:val="000000"/>
          <w:sz w:val="20"/>
          <w:szCs w:val="20"/>
          <w:lang w:eastAsia="en-US"/>
        </w:rPr>
        <w:t xml:space="preserve"> nastopa s podizvajalcem/</w:t>
      </w:r>
    </w:p>
    <w:p w14:paraId="7CC2C875" w14:textId="77777777" w:rsidR="00D830CE" w:rsidRPr="00B4484B" w:rsidRDefault="00D830CE" w:rsidP="002A2D45">
      <w:pPr>
        <w:keepNext/>
        <w:keepLines/>
        <w:jc w:val="both"/>
        <w:rPr>
          <w:rFonts w:eastAsia="Frutiger" w:cs="Tahoma"/>
          <w:sz w:val="20"/>
          <w:szCs w:val="20"/>
          <w:lang w:eastAsia="en-US"/>
        </w:rPr>
      </w:pPr>
    </w:p>
    <w:p w14:paraId="5791259E" w14:textId="1B0F5C5D" w:rsidR="00D830CE" w:rsidRPr="00B4484B" w:rsidRDefault="007F09DC" w:rsidP="002A2D45">
      <w:pPr>
        <w:keepNext/>
        <w:keepLines/>
        <w:jc w:val="both"/>
        <w:rPr>
          <w:rFonts w:eastAsia="Frutiger" w:cs="Tahoma"/>
          <w:sz w:val="20"/>
          <w:szCs w:val="20"/>
          <w:lang w:eastAsia="en-US"/>
        </w:rPr>
      </w:pPr>
      <w:r w:rsidRPr="00B4484B">
        <w:rPr>
          <w:rFonts w:eastAsia="Frutiger" w:cs="Tahoma"/>
          <w:sz w:val="20"/>
          <w:szCs w:val="20"/>
          <w:lang w:eastAsia="en-US"/>
        </w:rPr>
        <w:lastRenderedPageBreak/>
        <w:t>Prodajalec</w:t>
      </w:r>
      <w:r w:rsidR="00D830CE" w:rsidRPr="00B4484B">
        <w:rPr>
          <w:rFonts w:eastAsia="Frutiger" w:cs="Tahoma"/>
          <w:sz w:val="20"/>
          <w:szCs w:val="20"/>
          <w:lang w:eastAsia="en-US"/>
        </w:rPr>
        <w:t xml:space="preserve"> v okviru </w:t>
      </w:r>
      <w:r w:rsidRPr="00B4484B">
        <w:rPr>
          <w:rFonts w:eastAsia="Frutiger" w:cs="Tahoma"/>
          <w:sz w:val="20"/>
          <w:szCs w:val="20"/>
          <w:lang w:eastAsia="en-US"/>
        </w:rPr>
        <w:t xml:space="preserve">te </w:t>
      </w:r>
      <w:r w:rsidR="00D830CE" w:rsidRPr="00B4484B">
        <w:rPr>
          <w:rFonts w:eastAsia="Frutiger" w:cs="Tahoma"/>
          <w:sz w:val="20"/>
          <w:szCs w:val="20"/>
          <w:lang w:eastAsia="en-US"/>
        </w:rPr>
        <w:t>pogodbe nastopa skupaj z naslednjimi podizvajalci:</w:t>
      </w:r>
    </w:p>
    <w:p w14:paraId="053AC139" w14:textId="77777777" w:rsidR="00E03706" w:rsidRPr="00B4484B" w:rsidRDefault="00E03706" w:rsidP="002A2D45">
      <w:pPr>
        <w:keepNext/>
        <w:keepLines/>
        <w:jc w:val="both"/>
        <w:rPr>
          <w:rFonts w:eastAsia="Frutiger" w:cs="Tahoma"/>
          <w:sz w:val="20"/>
          <w:szCs w:val="20"/>
          <w:lang w:eastAsia="en-US"/>
        </w:rPr>
      </w:pPr>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27"/>
        <w:gridCol w:w="5633"/>
      </w:tblGrid>
      <w:tr w:rsidR="00D830CE" w:rsidRPr="00B4484B" w14:paraId="2167A32B" w14:textId="77777777" w:rsidTr="006F440D">
        <w:trPr>
          <w:trHeight w:val="269"/>
          <w:jc w:val="center"/>
        </w:trPr>
        <w:tc>
          <w:tcPr>
            <w:tcW w:w="3527" w:type="dxa"/>
            <w:tcMar>
              <w:top w:w="0" w:type="dxa"/>
              <w:left w:w="108" w:type="dxa"/>
              <w:bottom w:w="0" w:type="dxa"/>
              <w:right w:w="108" w:type="dxa"/>
            </w:tcMar>
            <w:vAlign w:val="center"/>
            <w:hideMark/>
          </w:tcPr>
          <w:p w14:paraId="765CF4A3" w14:textId="77777777" w:rsidR="00D830CE" w:rsidRPr="00B4484B" w:rsidRDefault="00D830CE" w:rsidP="002A2D45">
            <w:pPr>
              <w:keepNext/>
              <w:keepLines/>
              <w:rPr>
                <w:rFonts w:eastAsia="Frutiger" w:cs="Tahoma"/>
                <w:sz w:val="20"/>
                <w:szCs w:val="20"/>
                <w:lang w:eastAsia="en-US"/>
              </w:rPr>
            </w:pPr>
            <w:r w:rsidRPr="00B4484B">
              <w:rPr>
                <w:rFonts w:eastAsia="Frutiger" w:cs="Tahoma"/>
                <w:sz w:val="20"/>
                <w:szCs w:val="20"/>
                <w:lang w:eastAsia="en-US"/>
              </w:rPr>
              <w:t>Naziv podizvajalca</w:t>
            </w:r>
          </w:p>
        </w:tc>
        <w:tc>
          <w:tcPr>
            <w:tcW w:w="5633" w:type="dxa"/>
            <w:tcMar>
              <w:top w:w="0" w:type="dxa"/>
              <w:left w:w="108" w:type="dxa"/>
              <w:bottom w:w="0" w:type="dxa"/>
              <w:right w:w="108" w:type="dxa"/>
            </w:tcMar>
            <w:vAlign w:val="center"/>
          </w:tcPr>
          <w:p w14:paraId="6722140A" w14:textId="77777777" w:rsidR="00D830CE" w:rsidRPr="00B4484B" w:rsidRDefault="00D830CE" w:rsidP="002A2D45">
            <w:pPr>
              <w:keepNext/>
              <w:keepLines/>
              <w:rPr>
                <w:rFonts w:eastAsia="Frutiger" w:cs="Tahoma"/>
                <w:sz w:val="20"/>
                <w:szCs w:val="20"/>
                <w:lang w:eastAsia="en-US"/>
              </w:rPr>
            </w:pPr>
          </w:p>
        </w:tc>
      </w:tr>
      <w:tr w:rsidR="00D830CE" w:rsidRPr="00B4484B" w14:paraId="619CA65F" w14:textId="77777777" w:rsidTr="006F440D">
        <w:trPr>
          <w:trHeight w:val="273"/>
          <w:jc w:val="center"/>
        </w:trPr>
        <w:tc>
          <w:tcPr>
            <w:tcW w:w="3527" w:type="dxa"/>
            <w:tcMar>
              <w:top w:w="0" w:type="dxa"/>
              <w:left w:w="108" w:type="dxa"/>
              <w:bottom w:w="0" w:type="dxa"/>
              <w:right w:w="108" w:type="dxa"/>
            </w:tcMar>
            <w:vAlign w:val="center"/>
            <w:hideMark/>
          </w:tcPr>
          <w:p w14:paraId="1FEB72CD" w14:textId="77777777" w:rsidR="00D830CE" w:rsidRPr="00B4484B" w:rsidRDefault="00D830CE" w:rsidP="002A2D45">
            <w:pPr>
              <w:keepNext/>
              <w:keepLines/>
              <w:rPr>
                <w:rFonts w:eastAsia="Frutiger" w:cs="Tahoma"/>
                <w:sz w:val="20"/>
                <w:szCs w:val="20"/>
                <w:lang w:eastAsia="en-US"/>
              </w:rPr>
            </w:pPr>
            <w:r w:rsidRPr="00B4484B">
              <w:rPr>
                <w:rFonts w:eastAsia="Frutiger" w:cs="Tahoma"/>
                <w:sz w:val="20"/>
                <w:szCs w:val="20"/>
                <w:lang w:eastAsia="en-US"/>
              </w:rPr>
              <w:t>Polni naslov</w:t>
            </w:r>
          </w:p>
        </w:tc>
        <w:tc>
          <w:tcPr>
            <w:tcW w:w="5633" w:type="dxa"/>
            <w:tcMar>
              <w:top w:w="0" w:type="dxa"/>
              <w:left w:w="108" w:type="dxa"/>
              <w:bottom w:w="0" w:type="dxa"/>
              <w:right w:w="108" w:type="dxa"/>
            </w:tcMar>
            <w:vAlign w:val="center"/>
          </w:tcPr>
          <w:p w14:paraId="269FF592" w14:textId="77777777" w:rsidR="00D830CE" w:rsidRPr="00B4484B" w:rsidRDefault="00D830CE" w:rsidP="002A2D45">
            <w:pPr>
              <w:keepNext/>
              <w:keepLines/>
              <w:rPr>
                <w:rFonts w:eastAsia="Frutiger" w:cs="Tahoma"/>
                <w:sz w:val="20"/>
                <w:szCs w:val="20"/>
                <w:lang w:eastAsia="en-US"/>
              </w:rPr>
            </w:pPr>
          </w:p>
        </w:tc>
      </w:tr>
      <w:tr w:rsidR="00D830CE" w:rsidRPr="00B4484B" w14:paraId="64E9C4CC" w14:textId="77777777" w:rsidTr="006F440D">
        <w:trPr>
          <w:trHeight w:val="278"/>
          <w:jc w:val="center"/>
        </w:trPr>
        <w:tc>
          <w:tcPr>
            <w:tcW w:w="3527" w:type="dxa"/>
            <w:tcMar>
              <w:top w:w="0" w:type="dxa"/>
              <w:left w:w="108" w:type="dxa"/>
              <w:bottom w:w="0" w:type="dxa"/>
              <w:right w:w="108" w:type="dxa"/>
            </w:tcMar>
            <w:vAlign w:val="center"/>
            <w:hideMark/>
          </w:tcPr>
          <w:p w14:paraId="51A77D87" w14:textId="77777777" w:rsidR="00D830CE" w:rsidRPr="00B4484B" w:rsidRDefault="00D830CE" w:rsidP="002A2D45">
            <w:pPr>
              <w:keepNext/>
              <w:keepLines/>
              <w:rPr>
                <w:rFonts w:eastAsia="Frutiger" w:cs="Tahoma"/>
                <w:sz w:val="20"/>
                <w:szCs w:val="20"/>
                <w:lang w:eastAsia="en-US"/>
              </w:rPr>
            </w:pPr>
            <w:r w:rsidRPr="00B4484B">
              <w:rPr>
                <w:rFonts w:eastAsia="Frutiger" w:cs="Tahoma"/>
                <w:sz w:val="20"/>
                <w:szCs w:val="20"/>
                <w:lang w:eastAsia="en-US"/>
              </w:rPr>
              <w:t xml:space="preserve">Podizvajalec zahteva neposredno plačilo </w:t>
            </w:r>
          </w:p>
        </w:tc>
        <w:tc>
          <w:tcPr>
            <w:tcW w:w="5633" w:type="dxa"/>
            <w:tcMar>
              <w:top w:w="0" w:type="dxa"/>
              <w:left w:w="108" w:type="dxa"/>
              <w:bottom w:w="0" w:type="dxa"/>
              <w:right w:w="108" w:type="dxa"/>
            </w:tcMar>
            <w:vAlign w:val="center"/>
            <w:hideMark/>
          </w:tcPr>
          <w:p w14:paraId="218776EA" w14:textId="77777777" w:rsidR="00D830CE" w:rsidRPr="00B4484B" w:rsidRDefault="00D830CE" w:rsidP="002A2D45">
            <w:pPr>
              <w:keepNext/>
              <w:keepLines/>
              <w:jc w:val="center"/>
              <w:rPr>
                <w:rFonts w:eastAsia="Frutiger" w:cs="Tahoma"/>
                <w:sz w:val="20"/>
                <w:szCs w:val="20"/>
                <w:lang w:eastAsia="en-US"/>
              </w:rPr>
            </w:pPr>
            <w:r w:rsidRPr="00B4484B">
              <w:rPr>
                <w:rFonts w:eastAsia="Frutiger" w:cs="Tahoma"/>
                <w:sz w:val="20"/>
                <w:szCs w:val="20"/>
                <w:lang w:eastAsia="en-US"/>
              </w:rPr>
              <w:t>DA / NE</w:t>
            </w:r>
          </w:p>
        </w:tc>
      </w:tr>
      <w:tr w:rsidR="00D830CE" w:rsidRPr="00B4484B" w14:paraId="7869C4F6" w14:textId="77777777" w:rsidTr="006F440D">
        <w:trPr>
          <w:trHeight w:val="267"/>
          <w:jc w:val="center"/>
        </w:trPr>
        <w:tc>
          <w:tcPr>
            <w:tcW w:w="3527" w:type="dxa"/>
            <w:tcMar>
              <w:top w:w="0" w:type="dxa"/>
              <w:left w:w="108" w:type="dxa"/>
              <w:bottom w:w="0" w:type="dxa"/>
              <w:right w:w="108" w:type="dxa"/>
            </w:tcMar>
            <w:vAlign w:val="center"/>
            <w:hideMark/>
          </w:tcPr>
          <w:p w14:paraId="772FC57C" w14:textId="77777777" w:rsidR="00D830CE" w:rsidRPr="00B4484B" w:rsidRDefault="00D830CE" w:rsidP="002A2D45">
            <w:pPr>
              <w:keepNext/>
              <w:keepLines/>
              <w:rPr>
                <w:rFonts w:eastAsia="Frutiger" w:cs="Tahoma"/>
                <w:sz w:val="20"/>
                <w:szCs w:val="20"/>
                <w:lang w:eastAsia="en-US"/>
              </w:rPr>
            </w:pPr>
            <w:r w:rsidRPr="00B4484B">
              <w:rPr>
                <w:rFonts w:eastAsia="Frutiger" w:cs="Tahoma"/>
                <w:sz w:val="20"/>
                <w:szCs w:val="20"/>
                <w:lang w:eastAsia="en-US"/>
              </w:rPr>
              <w:t xml:space="preserve">Vsi zakoniti zastopniki podizvajalca </w:t>
            </w:r>
          </w:p>
        </w:tc>
        <w:tc>
          <w:tcPr>
            <w:tcW w:w="5633" w:type="dxa"/>
            <w:tcMar>
              <w:top w:w="0" w:type="dxa"/>
              <w:left w:w="108" w:type="dxa"/>
              <w:bottom w:w="0" w:type="dxa"/>
              <w:right w:w="108" w:type="dxa"/>
            </w:tcMar>
            <w:vAlign w:val="center"/>
          </w:tcPr>
          <w:p w14:paraId="7EB81E27" w14:textId="77777777" w:rsidR="00D830CE" w:rsidRPr="00B4484B" w:rsidRDefault="00D830CE" w:rsidP="002A2D45">
            <w:pPr>
              <w:keepNext/>
              <w:keepLines/>
              <w:rPr>
                <w:rFonts w:eastAsia="Frutiger" w:cs="Tahoma"/>
                <w:sz w:val="20"/>
                <w:szCs w:val="20"/>
                <w:lang w:eastAsia="en-US"/>
              </w:rPr>
            </w:pPr>
          </w:p>
        </w:tc>
      </w:tr>
      <w:tr w:rsidR="00D830CE" w:rsidRPr="00B4484B" w14:paraId="39CA0710" w14:textId="77777777" w:rsidTr="006F440D">
        <w:trPr>
          <w:trHeight w:val="285"/>
          <w:jc w:val="center"/>
        </w:trPr>
        <w:tc>
          <w:tcPr>
            <w:tcW w:w="3527" w:type="dxa"/>
            <w:tcMar>
              <w:top w:w="0" w:type="dxa"/>
              <w:left w:w="108" w:type="dxa"/>
              <w:bottom w:w="0" w:type="dxa"/>
              <w:right w:w="108" w:type="dxa"/>
            </w:tcMar>
            <w:vAlign w:val="center"/>
            <w:hideMark/>
          </w:tcPr>
          <w:p w14:paraId="0CB608E2" w14:textId="77777777" w:rsidR="00D830CE" w:rsidRPr="00B4484B" w:rsidRDefault="00D830CE" w:rsidP="002A2D45">
            <w:pPr>
              <w:keepNext/>
              <w:keepLines/>
              <w:rPr>
                <w:rFonts w:eastAsia="Frutiger" w:cs="Tahoma"/>
                <w:sz w:val="20"/>
                <w:szCs w:val="20"/>
                <w:lang w:eastAsia="en-US"/>
              </w:rPr>
            </w:pPr>
            <w:r w:rsidRPr="00B4484B">
              <w:rPr>
                <w:rFonts w:eastAsia="Frutiger" w:cs="Tahoma"/>
                <w:sz w:val="20"/>
                <w:szCs w:val="20"/>
                <w:lang w:eastAsia="en-US"/>
              </w:rPr>
              <w:t>Matična številka podizvajalca</w:t>
            </w:r>
          </w:p>
        </w:tc>
        <w:tc>
          <w:tcPr>
            <w:tcW w:w="5633" w:type="dxa"/>
            <w:tcMar>
              <w:top w:w="0" w:type="dxa"/>
              <w:left w:w="108" w:type="dxa"/>
              <w:bottom w:w="0" w:type="dxa"/>
              <w:right w:w="108" w:type="dxa"/>
            </w:tcMar>
            <w:vAlign w:val="center"/>
          </w:tcPr>
          <w:p w14:paraId="3E7F6ECA" w14:textId="77777777" w:rsidR="00D830CE" w:rsidRPr="00B4484B" w:rsidRDefault="00D830CE" w:rsidP="002A2D45">
            <w:pPr>
              <w:keepNext/>
              <w:keepLines/>
              <w:rPr>
                <w:rFonts w:eastAsia="Frutiger" w:cs="Tahoma"/>
                <w:sz w:val="20"/>
                <w:szCs w:val="20"/>
                <w:lang w:eastAsia="en-US"/>
              </w:rPr>
            </w:pPr>
          </w:p>
        </w:tc>
      </w:tr>
      <w:tr w:rsidR="00D830CE" w:rsidRPr="00B4484B" w14:paraId="1257F765" w14:textId="77777777" w:rsidTr="006F440D">
        <w:trPr>
          <w:trHeight w:val="261"/>
          <w:jc w:val="center"/>
        </w:trPr>
        <w:tc>
          <w:tcPr>
            <w:tcW w:w="3527" w:type="dxa"/>
            <w:tcMar>
              <w:top w:w="0" w:type="dxa"/>
              <w:left w:w="108" w:type="dxa"/>
              <w:bottom w:w="0" w:type="dxa"/>
              <w:right w:w="108" w:type="dxa"/>
            </w:tcMar>
            <w:vAlign w:val="center"/>
            <w:hideMark/>
          </w:tcPr>
          <w:p w14:paraId="167DB5D3" w14:textId="77777777" w:rsidR="00D830CE" w:rsidRPr="00B4484B" w:rsidRDefault="00D830CE" w:rsidP="002A2D45">
            <w:pPr>
              <w:keepNext/>
              <w:keepLines/>
              <w:rPr>
                <w:rFonts w:eastAsia="Frutiger" w:cs="Tahoma"/>
                <w:sz w:val="20"/>
                <w:szCs w:val="20"/>
                <w:lang w:eastAsia="en-US"/>
              </w:rPr>
            </w:pPr>
            <w:r w:rsidRPr="00B4484B">
              <w:rPr>
                <w:rFonts w:eastAsia="Frutiger" w:cs="Tahoma"/>
                <w:sz w:val="20"/>
                <w:szCs w:val="20"/>
                <w:lang w:eastAsia="en-US"/>
              </w:rPr>
              <w:t>Davčna številka podizvajalca</w:t>
            </w:r>
          </w:p>
        </w:tc>
        <w:tc>
          <w:tcPr>
            <w:tcW w:w="5633" w:type="dxa"/>
            <w:tcMar>
              <w:top w:w="0" w:type="dxa"/>
              <w:left w:w="108" w:type="dxa"/>
              <w:bottom w:w="0" w:type="dxa"/>
              <w:right w:w="108" w:type="dxa"/>
            </w:tcMar>
            <w:vAlign w:val="center"/>
          </w:tcPr>
          <w:p w14:paraId="6FB51E4A" w14:textId="77777777" w:rsidR="00D830CE" w:rsidRPr="00B4484B" w:rsidRDefault="00D830CE" w:rsidP="002A2D45">
            <w:pPr>
              <w:keepNext/>
              <w:keepLines/>
              <w:rPr>
                <w:rFonts w:eastAsia="Frutiger" w:cs="Tahoma"/>
                <w:sz w:val="20"/>
                <w:szCs w:val="20"/>
                <w:lang w:eastAsia="en-US"/>
              </w:rPr>
            </w:pPr>
          </w:p>
        </w:tc>
      </w:tr>
      <w:tr w:rsidR="002B1CCA" w:rsidRPr="00B4484B" w14:paraId="247F2889" w14:textId="77777777" w:rsidTr="006F440D">
        <w:trPr>
          <w:trHeight w:val="261"/>
          <w:jc w:val="center"/>
        </w:trPr>
        <w:tc>
          <w:tcPr>
            <w:tcW w:w="3527" w:type="dxa"/>
            <w:tcMar>
              <w:top w:w="0" w:type="dxa"/>
              <w:left w:w="108" w:type="dxa"/>
              <w:bottom w:w="0" w:type="dxa"/>
              <w:right w:w="108" w:type="dxa"/>
            </w:tcMar>
            <w:vAlign w:val="center"/>
          </w:tcPr>
          <w:p w14:paraId="5A23164C" w14:textId="3D42D454" w:rsidR="002B1CCA" w:rsidRPr="00B4484B" w:rsidRDefault="002B1CCA" w:rsidP="002A2D45">
            <w:pPr>
              <w:keepNext/>
              <w:keepLines/>
              <w:rPr>
                <w:rFonts w:eastAsia="Frutiger" w:cs="Tahoma"/>
                <w:sz w:val="20"/>
                <w:szCs w:val="20"/>
                <w:lang w:eastAsia="en-US"/>
              </w:rPr>
            </w:pPr>
            <w:r w:rsidRPr="00B4484B">
              <w:rPr>
                <w:rFonts w:eastAsia="Frutiger" w:cs="Tahoma"/>
                <w:sz w:val="20"/>
                <w:szCs w:val="20"/>
                <w:lang w:eastAsia="en-US"/>
              </w:rPr>
              <w:t>ID številka za DDV podizvajalca</w:t>
            </w:r>
          </w:p>
        </w:tc>
        <w:tc>
          <w:tcPr>
            <w:tcW w:w="5633" w:type="dxa"/>
            <w:tcMar>
              <w:top w:w="0" w:type="dxa"/>
              <w:left w:w="108" w:type="dxa"/>
              <w:bottom w:w="0" w:type="dxa"/>
              <w:right w:w="108" w:type="dxa"/>
            </w:tcMar>
            <w:vAlign w:val="center"/>
          </w:tcPr>
          <w:p w14:paraId="0F1B46FE" w14:textId="77777777" w:rsidR="002B1CCA" w:rsidRPr="00B4484B" w:rsidRDefault="002B1CCA" w:rsidP="002A2D45">
            <w:pPr>
              <w:keepNext/>
              <w:keepLines/>
              <w:rPr>
                <w:rFonts w:eastAsia="Frutiger" w:cs="Tahoma"/>
                <w:sz w:val="20"/>
                <w:szCs w:val="20"/>
                <w:lang w:eastAsia="en-US"/>
              </w:rPr>
            </w:pPr>
          </w:p>
        </w:tc>
      </w:tr>
      <w:tr w:rsidR="00D830CE" w:rsidRPr="00B4484B" w14:paraId="045EF784" w14:textId="77777777" w:rsidTr="006F440D">
        <w:trPr>
          <w:trHeight w:val="279"/>
          <w:jc w:val="center"/>
        </w:trPr>
        <w:tc>
          <w:tcPr>
            <w:tcW w:w="3527" w:type="dxa"/>
            <w:tcMar>
              <w:top w:w="0" w:type="dxa"/>
              <w:left w:w="108" w:type="dxa"/>
              <w:bottom w:w="0" w:type="dxa"/>
              <w:right w:w="108" w:type="dxa"/>
            </w:tcMar>
            <w:vAlign w:val="center"/>
            <w:hideMark/>
          </w:tcPr>
          <w:p w14:paraId="53BA9091" w14:textId="77777777" w:rsidR="00D830CE" w:rsidRPr="00B4484B" w:rsidRDefault="00D830CE" w:rsidP="002A2D45">
            <w:pPr>
              <w:keepNext/>
              <w:keepLines/>
              <w:rPr>
                <w:rFonts w:eastAsia="Frutiger" w:cs="Tahoma"/>
                <w:sz w:val="20"/>
                <w:szCs w:val="20"/>
                <w:lang w:eastAsia="en-US"/>
              </w:rPr>
            </w:pPr>
            <w:r w:rsidRPr="00B4484B">
              <w:rPr>
                <w:rFonts w:eastAsia="Frutiger" w:cs="Tahoma"/>
                <w:sz w:val="20"/>
                <w:szCs w:val="20"/>
                <w:lang w:eastAsia="en-US"/>
              </w:rPr>
              <w:t>Transakcijski račun podizvajalca</w:t>
            </w:r>
          </w:p>
        </w:tc>
        <w:tc>
          <w:tcPr>
            <w:tcW w:w="5633" w:type="dxa"/>
            <w:tcMar>
              <w:top w:w="0" w:type="dxa"/>
              <w:left w:w="108" w:type="dxa"/>
              <w:bottom w:w="0" w:type="dxa"/>
              <w:right w:w="108" w:type="dxa"/>
            </w:tcMar>
            <w:vAlign w:val="center"/>
          </w:tcPr>
          <w:p w14:paraId="3748F154" w14:textId="77777777" w:rsidR="00D830CE" w:rsidRPr="00B4484B" w:rsidRDefault="00D830CE" w:rsidP="002A2D45">
            <w:pPr>
              <w:keepNext/>
              <w:keepLines/>
              <w:rPr>
                <w:rFonts w:eastAsia="Frutiger" w:cs="Tahoma"/>
                <w:sz w:val="20"/>
                <w:szCs w:val="20"/>
                <w:lang w:eastAsia="en-US"/>
              </w:rPr>
            </w:pPr>
          </w:p>
        </w:tc>
      </w:tr>
      <w:tr w:rsidR="00D830CE" w:rsidRPr="00B4484B" w14:paraId="36B7D690" w14:textId="77777777" w:rsidTr="006F440D">
        <w:trPr>
          <w:trHeight w:val="301"/>
          <w:jc w:val="center"/>
        </w:trPr>
        <w:tc>
          <w:tcPr>
            <w:tcW w:w="3527" w:type="dxa"/>
            <w:tcMar>
              <w:top w:w="0" w:type="dxa"/>
              <w:left w:w="108" w:type="dxa"/>
              <w:bottom w:w="0" w:type="dxa"/>
              <w:right w:w="108" w:type="dxa"/>
            </w:tcMar>
            <w:vAlign w:val="center"/>
            <w:hideMark/>
          </w:tcPr>
          <w:p w14:paraId="4A4A27D1" w14:textId="77777777" w:rsidR="00D830CE" w:rsidRPr="00B4484B" w:rsidRDefault="00D830CE" w:rsidP="002A2D45">
            <w:pPr>
              <w:keepNext/>
              <w:keepLines/>
              <w:rPr>
                <w:rFonts w:eastAsia="Frutiger" w:cs="Tahoma"/>
                <w:sz w:val="20"/>
                <w:szCs w:val="20"/>
                <w:lang w:eastAsia="en-US"/>
              </w:rPr>
            </w:pPr>
            <w:r w:rsidRPr="00B4484B">
              <w:rPr>
                <w:rFonts w:eastAsia="Frutiger" w:cs="Tahoma"/>
                <w:sz w:val="20"/>
                <w:szCs w:val="20"/>
                <w:lang w:eastAsia="en-US"/>
              </w:rPr>
              <w:t xml:space="preserve">Del javnega naročila, ki se oddaja v </w:t>
            </w:r>
            <w:proofErr w:type="spellStart"/>
            <w:r w:rsidRPr="00B4484B">
              <w:rPr>
                <w:rFonts w:eastAsia="Frutiger" w:cs="Tahoma"/>
                <w:sz w:val="20"/>
                <w:szCs w:val="20"/>
                <w:lang w:eastAsia="en-US"/>
              </w:rPr>
              <w:t>podizvajanje</w:t>
            </w:r>
            <w:proofErr w:type="spellEnd"/>
            <w:r w:rsidRPr="00B4484B">
              <w:rPr>
                <w:rFonts w:eastAsia="Frutiger" w:cs="Tahoma"/>
                <w:sz w:val="20"/>
                <w:szCs w:val="20"/>
                <w:lang w:eastAsia="en-US"/>
              </w:rPr>
              <w:t xml:space="preserve"> (vrsta/opis del)</w:t>
            </w:r>
          </w:p>
        </w:tc>
        <w:tc>
          <w:tcPr>
            <w:tcW w:w="5633" w:type="dxa"/>
            <w:tcMar>
              <w:top w:w="0" w:type="dxa"/>
              <w:left w:w="108" w:type="dxa"/>
              <w:bottom w:w="0" w:type="dxa"/>
              <w:right w:w="108" w:type="dxa"/>
            </w:tcMar>
            <w:vAlign w:val="center"/>
          </w:tcPr>
          <w:p w14:paraId="19E664DB" w14:textId="77777777" w:rsidR="00D830CE" w:rsidRPr="00B4484B" w:rsidRDefault="00D830CE" w:rsidP="002A2D45">
            <w:pPr>
              <w:keepNext/>
              <w:keepLines/>
              <w:rPr>
                <w:rFonts w:eastAsia="Frutiger" w:cs="Tahoma"/>
                <w:sz w:val="20"/>
                <w:szCs w:val="20"/>
                <w:lang w:eastAsia="en-US"/>
              </w:rPr>
            </w:pPr>
          </w:p>
        </w:tc>
      </w:tr>
      <w:tr w:rsidR="00D830CE" w:rsidRPr="00B4484B" w14:paraId="6AE82A15" w14:textId="77777777" w:rsidTr="006F440D">
        <w:trPr>
          <w:trHeight w:val="235"/>
          <w:jc w:val="center"/>
        </w:trPr>
        <w:tc>
          <w:tcPr>
            <w:tcW w:w="3527" w:type="dxa"/>
            <w:tcMar>
              <w:top w:w="0" w:type="dxa"/>
              <w:left w:w="108" w:type="dxa"/>
              <w:bottom w:w="0" w:type="dxa"/>
              <w:right w:w="108" w:type="dxa"/>
            </w:tcMar>
            <w:vAlign w:val="center"/>
            <w:hideMark/>
          </w:tcPr>
          <w:p w14:paraId="45AF2436" w14:textId="77777777" w:rsidR="00D830CE" w:rsidRPr="00B4484B" w:rsidRDefault="00D830CE" w:rsidP="002A2D45">
            <w:pPr>
              <w:keepNext/>
              <w:keepLines/>
              <w:rPr>
                <w:rFonts w:eastAsia="Frutiger" w:cs="Tahoma"/>
                <w:sz w:val="20"/>
                <w:szCs w:val="20"/>
                <w:lang w:eastAsia="en-US"/>
              </w:rPr>
            </w:pPr>
            <w:r w:rsidRPr="00B4484B">
              <w:rPr>
                <w:rFonts w:eastAsia="Frutiger" w:cs="Tahoma"/>
                <w:sz w:val="20"/>
                <w:szCs w:val="20"/>
                <w:lang w:eastAsia="en-US"/>
              </w:rPr>
              <w:t xml:space="preserve">Količina/Delež (%) v </w:t>
            </w:r>
            <w:proofErr w:type="spellStart"/>
            <w:r w:rsidRPr="00B4484B">
              <w:rPr>
                <w:rFonts w:eastAsia="Frutiger" w:cs="Tahoma"/>
                <w:sz w:val="20"/>
                <w:szCs w:val="20"/>
                <w:lang w:eastAsia="en-US"/>
              </w:rPr>
              <w:t>podizvajanju</w:t>
            </w:r>
            <w:proofErr w:type="spellEnd"/>
          </w:p>
        </w:tc>
        <w:tc>
          <w:tcPr>
            <w:tcW w:w="5633" w:type="dxa"/>
            <w:tcMar>
              <w:top w:w="0" w:type="dxa"/>
              <w:left w:w="108" w:type="dxa"/>
              <w:bottom w:w="0" w:type="dxa"/>
              <w:right w:w="108" w:type="dxa"/>
            </w:tcMar>
            <w:vAlign w:val="center"/>
          </w:tcPr>
          <w:p w14:paraId="6B0CF38C" w14:textId="77777777" w:rsidR="00D830CE" w:rsidRPr="00B4484B" w:rsidRDefault="00D830CE" w:rsidP="002A2D45">
            <w:pPr>
              <w:keepNext/>
              <w:keepLines/>
              <w:rPr>
                <w:rFonts w:eastAsia="Frutiger" w:cs="Tahoma"/>
                <w:sz w:val="20"/>
                <w:szCs w:val="20"/>
                <w:lang w:eastAsia="en-US"/>
              </w:rPr>
            </w:pPr>
          </w:p>
        </w:tc>
      </w:tr>
      <w:tr w:rsidR="00D830CE" w:rsidRPr="00B4484B" w14:paraId="62680EC9" w14:textId="77777777" w:rsidTr="006F440D">
        <w:trPr>
          <w:trHeight w:val="270"/>
          <w:jc w:val="center"/>
        </w:trPr>
        <w:tc>
          <w:tcPr>
            <w:tcW w:w="3527" w:type="dxa"/>
            <w:tcMar>
              <w:top w:w="0" w:type="dxa"/>
              <w:left w:w="108" w:type="dxa"/>
              <w:bottom w:w="0" w:type="dxa"/>
              <w:right w:w="108" w:type="dxa"/>
            </w:tcMar>
            <w:vAlign w:val="center"/>
            <w:hideMark/>
          </w:tcPr>
          <w:p w14:paraId="67A35AF1" w14:textId="77777777" w:rsidR="00D830CE" w:rsidRPr="00B4484B" w:rsidRDefault="00D830CE" w:rsidP="002A2D45">
            <w:pPr>
              <w:keepNext/>
              <w:keepLines/>
              <w:rPr>
                <w:rFonts w:eastAsia="Frutiger" w:cs="Tahoma"/>
                <w:sz w:val="20"/>
                <w:szCs w:val="20"/>
                <w:lang w:eastAsia="en-US"/>
              </w:rPr>
            </w:pPr>
            <w:r w:rsidRPr="00B4484B">
              <w:rPr>
                <w:rFonts w:eastAsia="Frutiger" w:cs="Tahoma"/>
                <w:sz w:val="20"/>
                <w:szCs w:val="20"/>
                <w:lang w:eastAsia="en-US"/>
              </w:rPr>
              <w:t>Vrednost del brez DDV</w:t>
            </w:r>
          </w:p>
        </w:tc>
        <w:tc>
          <w:tcPr>
            <w:tcW w:w="5633" w:type="dxa"/>
            <w:tcMar>
              <w:top w:w="0" w:type="dxa"/>
              <w:left w:w="108" w:type="dxa"/>
              <w:bottom w:w="0" w:type="dxa"/>
              <w:right w:w="108" w:type="dxa"/>
            </w:tcMar>
            <w:vAlign w:val="center"/>
          </w:tcPr>
          <w:p w14:paraId="00E4BE60" w14:textId="77777777" w:rsidR="00D830CE" w:rsidRPr="00B4484B" w:rsidRDefault="00D830CE" w:rsidP="002A2D45">
            <w:pPr>
              <w:keepNext/>
              <w:keepLines/>
              <w:rPr>
                <w:rFonts w:eastAsia="Frutiger" w:cs="Tahoma"/>
                <w:sz w:val="20"/>
                <w:szCs w:val="20"/>
                <w:lang w:eastAsia="en-US"/>
              </w:rPr>
            </w:pPr>
          </w:p>
        </w:tc>
      </w:tr>
      <w:tr w:rsidR="00D830CE" w:rsidRPr="00B4484B" w14:paraId="5B4D30DE" w14:textId="77777777" w:rsidTr="006F440D">
        <w:trPr>
          <w:trHeight w:val="273"/>
          <w:jc w:val="center"/>
        </w:trPr>
        <w:tc>
          <w:tcPr>
            <w:tcW w:w="3527" w:type="dxa"/>
            <w:tcMar>
              <w:top w:w="0" w:type="dxa"/>
              <w:left w:w="108" w:type="dxa"/>
              <w:bottom w:w="0" w:type="dxa"/>
              <w:right w:w="108" w:type="dxa"/>
            </w:tcMar>
            <w:vAlign w:val="center"/>
            <w:hideMark/>
          </w:tcPr>
          <w:p w14:paraId="4D0C31C7" w14:textId="77777777" w:rsidR="00D830CE" w:rsidRPr="00B4484B" w:rsidRDefault="00D830CE" w:rsidP="002A2D45">
            <w:pPr>
              <w:keepNext/>
              <w:keepLines/>
              <w:rPr>
                <w:rFonts w:eastAsia="Frutiger" w:cs="Tahoma"/>
                <w:sz w:val="20"/>
                <w:szCs w:val="20"/>
                <w:lang w:eastAsia="en-US"/>
              </w:rPr>
            </w:pPr>
            <w:r w:rsidRPr="00B4484B">
              <w:rPr>
                <w:rFonts w:eastAsia="Frutiger" w:cs="Tahoma"/>
                <w:sz w:val="20"/>
                <w:szCs w:val="20"/>
                <w:lang w:eastAsia="en-US"/>
              </w:rPr>
              <w:t>Kraj izvedbe</w:t>
            </w:r>
          </w:p>
        </w:tc>
        <w:tc>
          <w:tcPr>
            <w:tcW w:w="5633" w:type="dxa"/>
            <w:tcMar>
              <w:top w:w="0" w:type="dxa"/>
              <w:left w:w="108" w:type="dxa"/>
              <w:bottom w:w="0" w:type="dxa"/>
              <w:right w:w="108" w:type="dxa"/>
            </w:tcMar>
            <w:vAlign w:val="center"/>
          </w:tcPr>
          <w:p w14:paraId="67DE6ECA" w14:textId="77777777" w:rsidR="00D830CE" w:rsidRPr="00B4484B" w:rsidRDefault="00D830CE" w:rsidP="002A2D45">
            <w:pPr>
              <w:keepNext/>
              <w:keepLines/>
              <w:rPr>
                <w:rFonts w:eastAsia="Frutiger" w:cs="Tahoma"/>
                <w:sz w:val="20"/>
                <w:szCs w:val="20"/>
                <w:lang w:eastAsia="en-US"/>
              </w:rPr>
            </w:pPr>
          </w:p>
        </w:tc>
      </w:tr>
      <w:tr w:rsidR="00D830CE" w:rsidRPr="00B4484B" w14:paraId="423DC889" w14:textId="77777777" w:rsidTr="006F440D">
        <w:trPr>
          <w:trHeight w:val="277"/>
          <w:jc w:val="center"/>
        </w:trPr>
        <w:tc>
          <w:tcPr>
            <w:tcW w:w="3527" w:type="dxa"/>
            <w:tcMar>
              <w:top w:w="0" w:type="dxa"/>
              <w:left w:w="108" w:type="dxa"/>
              <w:bottom w:w="0" w:type="dxa"/>
              <w:right w:w="108" w:type="dxa"/>
            </w:tcMar>
            <w:vAlign w:val="center"/>
            <w:hideMark/>
          </w:tcPr>
          <w:p w14:paraId="3B58ADA9" w14:textId="77777777" w:rsidR="00D830CE" w:rsidRPr="00B4484B" w:rsidRDefault="00D830CE" w:rsidP="002A2D45">
            <w:pPr>
              <w:keepNext/>
              <w:keepLines/>
              <w:rPr>
                <w:rFonts w:eastAsia="Frutiger" w:cs="Tahoma"/>
                <w:sz w:val="20"/>
                <w:szCs w:val="20"/>
                <w:lang w:eastAsia="en-US"/>
              </w:rPr>
            </w:pPr>
            <w:r w:rsidRPr="00B4484B">
              <w:rPr>
                <w:rFonts w:eastAsia="Frutiger" w:cs="Tahoma"/>
                <w:sz w:val="20"/>
                <w:szCs w:val="20"/>
                <w:lang w:eastAsia="en-US"/>
              </w:rPr>
              <w:t>Rok izvedbe</w:t>
            </w:r>
          </w:p>
        </w:tc>
        <w:tc>
          <w:tcPr>
            <w:tcW w:w="5633" w:type="dxa"/>
            <w:tcMar>
              <w:top w:w="0" w:type="dxa"/>
              <w:left w:w="108" w:type="dxa"/>
              <w:bottom w:w="0" w:type="dxa"/>
              <w:right w:w="108" w:type="dxa"/>
            </w:tcMar>
            <w:vAlign w:val="center"/>
          </w:tcPr>
          <w:p w14:paraId="540AED48" w14:textId="77777777" w:rsidR="00D830CE" w:rsidRPr="00B4484B" w:rsidRDefault="00D830CE" w:rsidP="002A2D45">
            <w:pPr>
              <w:keepNext/>
              <w:keepLines/>
              <w:rPr>
                <w:rFonts w:eastAsia="Frutiger" w:cs="Tahoma"/>
                <w:sz w:val="20"/>
                <w:szCs w:val="20"/>
                <w:lang w:eastAsia="en-US"/>
              </w:rPr>
            </w:pPr>
          </w:p>
        </w:tc>
      </w:tr>
    </w:tbl>
    <w:p w14:paraId="57430064" w14:textId="77777777" w:rsidR="00D830CE" w:rsidRPr="00B4484B" w:rsidRDefault="00D830CE" w:rsidP="002A2D45">
      <w:pPr>
        <w:keepNext/>
        <w:keepLines/>
        <w:jc w:val="both"/>
        <w:rPr>
          <w:rFonts w:eastAsia="Frutiger" w:cs="Tahoma"/>
          <w:sz w:val="20"/>
          <w:szCs w:val="20"/>
          <w:lang w:eastAsia="en-US"/>
        </w:rPr>
      </w:pPr>
    </w:p>
    <w:p w14:paraId="6461CE5E" w14:textId="0F55476B" w:rsidR="007F09DC" w:rsidRPr="007F09DC" w:rsidRDefault="007F09DC" w:rsidP="007F09DC">
      <w:pPr>
        <w:keepNext/>
        <w:keepLines/>
        <w:numPr>
          <w:ilvl w:val="12"/>
          <w:numId w:val="0"/>
        </w:numPr>
        <w:jc w:val="both"/>
        <w:rPr>
          <w:rFonts w:eastAsia="Frutiger" w:cs="Tahoma"/>
          <w:sz w:val="20"/>
          <w:szCs w:val="20"/>
          <w:lang w:eastAsia="en-US"/>
        </w:rPr>
      </w:pPr>
      <w:r w:rsidRPr="007F09DC">
        <w:rPr>
          <w:rFonts w:eastAsia="Frutiger" w:cs="Tahoma"/>
          <w:sz w:val="20"/>
          <w:szCs w:val="20"/>
          <w:lang w:eastAsia="en-US"/>
        </w:rPr>
        <w:t>Prodajalec, ki izvaja javno naročilo z enim ali več podizvajalci, mora v celoti upoštevati obveznosti iz 94. člena ZJN-3 in zahteve iz razpisne dokumentacije ter za vse navedene podizvajalce predložiti izpolnjene, podpisane in žigosane zahtevane obrazce iz razpisne dokumentacije</w:t>
      </w:r>
      <w:r w:rsidRPr="007F09DC">
        <w:rPr>
          <w:rFonts w:cs="Tahoma"/>
          <w:sz w:val="20"/>
          <w:szCs w:val="20"/>
        </w:rPr>
        <w:t xml:space="preserve"> št. JHL-44/25</w:t>
      </w:r>
      <w:r w:rsidRPr="007F09DC">
        <w:rPr>
          <w:rFonts w:eastAsia="Frutiger" w:cs="Tahoma"/>
          <w:sz w:val="20"/>
          <w:szCs w:val="20"/>
          <w:lang w:eastAsia="en-US"/>
        </w:rPr>
        <w:t>. Če prodajalec ne ravna v skladu s 94. členom ZJN-3, bo kupec Državni revizijski komisiji podal predlog za uvedbo postopka o prekršku iz 2. točke prvega odstavka 112. člena ZJN-3.</w:t>
      </w:r>
    </w:p>
    <w:p w14:paraId="1736E7DC" w14:textId="77777777" w:rsidR="007F09DC" w:rsidRPr="007F09DC" w:rsidRDefault="007F09DC" w:rsidP="007F09DC">
      <w:pPr>
        <w:keepNext/>
        <w:keepLines/>
        <w:numPr>
          <w:ilvl w:val="12"/>
          <w:numId w:val="0"/>
        </w:numPr>
        <w:jc w:val="both"/>
        <w:rPr>
          <w:rFonts w:eastAsia="Frutiger" w:cs="Tahoma"/>
          <w:sz w:val="20"/>
          <w:szCs w:val="20"/>
          <w:lang w:eastAsia="en-US"/>
        </w:rPr>
      </w:pPr>
    </w:p>
    <w:p w14:paraId="30699221" w14:textId="77777777" w:rsidR="007F09DC" w:rsidRPr="007F09DC" w:rsidRDefault="007F09DC" w:rsidP="007F09DC">
      <w:pPr>
        <w:keepNext/>
        <w:keepLines/>
        <w:numPr>
          <w:ilvl w:val="12"/>
          <w:numId w:val="0"/>
        </w:numPr>
        <w:jc w:val="both"/>
        <w:rPr>
          <w:rFonts w:eastAsia="Frutiger" w:cs="Tahoma"/>
          <w:sz w:val="20"/>
          <w:szCs w:val="20"/>
          <w:lang w:eastAsia="en-US"/>
        </w:rPr>
      </w:pPr>
      <w:r w:rsidRPr="007F09DC">
        <w:rPr>
          <w:rFonts w:eastAsia="Frutiger" w:cs="Tahoma"/>
          <w:sz w:val="20"/>
          <w:szCs w:val="20"/>
          <w:lang w:eastAsia="en-US"/>
        </w:rPr>
        <w:t xml:space="preserve">Podizvajalec mora izpolnjevati vse pogoje in zahteve kupca v zvezi s podizvajalci, ki so navedeni v razpisni dokumentaciji št. </w:t>
      </w:r>
      <w:r w:rsidRPr="007F09DC">
        <w:rPr>
          <w:rFonts w:cs="Tahoma"/>
          <w:sz w:val="20"/>
          <w:szCs w:val="20"/>
        </w:rPr>
        <w:t xml:space="preserve">JHL-44/25, </w:t>
      </w:r>
      <w:r w:rsidRPr="007F09DC">
        <w:rPr>
          <w:rFonts w:eastAsia="Frutiger" w:cs="Tahoma"/>
          <w:sz w:val="20"/>
          <w:szCs w:val="20"/>
          <w:lang w:eastAsia="en-US"/>
        </w:rPr>
        <w:t>ter izpolniti vse navedene priloge, ki se nanašajo na izpolnjevanje pogojev podizvajalcev.</w:t>
      </w:r>
    </w:p>
    <w:p w14:paraId="5D17C019" w14:textId="77777777" w:rsidR="007F09DC" w:rsidRPr="007F09DC" w:rsidRDefault="007F09DC" w:rsidP="007F09DC">
      <w:pPr>
        <w:keepNext/>
        <w:keepLines/>
        <w:jc w:val="both"/>
        <w:rPr>
          <w:rFonts w:eastAsia="Frutiger" w:cs="Tahoma"/>
          <w:sz w:val="20"/>
          <w:szCs w:val="20"/>
          <w:lang w:eastAsia="en-US"/>
        </w:rPr>
      </w:pPr>
    </w:p>
    <w:p w14:paraId="73315D30" w14:textId="77777777" w:rsidR="007F09DC" w:rsidRPr="007F09DC" w:rsidRDefault="007F09DC" w:rsidP="007F09DC">
      <w:pPr>
        <w:keepNext/>
        <w:keepLines/>
        <w:jc w:val="both"/>
        <w:rPr>
          <w:rFonts w:eastAsia="Frutiger" w:cs="Tahoma"/>
          <w:sz w:val="20"/>
          <w:szCs w:val="20"/>
          <w:lang w:eastAsia="en-US"/>
        </w:rPr>
      </w:pPr>
      <w:r w:rsidRPr="007F09DC">
        <w:rPr>
          <w:rFonts w:eastAsia="Frutiger" w:cs="Tahoma"/>
          <w:sz w:val="20"/>
          <w:szCs w:val="20"/>
          <w:lang w:eastAsia="en-US"/>
        </w:rPr>
        <w:t>Prodajalec v razmerju do kupca v celoti odgovarja za dobro izvedbo pogodbenih obveznosti, ne glede na število podizvajalcev.</w:t>
      </w:r>
    </w:p>
    <w:p w14:paraId="47D10009" w14:textId="77777777" w:rsidR="007F09DC" w:rsidRPr="007F09DC" w:rsidRDefault="007F09DC" w:rsidP="007F09DC">
      <w:pPr>
        <w:keepNext/>
        <w:keepLines/>
        <w:numPr>
          <w:ilvl w:val="12"/>
          <w:numId w:val="0"/>
        </w:numPr>
        <w:jc w:val="both"/>
        <w:rPr>
          <w:rFonts w:eastAsia="Frutiger" w:cs="Tahoma"/>
          <w:sz w:val="20"/>
          <w:szCs w:val="20"/>
          <w:lang w:eastAsia="en-US"/>
        </w:rPr>
      </w:pPr>
    </w:p>
    <w:p w14:paraId="37FB2E04" w14:textId="77777777" w:rsidR="007F09DC" w:rsidRPr="007F09DC" w:rsidRDefault="007F09DC" w:rsidP="007F09DC">
      <w:pPr>
        <w:keepNext/>
        <w:keepLines/>
        <w:numPr>
          <w:ilvl w:val="12"/>
          <w:numId w:val="0"/>
        </w:numPr>
        <w:jc w:val="both"/>
        <w:rPr>
          <w:rFonts w:eastAsia="Frutiger" w:cs="Tahoma"/>
          <w:sz w:val="20"/>
          <w:szCs w:val="20"/>
          <w:lang w:eastAsia="en-US"/>
        </w:rPr>
      </w:pPr>
      <w:r w:rsidRPr="007F09DC">
        <w:rPr>
          <w:rFonts w:eastAsia="Frutiger" w:cs="Tahoma"/>
          <w:sz w:val="20"/>
          <w:szCs w:val="20"/>
          <w:lang w:eastAsia="en-US"/>
        </w:rPr>
        <w:t>Prodajalec mora med izvajanjem pogodbe kupca obvestiti o morebitnih spremembah informacij iz drugega odstavka 94. člena ZJN-3 in poslati informacije o novih podizvajalcih, ki jih namerava naknadno vključiti, in sicer najkasneje v petih (5) dneh po spremembi. V primeru vključitve novih podizvajalcev mora prodajalec skupaj z obvestilom posredovati tudi podatke in dokumente iz druge, tretje in četrte alineje drugega odstavka 94. člena ZJN-3.</w:t>
      </w:r>
    </w:p>
    <w:p w14:paraId="3A2113A3" w14:textId="77777777" w:rsidR="007F09DC" w:rsidRPr="007F09DC" w:rsidRDefault="007F09DC" w:rsidP="007F09DC">
      <w:pPr>
        <w:keepNext/>
        <w:keepLines/>
        <w:numPr>
          <w:ilvl w:val="12"/>
          <w:numId w:val="0"/>
        </w:numPr>
        <w:jc w:val="both"/>
        <w:rPr>
          <w:rFonts w:eastAsia="Frutiger" w:cs="Tahoma"/>
          <w:sz w:val="20"/>
          <w:szCs w:val="20"/>
          <w:lang w:eastAsia="en-US"/>
        </w:rPr>
      </w:pPr>
    </w:p>
    <w:p w14:paraId="21FB394C" w14:textId="77777777" w:rsidR="007F09DC" w:rsidRPr="007F09DC" w:rsidRDefault="007F09DC" w:rsidP="007F09DC">
      <w:pPr>
        <w:keepNext/>
        <w:keepLines/>
        <w:numPr>
          <w:ilvl w:val="12"/>
          <w:numId w:val="0"/>
        </w:numPr>
        <w:jc w:val="both"/>
        <w:rPr>
          <w:rFonts w:eastAsia="Frutiger" w:cs="Tahoma"/>
          <w:sz w:val="20"/>
          <w:szCs w:val="20"/>
          <w:lang w:eastAsia="en-US"/>
        </w:rPr>
      </w:pPr>
      <w:r w:rsidRPr="007F09DC">
        <w:rPr>
          <w:rFonts w:eastAsia="Frutiger" w:cs="Tahoma"/>
          <w:sz w:val="20"/>
          <w:szCs w:val="20"/>
          <w:lang w:eastAsia="en-US"/>
        </w:rPr>
        <w:t xml:space="preserve">Kupec mora v skladu s četrtim odstavkom 94. člena ZJN-3 zavrniti vsakega podizvajalca, če zanj obstajajo razlogi za izključitev iz točke 3.1. razpisne dokumentacije št. </w:t>
      </w:r>
      <w:r w:rsidRPr="007F09DC">
        <w:rPr>
          <w:rFonts w:cs="Tahoma"/>
          <w:sz w:val="20"/>
          <w:szCs w:val="20"/>
        </w:rPr>
        <w:t xml:space="preserve">JHL-44/25. </w:t>
      </w:r>
      <w:r w:rsidRPr="007F09DC">
        <w:rPr>
          <w:rFonts w:eastAsia="Frutiger" w:cs="Tahoma"/>
          <w:sz w:val="20"/>
          <w:szCs w:val="20"/>
          <w:lang w:eastAsia="en-US"/>
        </w:rPr>
        <w:t xml:space="preserve">Kupec lahko zavrne predlog za zamenjavo podizvajalca oziroma vključitev novega podizvajalca tudi, če bi to lahko vplivalo na nemoteno izvajanje ali dokončanje dobav in če novi podizvajalec ne izpolnjuje pogojev, ki jih je postavil kupec v dokumentaciji v zvezi z oddajo javnega naročila št. </w:t>
      </w:r>
      <w:r w:rsidRPr="007F09DC">
        <w:rPr>
          <w:rFonts w:cs="Tahoma"/>
          <w:sz w:val="20"/>
          <w:szCs w:val="20"/>
        </w:rPr>
        <w:t xml:space="preserve">JHL-44/25. </w:t>
      </w:r>
      <w:r w:rsidRPr="007F09DC">
        <w:rPr>
          <w:rFonts w:eastAsia="Frutiger" w:cs="Tahoma"/>
          <w:sz w:val="20"/>
          <w:szCs w:val="20"/>
          <w:lang w:eastAsia="en-US"/>
        </w:rPr>
        <w:t>Kupec mora o morebitni zavrnitvi novega podizvajalca obvestiti prodajalca najpozneje v desetih (10) dneh od prejema predloga.</w:t>
      </w:r>
    </w:p>
    <w:p w14:paraId="76068AD0" w14:textId="77777777" w:rsidR="00575673" w:rsidRPr="007F09DC" w:rsidRDefault="00575673" w:rsidP="007F09DC">
      <w:pPr>
        <w:keepNext/>
        <w:keepLines/>
        <w:numPr>
          <w:ilvl w:val="12"/>
          <w:numId w:val="0"/>
        </w:numPr>
        <w:jc w:val="both"/>
        <w:rPr>
          <w:rFonts w:eastAsia="Frutiger" w:cs="Tahoma"/>
          <w:sz w:val="20"/>
          <w:szCs w:val="20"/>
          <w:lang w:eastAsia="en-US"/>
        </w:rPr>
      </w:pPr>
    </w:p>
    <w:p w14:paraId="4851104A" w14:textId="77777777" w:rsidR="007F09DC" w:rsidRPr="007F09DC" w:rsidRDefault="007F09DC" w:rsidP="007F09DC">
      <w:pPr>
        <w:keepNext/>
        <w:keepLines/>
        <w:jc w:val="center"/>
        <w:rPr>
          <w:rFonts w:eastAsia="Frutiger" w:cs="Tahoma"/>
          <w:b/>
          <w:bCs/>
          <w:sz w:val="20"/>
          <w:szCs w:val="20"/>
          <w:lang w:eastAsia="en-US"/>
        </w:rPr>
      </w:pPr>
      <w:r w:rsidRPr="007F09DC">
        <w:rPr>
          <w:rFonts w:eastAsia="Frutiger" w:cs="Tahoma"/>
          <w:b/>
          <w:bCs/>
          <w:sz w:val="20"/>
          <w:szCs w:val="20"/>
          <w:lang w:eastAsia="en-US"/>
        </w:rPr>
        <w:t>/se upošteva v primeru, da prodajalec nastopa s podizvajalcem, ki ne zahteva neposrednega plačila/</w:t>
      </w:r>
    </w:p>
    <w:p w14:paraId="68EABB7A" w14:textId="77777777" w:rsidR="007F09DC" w:rsidRPr="007F09DC" w:rsidRDefault="007F09DC" w:rsidP="007F09DC">
      <w:pPr>
        <w:keepNext/>
        <w:keepLines/>
        <w:numPr>
          <w:ilvl w:val="12"/>
          <w:numId w:val="0"/>
        </w:numPr>
        <w:jc w:val="both"/>
        <w:rPr>
          <w:rFonts w:eastAsia="Frutiger" w:cs="Tahoma"/>
          <w:sz w:val="20"/>
          <w:szCs w:val="20"/>
          <w:lang w:eastAsia="en-US"/>
        </w:rPr>
      </w:pPr>
    </w:p>
    <w:p w14:paraId="102713EF" w14:textId="77777777" w:rsidR="007F09DC" w:rsidRPr="007F09DC" w:rsidRDefault="007F09DC" w:rsidP="007F09DC">
      <w:pPr>
        <w:keepNext/>
        <w:keepLines/>
        <w:numPr>
          <w:ilvl w:val="12"/>
          <w:numId w:val="0"/>
        </w:numPr>
        <w:jc w:val="both"/>
        <w:rPr>
          <w:rFonts w:eastAsia="Frutiger" w:cs="Tahoma"/>
          <w:sz w:val="20"/>
          <w:szCs w:val="20"/>
          <w:lang w:eastAsia="en-US"/>
        </w:rPr>
      </w:pPr>
      <w:r w:rsidRPr="007F09DC">
        <w:rPr>
          <w:rFonts w:eastAsia="Frutiger" w:cs="Tahoma"/>
          <w:sz w:val="20"/>
          <w:szCs w:val="20"/>
          <w:lang w:eastAsia="en-US"/>
        </w:rPr>
        <w:t xml:space="preserve">Kadar prodajalec nastopa s podizvajalcem, ki ne zahteva neposrednega plačila, bo kupec od prodajalca zahteval, da mu najpozneje v 60 (šestdesetih) dneh od plačila končnega računa pošlje svojo pisno izjavo in pisno izjavo podizvajalca, da je podizvajalec prejel plačilo za dobavljeno blago, ki je neposredno povezano s predmetom te pogodbe. </w:t>
      </w:r>
    </w:p>
    <w:p w14:paraId="46347EC8" w14:textId="77777777" w:rsidR="007F09DC" w:rsidRPr="007F09DC" w:rsidRDefault="007F09DC" w:rsidP="007F09DC">
      <w:pPr>
        <w:keepNext/>
        <w:keepLines/>
        <w:numPr>
          <w:ilvl w:val="12"/>
          <w:numId w:val="0"/>
        </w:numPr>
        <w:jc w:val="both"/>
        <w:rPr>
          <w:rFonts w:eastAsia="Frutiger" w:cs="Tahoma"/>
          <w:sz w:val="20"/>
          <w:szCs w:val="20"/>
          <w:lang w:eastAsia="en-US"/>
        </w:rPr>
      </w:pPr>
    </w:p>
    <w:p w14:paraId="66F09905" w14:textId="77777777" w:rsidR="007F09DC" w:rsidRPr="007F09DC" w:rsidRDefault="007F09DC" w:rsidP="007F09DC">
      <w:pPr>
        <w:keepNext/>
        <w:keepLines/>
        <w:jc w:val="center"/>
        <w:rPr>
          <w:rFonts w:eastAsia="Frutiger" w:cs="Tahoma"/>
          <w:b/>
          <w:bCs/>
          <w:sz w:val="20"/>
          <w:szCs w:val="20"/>
          <w:lang w:eastAsia="en-US"/>
        </w:rPr>
      </w:pPr>
      <w:r w:rsidRPr="007F09DC">
        <w:rPr>
          <w:rFonts w:eastAsia="Frutiger" w:cs="Tahoma"/>
          <w:b/>
          <w:bCs/>
          <w:sz w:val="20"/>
          <w:szCs w:val="20"/>
          <w:lang w:eastAsia="en-US"/>
        </w:rPr>
        <w:t>/se upošteva v primeru, da prodajalec nastopa s podizvajalcem, ki zahteva neposredno plačilo/</w:t>
      </w:r>
    </w:p>
    <w:p w14:paraId="372B30E7" w14:textId="77777777" w:rsidR="007F09DC" w:rsidRPr="007F09DC" w:rsidRDefault="007F09DC" w:rsidP="007F09DC">
      <w:pPr>
        <w:keepNext/>
        <w:keepLines/>
        <w:jc w:val="both"/>
        <w:rPr>
          <w:rFonts w:eastAsia="Frutiger" w:cs="Tahoma"/>
          <w:sz w:val="20"/>
          <w:szCs w:val="20"/>
          <w:lang w:eastAsia="en-US"/>
        </w:rPr>
      </w:pPr>
    </w:p>
    <w:p w14:paraId="0EFFF0D4" w14:textId="77777777" w:rsidR="007F09DC" w:rsidRPr="007F09DC" w:rsidRDefault="007F09DC" w:rsidP="007F09DC">
      <w:pPr>
        <w:keepNext/>
        <w:keepLines/>
        <w:spacing w:after="120"/>
        <w:jc w:val="both"/>
        <w:rPr>
          <w:rFonts w:eastAsia="Frutiger" w:cs="Tahoma"/>
          <w:sz w:val="20"/>
          <w:szCs w:val="20"/>
          <w:lang w:eastAsia="en-US"/>
        </w:rPr>
      </w:pPr>
      <w:r w:rsidRPr="007F09DC">
        <w:rPr>
          <w:rFonts w:eastAsia="Frutiger" w:cs="Tahoma"/>
          <w:sz w:val="20"/>
          <w:szCs w:val="20"/>
          <w:lang w:eastAsia="en-US"/>
        </w:rPr>
        <w:lastRenderedPageBreak/>
        <w:t xml:space="preserve">Kadar prodajalec izvaja javno naročilo s podizvajalcem, ki zahteva neposredno plačilo, mora v skladu s 94. členom ZJN-3: </w:t>
      </w:r>
    </w:p>
    <w:p w14:paraId="0BC69F81" w14:textId="77777777" w:rsidR="007F09DC" w:rsidRPr="007F09DC" w:rsidRDefault="007F09DC" w:rsidP="007F09DC">
      <w:pPr>
        <w:keepNext/>
        <w:keepLines/>
        <w:numPr>
          <w:ilvl w:val="0"/>
          <w:numId w:val="15"/>
        </w:numPr>
        <w:jc w:val="both"/>
        <w:rPr>
          <w:rFonts w:eastAsia="Frutiger" w:cs="Tahoma"/>
          <w:sz w:val="20"/>
          <w:szCs w:val="20"/>
          <w:lang w:eastAsia="en-US"/>
        </w:rPr>
      </w:pPr>
      <w:r w:rsidRPr="007F09DC">
        <w:rPr>
          <w:rFonts w:eastAsia="Frutiger" w:cs="Tahoma"/>
          <w:sz w:val="20"/>
          <w:szCs w:val="20"/>
          <w:lang w:eastAsia="en-US"/>
        </w:rPr>
        <w:t>pooblastiti kupca, da na podlagi potrjenega računa s strani prodajalca neposredno plačuje podizvajalcu,</w:t>
      </w:r>
    </w:p>
    <w:p w14:paraId="5DE1CAF6" w14:textId="77777777" w:rsidR="007F09DC" w:rsidRPr="007F09DC" w:rsidRDefault="007F09DC" w:rsidP="007F09DC">
      <w:pPr>
        <w:keepNext/>
        <w:keepLines/>
        <w:numPr>
          <w:ilvl w:val="0"/>
          <w:numId w:val="15"/>
        </w:numPr>
        <w:jc w:val="both"/>
        <w:rPr>
          <w:rFonts w:eastAsia="Frutiger" w:cs="Tahoma"/>
          <w:sz w:val="20"/>
          <w:szCs w:val="20"/>
          <w:lang w:eastAsia="en-US"/>
        </w:rPr>
      </w:pPr>
      <w:r w:rsidRPr="007F09DC">
        <w:rPr>
          <w:rFonts w:eastAsia="Frutiger" w:cs="Tahoma"/>
          <w:sz w:val="20"/>
          <w:szCs w:val="20"/>
          <w:lang w:eastAsia="en-US"/>
        </w:rPr>
        <w:t xml:space="preserve">predložiti soglasje podizvajalca, na podlagi katerega kupec namesto prodajalca poravna podizvajalčevo terjatev do prodajalca, </w:t>
      </w:r>
    </w:p>
    <w:p w14:paraId="3A343AED" w14:textId="77777777" w:rsidR="007F09DC" w:rsidRPr="007F09DC" w:rsidRDefault="007F09DC" w:rsidP="007F09DC">
      <w:pPr>
        <w:keepNext/>
        <w:keepLines/>
        <w:numPr>
          <w:ilvl w:val="0"/>
          <w:numId w:val="15"/>
        </w:numPr>
        <w:jc w:val="both"/>
        <w:rPr>
          <w:rFonts w:eastAsia="Frutiger" w:cs="Tahoma"/>
          <w:sz w:val="20"/>
          <w:szCs w:val="20"/>
          <w:lang w:eastAsia="en-US"/>
        </w:rPr>
      </w:pPr>
      <w:r w:rsidRPr="007F09DC">
        <w:rPr>
          <w:rFonts w:eastAsia="Frutiger" w:cs="Tahoma"/>
          <w:sz w:val="20"/>
          <w:szCs w:val="20"/>
          <w:lang w:eastAsia="en-US"/>
        </w:rPr>
        <w:t xml:space="preserve">svojemu računu priložiti račun podizvajalca, </w:t>
      </w:r>
      <w:r w:rsidRPr="007F09DC">
        <w:rPr>
          <w:rFonts w:cs="Tahoma"/>
          <w:sz w:val="20"/>
          <w:szCs w:val="20"/>
        </w:rPr>
        <w:t>za opravljene pogodbene obveznosti, potrjen s strani prodajalca, na podlagi katerega kupec izvede nakazilo za opravljene pogodbene obveznosti neposredno na račun podizvajalca ali</w:t>
      </w:r>
    </w:p>
    <w:p w14:paraId="00C55DBC" w14:textId="77777777" w:rsidR="007F09DC" w:rsidRPr="007F09DC" w:rsidRDefault="007F09DC" w:rsidP="007F09DC">
      <w:pPr>
        <w:keepNext/>
        <w:keepLines/>
        <w:numPr>
          <w:ilvl w:val="0"/>
          <w:numId w:val="15"/>
        </w:numPr>
        <w:jc w:val="both"/>
        <w:rPr>
          <w:rFonts w:eastAsia="Frutiger" w:cs="Tahoma"/>
          <w:sz w:val="20"/>
          <w:szCs w:val="20"/>
          <w:lang w:eastAsia="en-US"/>
        </w:rPr>
      </w:pPr>
      <w:r w:rsidRPr="007F09DC">
        <w:rPr>
          <w:rFonts w:cs="Tahoma"/>
          <w:sz w:val="20"/>
          <w:szCs w:val="20"/>
        </w:rPr>
        <w:t>podpisano izjavo podizvajalca, naslovljeno na kupca, o tem, da je ta seznanjen s konkretno izstavljenim računom prodajalca oziroma, da pri pogodbenih obveznostih, ki jih obravnava račun, ni sodeloval kot podizvajalec, ter da podizvajalec iz naslova tega računa prodajalca nima in ne bo imel do kupca nobenih zahtevkov.</w:t>
      </w:r>
    </w:p>
    <w:p w14:paraId="2EA99B49" w14:textId="77777777" w:rsidR="007F09DC" w:rsidRPr="007F09DC" w:rsidRDefault="007F09DC" w:rsidP="007F09DC">
      <w:pPr>
        <w:keepNext/>
        <w:keepLines/>
        <w:jc w:val="both"/>
        <w:rPr>
          <w:rFonts w:eastAsia="Frutiger" w:cs="Tahoma"/>
          <w:sz w:val="20"/>
          <w:szCs w:val="20"/>
          <w:lang w:eastAsia="en-US"/>
        </w:rPr>
      </w:pPr>
    </w:p>
    <w:p w14:paraId="3BB71CE2" w14:textId="77777777" w:rsidR="007F09DC" w:rsidRPr="007F09DC" w:rsidRDefault="007F09DC" w:rsidP="007F09DC">
      <w:pPr>
        <w:keepNext/>
        <w:keepLines/>
        <w:jc w:val="both"/>
        <w:rPr>
          <w:rFonts w:eastAsia="Frutiger" w:cs="Tahoma"/>
          <w:sz w:val="20"/>
          <w:szCs w:val="20"/>
          <w:lang w:eastAsia="en-US"/>
        </w:rPr>
      </w:pPr>
      <w:r w:rsidRPr="007F09DC">
        <w:rPr>
          <w:rFonts w:eastAsia="Frutiger" w:cs="Tahoma"/>
          <w:sz w:val="20"/>
          <w:szCs w:val="20"/>
          <w:lang w:eastAsia="en-US"/>
        </w:rPr>
        <w:t xml:space="preserve">Kupec bo potrjene račune podizvajalcev poravnal neposredno podizvajalcem na način in v roku, kot je dogovorjeno za plačilo prodajalcu. </w:t>
      </w:r>
    </w:p>
    <w:p w14:paraId="7ADBD583" w14:textId="77777777" w:rsidR="007F09DC" w:rsidRPr="007F09DC" w:rsidRDefault="007F09DC" w:rsidP="007F09DC">
      <w:pPr>
        <w:keepNext/>
        <w:keepLines/>
        <w:jc w:val="both"/>
        <w:rPr>
          <w:rFonts w:eastAsia="Frutiger" w:cs="Tahoma"/>
          <w:sz w:val="20"/>
          <w:szCs w:val="20"/>
          <w:lang w:eastAsia="en-US"/>
        </w:rPr>
      </w:pPr>
    </w:p>
    <w:p w14:paraId="5E9B0F27" w14:textId="77777777" w:rsidR="007F09DC" w:rsidRPr="007F09DC" w:rsidRDefault="007F09DC" w:rsidP="007F09DC">
      <w:pPr>
        <w:keepNext/>
        <w:keepLines/>
        <w:jc w:val="both"/>
        <w:rPr>
          <w:rFonts w:cs="Tahoma"/>
          <w:sz w:val="20"/>
          <w:szCs w:val="20"/>
        </w:rPr>
      </w:pPr>
      <w:r w:rsidRPr="007F09DC">
        <w:rPr>
          <w:rFonts w:cs="Tahoma"/>
          <w:sz w:val="20"/>
          <w:szCs w:val="20"/>
        </w:rPr>
        <w:t>S plačilom posameznega zneska podizvajalcu obveznost kupca za plačilo prodajalcu ugasne do višine tako plačanega zneska podizvajalcu.</w:t>
      </w:r>
    </w:p>
    <w:p w14:paraId="7DA14213" w14:textId="77777777" w:rsidR="007F09DC" w:rsidRPr="007F09DC" w:rsidRDefault="007F09DC" w:rsidP="007F09DC">
      <w:pPr>
        <w:keepNext/>
        <w:keepLines/>
        <w:jc w:val="both"/>
        <w:rPr>
          <w:rFonts w:cs="Tahoma"/>
          <w:sz w:val="20"/>
          <w:szCs w:val="18"/>
        </w:rPr>
      </w:pPr>
    </w:p>
    <w:p w14:paraId="2E70DD39" w14:textId="77777777" w:rsidR="007F09DC" w:rsidRPr="007F09DC" w:rsidRDefault="007F09DC" w:rsidP="007F09DC">
      <w:pPr>
        <w:keepNext/>
        <w:keepLines/>
        <w:jc w:val="both"/>
        <w:rPr>
          <w:rFonts w:cs="Tahoma"/>
          <w:sz w:val="20"/>
          <w:szCs w:val="18"/>
        </w:rPr>
      </w:pPr>
      <w:r w:rsidRPr="007F09DC">
        <w:rPr>
          <w:rFonts w:cs="Tahoma"/>
          <w:sz w:val="20"/>
          <w:szCs w:val="18"/>
        </w:rPr>
        <w:t>V primeru, če nobeden od dokumentov iz tega člena za prijavljenega podizvajalca ni predložen, kupec do dostavitve vseh dokumentov zadrži plačilo celotnega računa in s tem ne pride v zamudo pri plačilu. Roki plačil prodajalcu in njegovim podizvajalcem so enaki.</w:t>
      </w:r>
    </w:p>
    <w:p w14:paraId="3AE3932C" w14:textId="77777777" w:rsidR="007F09DC" w:rsidRPr="007F09DC" w:rsidRDefault="007F09DC" w:rsidP="007F09DC">
      <w:pPr>
        <w:keepNext/>
        <w:keepLines/>
        <w:rPr>
          <w:rFonts w:eastAsia="Frutiger" w:cs="Tahoma"/>
          <w:sz w:val="20"/>
          <w:szCs w:val="20"/>
          <w:lang w:eastAsia="en-US"/>
        </w:rPr>
      </w:pPr>
    </w:p>
    <w:p w14:paraId="4791D30E" w14:textId="77777777" w:rsidR="007F09DC" w:rsidRPr="007F09DC" w:rsidRDefault="007F09DC" w:rsidP="007F09DC">
      <w:pPr>
        <w:keepNext/>
        <w:keepLines/>
        <w:jc w:val="center"/>
        <w:rPr>
          <w:rFonts w:eastAsia="Frutiger" w:cs="Tahoma"/>
          <w:b/>
          <w:bCs/>
          <w:sz w:val="20"/>
          <w:szCs w:val="20"/>
          <w:lang w:eastAsia="en-US"/>
        </w:rPr>
      </w:pPr>
      <w:r w:rsidRPr="007F09DC">
        <w:rPr>
          <w:rFonts w:eastAsia="Frutiger" w:cs="Tahoma"/>
          <w:b/>
          <w:bCs/>
          <w:sz w:val="20"/>
          <w:szCs w:val="20"/>
          <w:lang w:eastAsia="en-US"/>
        </w:rPr>
        <w:t>ALI</w:t>
      </w:r>
    </w:p>
    <w:p w14:paraId="405A9248" w14:textId="77777777" w:rsidR="007F09DC" w:rsidRPr="007F09DC" w:rsidRDefault="007F09DC" w:rsidP="007F09DC">
      <w:pPr>
        <w:keepNext/>
        <w:keepLines/>
        <w:jc w:val="center"/>
        <w:rPr>
          <w:rFonts w:eastAsia="Frutiger" w:cs="Tahoma"/>
          <w:b/>
          <w:bCs/>
          <w:sz w:val="20"/>
          <w:szCs w:val="20"/>
          <w:lang w:eastAsia="en-US"/>
        </w:rPr>
      </w:pPr>
      <w:r w:rsidRPr="007F09DC">
        <w:rPr>
          <w:rFonts w:eastAsia="Frutiger" w:cs="Tahoma"/>
          <w:b/>
          <w:bCs/>
          <w:sz w:val="20"/>
          <w:szCs w:val="20"/>
          <w:lang w:eastAsia="en-US"/>
        </w:rPr>
        <w:t>/se upošteva v primeru, da prodajalec ne nastopa s podizvajalcem/</w:t>
      </w:r>
    </w:p>
    <w:p w14:paraId="6DAAB7F5" w14:textId="77777777" w:rsidR="007F09DC" w:rsidRPr="007F09DC" w:rsidRDefault="007F09DC" w:rsidP="007F09DC">
      <w:pPr>
        <w:keepNext/>
        <w:keepLines/>
        <w:jc w:val="both"/>
        <w:rPr>
          <w:rFonts w:eastAsia="Frutiger" w:cs="Tahoma"/>
          <w:sz w:val="20"/>
          <w:szCs w:val="20"/>
          <w:lang w:eastAsia="en-US"/>
        </w:rPr>
      </w:pPr>
    </w:p>
    <w:p w14:paraId="4960301C" w14:textId="77777777" w:rsidR="007F09DC" w:rsidRPr="007F09DC" w:rsidRDefault="007F09DC" w:rsidP="007F09DC">
      <w:pPr>
        <w:keepNext/>
        <w:keepLines/>
        <w:jc w:val="both"/>
        <w:rPr>
          <w:rFonts w:eastAsia="Frutiger" w:cs="Tahoma"/>
          <w:sz w:val="20"/>
          <w:szCs w:val="20"/>
          <w:lang w:eastAsia="en-US"/>
        </w:rPr>
      </w:pPr>
      <w:r w:rsidRPr="007F09DC">
        <w:rPr>
          <w:rFonts w:eastAsia="Frutiger" w:cs="Tahoma"/>
          <w:sz w:val="20"/>
          <w:szCs w:val="20"/>
          <w:lang w:eastAsia="en-US"/>
        </w:rPr>
        <w:t xml:space="preserve">Prodajalec ob predložitvi ponudbe in ob sklenitvi te pogodbe nima prijavljenih podizvajalcev za izvedbo predmeta te pogodbe. </w:t>
      </w:r>
    </w:p>
    <w:p w14:paraId="0A2270A0" w14:textId="77777777" w:rsidR="007F09DC" w:rsidRPr="007F09DC" w:rsidRDefault="007F09DC" w:rsidP="007F09DC">
      <w:pPr>
        <w:keepNext/>
        <w:keepLines/>
        <w:jc w:val="both"/>
        <w:rPr>
          <w:rFonts w:eastAsia="Frutiger" w:cs="Tahoma"/>
          <w:sz w:val="20"/>
          <w:szCs w:val="20"/>
          <w:lang w:eastAsia="en-US"/>
        </w:rPr>
      </w:pPr>
    </w:p>
    <w:p w14:paraId="6647646B" w14:textId="77777777" w:rsidR="007F09DC" w:rsidRPr="007F09DC" w:rsidRDefault="007F09DC" w:rsidP="007F09DC">
      <w:pPr>
        <w:keepNext/>
        <w:keepLines/>
        <w:jc w:val="both"/>
        <w:rPr>
          <w:rFonts w:eastAsia="Frutiger" w:cs="Tahoma"/>
          <w:sz w:val="20"/>
          <w:szCs w:val="20"/>
          <w:lang w:eastAsia="en-US"/>
        </w:rPr>
      </w:pPr>
      <w:r w:rsidRPr="007F09DC">
        <w:rPr>
          <w:rFonts w:eastAsia="Frutiger" w:cs="Tahoma"/>
          <w:sz w:val="20"/>
          <w:szCs w:val="20"/>
          <w:lang w:eastAsia="en-US"/>
        </w:rPr>
        <w:t>V kolikor bo prodajalec za izvedbo predmeta te pogodbe, naknadno vključil ali zamenjal podizvajalca, bo moral upoštevati določila 94. člena ZJN-3. Vključeni oz. zamenjani podizvajalec bo moral izpolnjevati vse pogoje in ostale zahteve kupca v zvezi s podizvajalci, ki so bili navedeni v razpisni dokumentaciji št.</w:t>
      </w:r>
      <w:r w:rsidRPr="007F09DC">
        <w:rPr>
          <w:rFonts w:cs="Tahoma"/>
          <w:sz w:val="20"/>
          <w:szCs w:val="20"/>
        </w:rPr>
        <w:t xml:space="preserve"> JHL-44/25</w:t>
      </w:r>
      <w:r w:rsidRPr="007F09DC">
        <w:rPr>
          <w:rFonts w:eastAsia="Frutiger" w:cs="Tahoma"/>
          <w:sz w:val="20"/>
          <w:szCs w:val="20"/>
          <w:lang w:eastAsia="en-US"/>
        </w:rPr>
        <w:t xml:space="preserve">, na podlagi katere je bila sklenjena ta pogodba.  </w:t>
      </w:r>
    </w:p>
    <w:p w14:paraId="5BE442D9" w14:textId="77777777" w:rsidR="007F09DC" w:rsidRPr="007F09DC" w:rsidRDefault="007F09DC" w:rsidP="007F09DC">
      <w:pPr>
        <w:keepNext/>
        <w:keepLines/>
        <w:jc w:val="both"/>
        <w:rPr>
          <w:rFonts w:eastAsia="Frutiger" w:cs="Tahoma"/>
          <w:sz w:val="20"/>
          <w:szCs w:val="20"/>
          <w:lang w:eastAsia="en-US"/>
        </w:rPr>
      </w:pPr>
    </w:p>
    <w:p w14:paraId="5EE560D6" w14:textId="77777777" w:rsidR="007F09DC" w:rsidRPr="007F09DC" w:rsidRDefault="007F09DC" w:rsidP="007F09DC">
      <w:pPr>
        <w:keepNext/>
        <w:keepLines/>
        <w:jc w:val="both"/>
        <w:rPr>
          <w:rFonts w:eastAsia="Frutiger" w:cs="Tahoma"/>
          <w:sz w:val="20"/>
          <w:szCs w:val="20"/>
          <w:lang w:eastAsia="en-US"/>
        </w:rPr>
      </w:pPr>
      <w:r w:rsidRPr="007F09DC">
        <w:rPr>
          <w:rFonts w:eastAsia="Frutiger" w:cs="Tahoma"/>
          <w:sz w:val="20"/>
          <w:szCs w:val="20"/>
          <w:lang w:eastAsia="en-US"/>
        </w:rPr>
        <w:t xml:space="preserve">Kupec mora v skladu s četrtim odstavkom 94. člena ZJN-3 zavrniti vsakega podizvajalca, če zanj obstajajo razlogi za izključitev </w:t>
      </w:r>
      <w:r w:rsidRPr="007F09DC">
        <w:rPr>
          <w:rFonts w:eastAsia="Frutiger" w:cs="Tahoma"/>
          <w:bCs/>
          <w:sz w:val="20"/>
          <w:szCs w:val="20"/>
          <w:lang w:eastAsia="en-US"/>
        </w:rPr>
        <w:t>v skladu z 1., 2. in 4. odstavkom 75. člena ZJN-3</w:t>
      </w:r>
      <w:r w:rsidRPr="007F09DC">
        <w:rPr>
          <w:rFonts w:eastAsia="Frutiger" w:cs="Tahoma"/>
          <w:sz w:val="20"/>
          <w:szCs w:val="20"/>
          <w:lang w:eastAsia="en-US"/>
        </w:rPr>
        <w:t xml:space="preserve">. Kupec lahko zavrne predlog za zamenjavo podizvajalca oziroma vključitev novega podizvajalca tudi, če bi to lahko vplivalo na nemoteno izvajanje ali dokončanje dobav in če novi podizvajalec ne izpolnjuje pogojev, ki jih je postavil kupec v dokumentaciji v zvezi z oddajo javnega naročila št. </w:t>
      </w:r>
      <w:r w:rsidRPr="007F09DC">
        <w:rPr>
          <w:rFonts w:cs="Tahoma"/>
          <w:sz w:val="20"/>
          <w:szCs w:val="20"/>
        </w:rPr>
        <w:t xml:space="preserve">JHL-44/25. </w:t>
      </w:r>
      <w:r w:rsidRPr="007F09DC">
        <w:rPr>
          <w:rFonts w:eastAsia="Frutiger" w:cs="Tahoma"/>
          <w:sz w:val="20"/>
          <w:szCs w:val="20"/>
          <w:lang w:eastAsia="en-US"/>
        </w:rPr>
        <w:t>Kupec mora o morebitni zavrnitvi novega podizvajalca obvestiti prodajalca najpozneje v desetih (10) dneh od prejema predloga.</w:t>
      </w:r>
    </w:p>
    <w:p w14:paraId="20C0E210" w14:textId="77777777" w:rsidR="007F09DC" w:rsidRPr="007F09DC" w:rsidRDefault="007F09DC" w:rsidP="007F09DC">
      <w:pPr>
        <w:keepNext/>
        <w:keepLines/>
        <w:jc w:val="both"/>
        <w:rPr>
          <w:rFonts w:eastAsia="Frutiger" w:cs="Tahoma"/>
          <w:sz w:val="20"/>
          <w:szCs w:val="20"/>
          <w:lang w:eastAsia="en-US"/>
        </w:rPr>
      </w:pPr>
    </w:p>
    <w:p w14:paraId="3B08720B" w14:textId="0174C313" w:rsidR="00B07641" w:rsidRPr="007B3BA8" w:rsidRDefault="007F09DC" w:rsidP="002A2D45">
      <w:pPr>
        <w:keepNext/>
        <w:keepLines/>
        <w:jc w:val="both"/>
        <w:rPr>
          <w:rFonts w:eastAsia="Frutiger" w:cs="Tahoma"/>
          <w:sz w:val="20"/>
          <w:szCs w:val="20"/>
          <w:lang w:eastAsia="en-US"/>
        </w:rPr>
      </w:pPr>
      <w:r w:rsidRPr="007F09DC">
        <w:rPr>
          <w:rFonts w:eastAsia="Frutiger" w:cs="Tahoma"/>
          <w:sz w:val="20"/>
          <w:szCs w:val="20"/>
          <w:lang w:eastAsia="en-US"/>
        </w:rPr>
        <w:t>Prodajalec v razmerju do kupca v celoti odgovarja za dobro izvedbo pogodbenih obveznosti, ne glede na število podizvajalcev.</w:t>
      </w:r>
    </w:p>
    <w:p w14:paraId="2F5FB85C" w14:textId="118B2FEB" w:rsidR="002B1CCA" w:rsidRPr="00B4484B" w:rsidRDefault="002B1CCA" w:rsidP="002A2D45">
      <w:pPr>
        <w:keepNext/>
        <w:keepLines/>
        <w:jc w:val="both"/>
        <w:rPr>
          <w:rFonts w:cs="Tahoma"/>
          <w:sz w:val="20"/>
          <w:szCs w:val="20"/>
        </w:rPr>
      </w:pPr>
    </w:p>
    <w:p w14:paraId="72A11DED" w14:textId="1327D4FF" w:rsidR="00BF3649" w:rsidRPr="00B4484B" w:rsidRDefault="00BF3649" w:rsidP="002A2D45">
      <w:pPr>
        <w:keepNext/>
        <w:keepLines/>
        <w:numPr>
          <w:ilvl w:val="0"/>
          <w:numId w:val="19"/>
        </w:numPr>
        <w:tabs>
          <w:tab w:val="left" w:pos="1080"/>
          <w:tab w:val="left" w:pos="1702"/>
        </w:tabs>
        <w:ind w:hanging="1440"/>
        <w:jc w:val="both"/>
        <w:rPr>
          <w:rFonts w:cs="Tahoma"/>
          <w:b/>
          <w:sz w:val="20"/>
          <w:szCs w:val="20"/>
        </w:rPr>
      </w:pPr>
      <w:bookmarkStart w:id="21" w:name="_Hlk209386380"/>
      <w:r w:rsidRPr="00B4484B">
        <w:rPr>
          <w:rFonts w:cs="Tahoma"/>
          <w:b/>
          <w:sz w:val="20"/>
          <w:szCs w:val="20"/>
        </w:rPr>
        <w:t xml:space="preserve">PREDSTAVNIKI </w:t>
      </w:r>
      <w:r w:rsidR="00003638" w:rsidRPr="00B4484B">
        <w:rPr>
          <w:rFonts w:cs="Tahoma"/>
          <w:b/>
          <w:sz w:val="20"/>
          <w:szCs w:val="20"/>
        </w:rPr>
        <w:t xml:space="preserve">POGODBENIH </w:t>
      </w:r>
      <w:r w:rsidRPr="00B4484B">
        <w:rPr>
          <w:rFonts w:cs="Tahoma"/>
          <w:b/>
          <w:sz w:val="20"/>
          <w:szCs w:val="20"/>
        </w:rPr>
        <w:t xml:space="preserve">STRANK </w:t>
      </w:r>
    </w:p>
    <w:p w14:paraId="2A06134C" w14:textId="77777777" w:rsidR="00BF3649" w:rsidRPr="00B4484B" w:rsidRDefault="00BF3649" w:rsidP="002A2D45">
      <w:pPr>
        <w:keepNext/>
        <w:keepLines/>
        <w:tabs>
          <w:tab w:val="left" w:pos="567"/>
          <w:tab w:val="left" w:pos="1418"/>
          <w:tab w:val="left" w:pos="1702"/>
        </w:tabs>
        <w:jc w:val="both"/>
        <w:rPr>
          <w:rFonts w:cs="Tahoma"/>
          <w:sz w:val="20"/>
          <w:szCs w:val="20"/>
        </w:rPr>
      </w:pPr>
    </w:p>
    <w:p w14:paraId="461F0A60" w14:textId="77777777" w:rsidR="00BF3649" w:rsidRPr="00B4484B" w:rsidRDefault="00BF3649" w:rsidP="002A2D45">
      <w:pPr>
        <w:keepNext/>
        <w:keepLines/>
        <w:numPr>
          <w:ilvl w:val="1"/>
          <w:numId w:val="13"/>
        </w:numPr>
        <w:tabs>
          <w:tab w:val="clear" w:pos="4613"/>
          <w:tab w:val="num" w:pos="4897"/>
        </w:tabs>
        <w:ind w:left="426" w:hanging="426"/>
        <w:jc w:val="center"/>
        <w:rPr>
          <w:rFonts w:cs="Tahoma"/>
          <w:sz w:val="20"/>
          <w:szCs w:val="20"/>
        </w:rPr>
      </w:pPr>
      <w:r w:rsidRPr="00B4484B">
        <w:rPr>
          <w:rFonts w:cs="Tahoma"/>
          <w:sz w:val="20"/>
          <w:szCs w:val="20"/>
        </w:rPr>
        <w:t xml:space="preserve"> člen</w:t>
      </w:r>
    </w:p>
    <w:p w14:paraId="2FDDCE75" w14:textId="77777777" w:rsidR="00BF3649" w:rsidRPr="00B4484B" w:rsidRDefault="00BF3649" w:rsidP="002A2D45">
      <w:pPr>
        <w:keepNext/>
        <w:keepLines/>
        <w:jc w:val="both"/>
        <w:rPr>
          <w:rFonts w:cs="Tahoma"/>
          <w:sz w:val="20"/>
          <w:szCs w:val="20"/>
        </w:rPr>
      </w:pPr>
    </w:p>
    <w:p w14:paraId="6A1DC94B" w14:textId="5697819D" w:rsidR="007F6390" w:rsidRPr="00B4484B" w:rsidRDefault="00BF3649" w:rsidP="002A2D45">
      <w:pPr>
        <w:keepNext/>
        <w:keepLines/>
        <w:jc w:val="both"/>
        <w:rPr>
          <w:rFonts w:cs="Tahoma"/>
          <w:sz w:val="20"/>
          <w:szCs w:val="20"/>
        </w:rPr>
      </w:pPr>
      <w:r w:rsidRPr="00B4484B">
        <w:rPr>
          <w:rFonts w:cs="Tahoma"/>
          <w:sz w:val="20"/>
          <w:szCs w:val="20"/>
        </w:rPr>
        <w:t xml:space="preserve">Predstavnik </w:t>
      </w:r>
      <w:r w:rsidR="00003638" w:rsidRPr="00B4484B">
        <w:rPr>
          <w:rFonts w:cs="Tahoma"/>
          <w:sz w:val="20"/>
          <w:szCs w:val="20"/>
        </w:rPr>
        <w:t>naročnika</w:t>
      </w:r>
      <w:r w:rsidRPr="00B4484B">
        <w:rPr>
          <w:rFonts w:cs="Tahoma"/>
          <w:sz w:val="20"/>
          <w:szCs w:val="20"/>
        </w:rPr>
        <w:t>, ki ureja izvaja</w:t>
      </w:r>
      <w:r w:rsidR="00601191" w:rsidRPr="00B4484B">
        <w:rPr>
          <w:rFonts w:cs="Tahoma"/>
          <w:sz w:val="20"/>
          <w:szCs w:val="20"/>
        </w:rPr>
        <w:t xml:space="preserve">nje </w:t>
      </w:r>
      <w:r w:rsidR="00003638" w:rsidRPr="00B4484B">
        <w:rPr>
          <w:rFonts w:cs="Tahoma"/>
          <w:sz w:val="20"/>
          <w:szCs w:val="20"/>
        </w:rPr>
        <w:t>te pogodbe,</w:t>
      </w:r>
      <w:r w:rsidR="007F6390" w:rsidRPr="00B4484B">
        <w:rPr>
          <w:rFonts w:cs="Tahoma"/>
          <w:sz w:val="20"/>
          <w:szCs w:val="20"/>
        </w:rPr>
        <w:t xml:space="preserve"> </w:t>
      </w:r>
      <w:r w:rsidR="00287EB3" w:rsidRPr="00B4484B">
        <w:rPr>
          <w:rFonts w:cs="Tahoma"/>
          <w:sz w:val="20"/>
          <w:szCs w:val="20"/>
        </w:rPr>
        <w:t xml:space="preserve">je </w:t>
      </w:r>
      <w:r w:rsidR="007F6390" w:rsidRPr="00B4484B">
        <w:rPr>
          <w:rFonts w:cs="Tahoma"/>
          <w:sz w:val="20"/>
          <w:szCs w:val="20"/>
        </w:rPr>
        <w:t>_______________</w:t>
      </w:r>
      <w:r w:rsidRPr="00B4484B">
        <w:rPr>
          <w:rFonts w:cs="Tahoma"/>
          <w:sz w:val="20"/>
          <w:szCs w:val="20"/>
        </w:rPr>
        <w:t xml:space="preserve">, telefon: </w:t>
      </w:r>
      <w:r w:rsidR="007F6390" w:rsidRPr="00B4484B">
        <w:rPr>
          <w:rFonts w:cs="Tahoma"/>
          <w:sz w:val="20"/>
          <w:szCs w:val="20"/>
        </w:rPr>
        <w:t>_________________,</w:t>
      </w:r>
      <w:r w:rsidR="00A33C49" w:rsidRPr="00B4484B">
        <w:rPr>
          <w:rFonts w:cs="Tahoma"/>
          <w:sz w:val="20"/>
          <w:szCs w:val="20"/>
        </w:rPr>
        <w:t xml:space="preserve"> e-pošta</w:t>
      </w:r>
      <w:r w:rsidR="007F6390" w:rsidRPr="00B4484B">
        <w:rPr>
          <w:rFonts w:cs="Tahoma"/>
          <w:sz w:val="20"/>
          <w:szCs w:val="20"/>
        </w:rPr>
        <w:t xml:space="preserve">: _________________ </w:t>
      </w:r>
      <w:r w:rsidR="00287EB3" w:rsidRPr="00B4484B">
        <w:rPr>
          <w:rFonts w:cs="Tahoma"/>
          <w:sz w:val="20"/>
          <w:szCs w:val="20"/>
        </w:rPr>
        <w:t>.</w:t>
      </w:r>
    </w:p>
    <w:p w14:paraId="69711CBD" w14:textId="6C233C36" w:rsidR="007F6390" w:rsidRPr="00B4484B" w:rsidRDefault="007F6390" w:rsidP="002A2D45">
      <w:pPr>
        <w:keepNext/>
        <w:keepLines/>
        <w:jc w:val="both"/>
        <w:rPr>
          <w:rFonts w:cs="Tahoma"/>
          <w:color w:val="0000FF"/>
          <w:sz w:val="20"/>
          <w:szCs w:val="20"/>
          <w:u w:val="single"/>
        </w:rPr>
      </w:pPr>
    </w:p>
    <w:p w14:paraId="4037E05C" w14:textId="6D3CF532" w:rsidR="00BF3649" w:rsidRPr="00B4484B" w:rsidRDefault="00BF3649" w:rsidP="002A2D45">
      <w:pPr>
        <w:keepNext/>
        <w:keepLines/>
        <w:jc w:val="both"/>
        <w:rPr>
          <w:rFonts w:cs="Tahoma"/>
          <w:sz w:val="20"/>
          <w:szCs w:val="20"/>
        </w:rPr>
      </w:pPr>
      <w:r w:rsidRPr="00B4484B">
        <w:rPr>
          <w:rFonts w:cs="Tahoma"/>
          <w:sz w:val="20"/>
          <w:szCs w:val="20"/>
        </w:rPr>
        <w:t xml:space="preserve">Predstavnik </w:t>
      </w:r>
      <w:r w:rsidR="00003638" w:rsidRPr="00B4484B">
        <w:rPr>
          <w:rFonts w:cs="Tahoma"/>
          <w:sz w:val="20"/>
          <w:szCs w:val="20"/>
        </w:rPr>
        <w:t>izvajalca</w:t>
      </w:r>
      <w:r w:rsidRPr="00B4484B">
        <w:rPr>
          <w:rFonts w:cs="Tahoma"/>
          <w:sz w:val="20"/>
          <w:szCs w:val="20"/>
        </w:rPr>
        <w:t xml:space="preserve">, ki ureja izvajanje </w:t>
      </w:r>
      <w:r w:rsidR="00003638" w:rsidRPr="00B4484B">
        <w:rPr>
          <w:rFonts w:cs="Tahoma"/>
          <w:sz w:val="20"/>
          <w:szCs w:val="20"/>
        </w:rPr>
        <w:t>te pogodbe,</w:t>
      </w:r>
      <w:r w:rsidRPr="00B4484B">
        <w:rPr>
          <w:rFonts w:cs="Tahoma"/>
          <w:sz w:val="20"/>
          <w:szCs w:val="20"/>
        </w:rPr>
        <w:t xml:space="preserve"> je: __________, telefon: ______________</w:t>
      </w:r>
      <w:r w:rsidR="00A33C49" w:rsidRPr="00B4484B">
        <w:rPr>
          <w:rFonts w:cs="Tahoma"/>
          <w:sz w:val="20"/>
          <w:szCs w:val="20"/>
        </w:rPr>
        <w:t>, e-pošta</w:t>
      </w:r>
      <w:r w:rsidRPr="00B4484B">
        <w:rPr>
          <w:rFonts w:cs="Tahoma"/>
          <w:sz w:val="20"/>
          <w:szCs w:val="20"/>
        </w:rPr>
        <w:t xml:space="preserve">: </w:t>
      </w:r>
      <w:hyperlink r:id="rId14" w:history="1">
        <w:r w:rsidRPr="00B4484B">
          <w:rPr>
            <w:rFonts w:cs="Tahoma"/>
            <w:sz w:val="20"/>
            <w:szCs w:val="20"/>
          </w:rPr>
          <w:t>__________________________</w:t>
        </w:r>
      </w:hyperlink>
      <w:r w:rsidRPr="00B4484B">
        <w:rPr>
          <w:rFonts w:cs="Tahoma"/>
          <w:sz w:val="20"/>
          <w:szCs w:val="20"/>
        </w:rPr>
        <w:t xml:space="preserve">. </w:t>
      </w:r>
    </w:p>
    <w:p w14:paraId="75353C44" w14:textId="1655F86A" w:rsidR="00003638" w:rsidRPr="00B4484B" w:rsidRDefault="00003638" w:rsidP="002A2D45">
      <w:pPr>
        <w:keepNext/>
        <w:keepLines/>
        <w:jc w:val="both"/>
        <w:rPr>
          <w:rFonts w:cs="Tahoma"/>
          <w:sz w:val="20"/>
          <w:szCs w:val="20"/>
        </w:rPr>
      </w:pPr>
    </w:p>
    <w:p w14:paraId="3F751C41" w14:textId="77777777" w:rsidR="007F09DC" w:rsidRPr="007F09DC" w:rsidRDefault="007F09DC" w:rsidP="007F09DC">
      <w:pPr>
        <w:keepNext/>
        <w:keepLines/>
        <w:jc w:val="both"/>
        <w:rPr>
          <w:rFonts w:eastAsia="Frutiger" w:cs="Tahoma"/>
          <w:sz w:val="20"/>
          <w:szCs w:val="20"/>
          <w:lang w:eastAsia="en-US"/>
        </w:rPr>
      </w:pPr>
      <w:r w:rsidRPr="007F09DC">
        <w:rPr>
          <w:rFonts w:eastAsia="Frutiger" w:cs="Tahoma"/>
          <w:sz w:val="20"/>
          <w:szCs w:val="20"/>
          <w:lang w:val="x-none" w:eastAsia="en-US"/>
        </w:rPr>
        <w:lastRenderedPageBreak/>
        <w:t xml:space="preserve">Predstavnika (skrbnika pogodbe) v imenu </w:t>
      </w:r>
      <w:r w:rsidRPr="007F09DC">
        <w:rPr>
          <w:rFonts w:eastAsia="Frutiger" w:cs="Tahoma"/>
          <w:sz w:val="20"/>
          <w:szCs w:val="20"/>
          <w:lang w:eastAsia="en-US"/>
        </w:rPr>
        <w:t>kupca</w:t>
      </w:r>
      <w:r w:rsidRPr="007F09DC">
        <w:rPr>
          <w:rFonts w:eastAsia="Frutiger" w:cs="Tahoma"/>
          <w:sz w:val="20"/>
          <w:szCs w:val="20"/>
          <w:lang w:val="x-none" w:eastAsia="en-US"/>
        </w:rPr>
        <w:t xml:space="preserve"> oziroma </w:t>
      </w:r>
      <w:r w:rsidRPr="007F09DC">
        <w:rPr>
          <w:rFonts w:eastAsia="Frutiger" w:cs="Tahoma"/>
          <w:sz w:val="20"/>
          <w:szCs w:val="20"/>
          <w:lang w:eastAsia="en-US"/>
        </w:rPr>
        <w:t>prodajalca</w:t>
      </w:r>
      <w:r w:rsidRPr="007F09DC">
        <w:rPr>
          <w:rFonts w:eastAsia="Frutiger" w:cs="Tahoma"/>
          <w:sz w:val="20"/>
          <w:szCs w:val="20"/>
          <w:lang w:val="x-none" w:eastAsia="en-US"/>
        </w:rPr>
        <w:t xml:space="preserve"> urejata vsa vprašanja, ki bodo nastala v zvezi z izvajanjem te pogodbe ter izvajata vse ukrepe v zvezi z </w:t>
      </w:r>
      <w:r w:rsidRPr="007F09DC">
        <w:rPr>
          <w:rFonts w:eastAsia="Frutiger" w:cs="Tahoma"/>
          <w:sz w:val="20"/>
          <w:szCs w:val="20"/>
          <w:lang w:eastAsia="en-US"/>
        </w:rPr>
        <w:t>obveznostmi</w:t>
      </w:r>
      <w:r w:rsidRPr="007F09DC">
        <w:rPr>
          <w:rFonts w:eastAsia="Frutiger" w:cs="Tahoma"/>
          <w:sz w:val="20"/>
          <w:szCs w:val="20"/>
          <w:lang w:val="x-none" w:eastAsia="en-US"/>
        </w:rPr>
        <w:t xml:space="preserve"> po pogodbi. </w:t>
      </w:r>
      <w:r w:rsidRPr="007F09DC">
        <w:rPr>
          <w:rFonts w:eastAsia="Frutiger" w:cs="Tahoma"/>
          <w:sz w:val="20"/>
          <w:szCs w:val="20"/>
          <w:lang w:eastAsia="en-US"/>
        </w:rPr>
        <w:t>Kupec</w:t>
      </w:r>
      <w:r w:rsidRPr="007F09DC">
        <w:rPr>
          <w:rFonts w:eastAsia="Frutiger" w:cs="Tahoma"/>
          <w:sz w:val="20"/>
          <w:szCs w:val="20"/>
          <w:lang w:val="x-none" w:eastAsia="en-US"/>
        </w:rPr>
        <w:t xml:space="preserve"> in </w:t>
      </w:r>
      <w:r w:rsidRPr="007F09DC">
        <w:rPr>
          <w:rFonts w:eastAsia="Frutiger" w:cs="Tahoma"/>
          <w:sz w:val="20"/>
          <w:szCs w:val="20"/>
          <w:lang w:eastAsia="en-US"/>
        </w:rPr>
        <w:t>prodajalec</w:t>
      </w:r>
      <w:r w:rsidRPr="007F09DC">
        <w:rPr>
          <w:rFonts w:eastAsia="Frutiger" w:cs="Tahoma"/>
          <w:sz w:val="20"/>
          <w:szCs w:val="20"/>
          <w:lang w:val="x-none" w:eastAsia="en-US"/>
        </w:rPr>
        <w:t xml:space="preserve"> sta se dolžna medsebojno obvestiti o zamenjavi predstavnikov, in sicer pisno</w:t>
      </w:r>
      <w:r w:rsidRPr="007F09DC">
        <w:rPr>
          <w:rFonts w:eastAsia="Frutiger" w:cs="Tahoma"/>
          <w:sz w:val="20"/>
          <w:szCs w:val="20"/>
          <w:lang w:eastAsia="en-US"/>
        </w:rPr>
        <w:t xml:space="preserve"> (po e-pošti)</w:t>
      </w:r>
      <w:r w:rsidRPr="007F09DC">
        <w:rPr>
          <w:rFonts w:eastAsia="Frutiger" w:cs="Tahoma"/>
          <w:sz w:val="20"/>
          <w:szCs w:val="20"/>
          <w:lang w:val="x-none" w:eastAsia="en-US"/>
        </w:rPr>
        <w:t xml:space="preserve">, z navedbo datuma primopredaje poslov. Pisno obvestilo o tem mora prejeti </w:t>
      </w:r>
      <w:r w:rsidRPr="007F09DC">
        <w:rPr>
          <w:rFonts w:eastAsia="Frutiger" w:cs="Tahoma"/>
          <w:sz w:val="20"/>
          <w:szCs w:val="20"/>
          <w:lang w:eastAsia="en-US"/>
        </w:rPr>
        <w:t>kupec</w:t>
      </w:r>
      <w:r w:rsidRPr="007F09DC">
        <w:rPr>
          <w:rFonts w:eastAsia="Frutiger" w:cs="Tahoma"/>
          <w:sz w:val="20"/>
          <w:szCs w:val="20"/>
          <w:lang w:val="x-none" w:eastAsia="en-US"/>
        </w:rPr>
        <w:t xml:space="preserve"> oziroma </w:t>
      </w:r>
      <w:r w:rsidRPr="007F09DC">
        <w:rPr>
          <w:rFonts w:eastAsia="Frutiger" w:cs="Tahoma"/>
          <w:sz w:val="20"/>
          <w:szCs w:val="20"/>
          <w:lang w:eastAsia="en-US"/>
        </w:rPr>
        <w:t>prodajalec</w:t>
      </w:r>
      <w:r w:rsidRPr="007F09DC">
        <w:rPr>
          <w:rFonts w:eastAsia="Frutiger" w:cs="Tahoma"/>
          <w:sz w:val="20"/>
          <w:szCs w:val="20"/>
          <w:lang w:val="x-none" w:eastAsia="en-US"/>
        </w:rPr>
        <w:t xml:space="preserve"> najkasneje v treh (3) dneh pred navedenim dnevom primopredaje poslov.</w:t>
      </w:r>
      <w:r w:rsidRPr="007F09DC">
        <w:rPr>
          <w:rFonts w:eastAsia="Frutiger" w:cs="Tahoma"/>
          <w:sz w:val="20"/>
          <w:szCs w:val="20"/>
          <w:lang w:eastAsia="en-US"/>
        </w:rPr>
        <w:t xml:space="preserve"> </w:t>
      </w:r>
    </w:p>
    <w:p w14:paraId="0D848325" w14:textId="77777777" w:rsidR="00BF3649" w:rsidRPr="00B4484B" w:rsidRDefault="00BF3649" w:rsidP="002A2D45">
      <w:pPr>
        <w:keepNext/>
        <w:keepLines/>
        <w:jc w:val="both"/>
        <w:rPr>
          <w:rFonts w:cs="Tahoma"/>
          <w:sz w:val="20"/>
          <w:szCs w:val="20"/>
        </w:rPr>
      </w:pPr>
    </w:p>
    <w:p w14:paraId="365242E3" w14:textId="7174C068" w:rsidR="00A33C49" w:rsidRPr="00B4484B" w:rsidRDefault="00BF3649" w:rsidP="002A2D45">
      <w:pPr>
        <w:keepNext/>
        <w:keepLines/>
        <w:jc w:val="both"/>
        <w:rPr>
          <w:rFonts w:cs="Tahoma"/>
          <w:sz w:val="20"/>
          <w:szCs w:val="20"/>
        </w:rPr>
      </w:pPr>
      <w:r w:rsidRPr="00B4484B">
        <w:rPr>
          <w:rFonts w:cs="Tahoma"/>
          <w:sz w:val="20"/>
          <w:szCs w:val="20"/>
        </w:rPr>
        <w:t xml:space="preserve">Ne glede na določilo tretjega </w:t>
      </w:r>
      <w:r w:rsidR="007F6390" w:rsidRPr="00B4484B">
        <w:rPr>
          <w:rFonts w:cs="Tahoma"/>
          <w:sz w:val="20"/>
          <w:szCs w:val="20"/>
        </w:rPr>
        <w:t xml:space="preserve">odstavka </w:t>
      </w:r>
      <w:r w:rsidR="006C68FF" w:rsidRPr="00B4484B">
        <w:rPr>
          <w:rFonts w:cs="Tahoma"/>
          <w:sz w:val="20"/>
          <w:szCs w:val="20"/>
        </w:rPr>
        <w:t>36</w:t>
      </w:r>
      <w:r w:rsidRPr="00B4484B">
        <w:rPr>
          <w:rFonts w:cs="Tahoma"/>
          <w:sz w:val="20"/>
          <w:szCs w:val="20"/>
        </w:rPr>
        <w:t xml:space="preserve">. člena </w:t>
      </w:r>
      <w:r w:rsidR="0017300A" w:rsidRPr="00B4484B">
        <w:rPr>
          <w:rFonts w:cs="Tahoma"/>
          <w:sz w:val="20"/>
          <w:szCs w:val="20"/>
        </w:rPr>
        <w:t>te pogodbe</w:t>
      </w:r>
      <w:r w:rsidR="00A33C49" w:rsidRPr="00B4484B">
        <w:rPr>
          <w:rFonts w:cs="Tahoma"/>
          <w:sz w:val="20"/>
          <w:szCs w:val="20"/>
        </w:rPr>
        <w:t xml:space="preserve"> sprememba predstavnikov (skrbnikov </w:t>
      </w:r>
      <w:r w:rsidR="00003638" w:rsidRPr="00B4484B">
        <w:rPr>
          <w:rFonts w:cs="Tahoma"/>
          <w:sz w:val="20"/>
          <w:szCs w:val="20"/>
        </w:rPr>
        <w:t>pogodbe</w:t>
      </w:r>
      <w:r w:rsidR="00A33C49" w:rsidRPr="00B4484B">
        <w:rPr>
          <w:rFonts w:cs="Tahoma"/>
          <w:sz w:val="20"/>
          <w:szCs w:val="20"/>
        </w:rPr>
        <w:t xml:space="preserve">) velja, če </w:t>
      </w:r>
      <w:r w:rsidR="00003638" w:rsidRPr="00B4484B">
        <w:rPr>
          <w:rFonts w:cs="Tahoma"/>
          <w:sz w:val="20"/>
          <w:szCs w:val="20"/>
        </w:rPr>
        <w:t xml:space="preserve">pogodbeni </w:t>
      </w:r>
      <w:r w:rsidR="00A33C49" w:rsidRPr="00B4484B">
        <w:rPr>
          <w:rFonts w:cs="Tahoma"/>
          <w:sz w:val="20"/>
          <w:szCs w:val="20"/>
        </w:rPr>
        <w:t xml:space="preserve">stranki o spremembi predstavnikov (skrbnikov </w:t>
      </w:r>
      <w:r w:rsidR="00003638" w:rsidRPr="00B4484B">
        <w:rPr>
          <w:rFonts w:cs="Tahoma"/>
          <w:sz w:val="20"/>
          <w:szCs w:val="20"/>
        </w:rPr>
        <w:t>pogodbe</w:t>
      </w:r>
      <w:r w:rsidR="00A33C49" w:rsidRPr="00B4484B">
        <w:rPr>
          <w:rFonts w:cs="Tahoma"/>
          <w:sz w:val="20"/>
          <w:szCs w:val="20"/>
        </w:rPr>
        <w:t>) obvestita druga drugo po elektronski pošti.</w:t>
      </w:r>
    </w:p>
    <w:bookmarkEnd w:id="21"/>
    <w:p w14:paraId="10455865" w14:textId="77777777" w:rsidR="00003638" w:rsidRPr="00B4484B" w:rsidRDefault="00003638" w:rsidP="002A2D45">
      <w:pPr>
        <w:keepNext/>
        <w:keepLines/>
        <w:jc w:val="both"/>
        <w:rPr>
          <w:rFonts w:cs="Tahoma"/>
          <w:sz w:val="20"/>
          <w:szCs w:val="20"/>
        </w:rPr>
      </w:pPr>
    </w:p>
    <w:p w14:paraId="2535CAA2" w14:textId="4520A650" w:rsidR="00BF3649" w:rsidRPr="00B4484B" w:rsidRDefault="00BF3649" w:rsidP="002A2D45">
      <w:pPr>
        <w:keepNext/>
        <w:keepLines/>
        <w:numPr>
          <w:ilvl w:val="0"/>
          <w:numId w:val="19"/>
        </w:numPr>
        <w:tabs>
          <w:tab w:val="left" w:pos="1080"/>
          <w:tab w:val="left" w:pos="1702"/>
        </w:tabs>
        <w:ind w:hanging="1440"/>
        <w:jc w:val="both"/>
        <w:rPr>
          <w:rFonts w:cs="Tahoma"/>
          <w:b/>
          <w:sz w:val="20"/>
          <w:szCs w:val="20"/>
        </w:rPr>
      </w:pPr>
      <w:r w:rsidRPr="00B4484B">
        <w:rPr>
          <w:rFonts w:cs="Tahoma"/>
          <w:b/>
          <w:sz w:val="20"/>
          <w:szCs w:val="20"/>
        </w:rPr>
        <w:t xml:space="preserve">ODSTOP OD </w:t>
      </w:r>
      <w:r w:rsidR="001D2DF3" w:rsidRPr="00B4484B">
        <w:rPr>
          <w:rFonts w:cs="Tahoma"/>
          <w:b/>
          <w:sz w:val="20"/>
          <w:szCs w:val="20"/>
        </w:rPr>
        <w:t xml:space="preserve">POGODBE </w:t>
      </w:r>
      <w:r w:rsidRPr="00B4484B">
        <w:rPr>
          <w:rFonts w:cs="Tahoma"/>
          <w:b/>
          <w:sz w:val="20"/>
          <w:szCs w:val="20"/>
        </w:rPr>
        <w:t xml:space="preserve">IN ODPOVED </w:t>
      </w:r>
      <w:r w:rsidR="001D2DF3" w:rsidRPr="00B4484B">
        <w:rPr>
          <w:rFonts w:cs="Tahoma"/>
          <w:b/>
          <w:sz w:val="20"/>
          <w:szCs w:val="20"/>
        </w:rPr>
        <w:t>POGODBE</w:t>
      </w:r>
    </w:p>
    <w:p w14:paraId="1BAB6685" w14:textId="77777777" w:rsidR="00BF3649" w:rsidRPr="00B4484B" w:rsidRDefault="00BF3649" w:rsidP="002A2D45">
      <w:pPr>
        <w:keepNext/>
        <w:keepLines/>
        <w:tabs>
          <w:tab w:val="left" w:pos="567"/>
          <w:tab w:val="left" w:pos="1418"/>
          <w:tab w:val="left" w:pos="1702"/>
        </w:tabs>
        <w:jc w:val="both"/>
        <w:rPr>
          <w:rFonts w:cs="Tahoma"/>
          <w:sz w:val="20"/>
          <w:szCs w:val="20"/>
        </w:rPr>
      </w:pPr>
    </w:p>
    <w:p w14:paraId="1988C29A" w14:textId="77777777" w:rsidR="00BF3649" w:rsidRPr="00B4484B" w:rsidRDefault="00BF3649" w:rsidP="002A2D45">
      <w:pPr>
        <w:keepNext/>
        <w:keepLines/>
        <w:numPr>
          <w:ilvl w:val="1"/>
          <w:numId w:val="13"/>
        </w:numPr>
        <w:tabs>
          <w:tab w:val="clear" w:pos="4613"/>
          <w:tab w:val="num" w:pos="4897"/>
        </w:tabs>
        <w:ind w:left="426" w:hanging="426"/>
        <w:jc w:val="center"/>
        <w:rPr>
          <w:rFonts w:cs="Tahoma"/>
          <w:sz w:val="20"/>
          <w:szCs w:val="20"/>
        </w:rPr>
      </w:pPr>
      <w:r w:rsidRPr="00B4484B">
        <w:rPr>
          <w:rFonts w:cs="Tahoma"/>
          <w:sz w:val="20"/>
          <w:szCs w:val="20"/>
        </w:rPr>
        <w:t xml:space="preserve"> člen</w:t>
      </w:r>
    </w:p>
    <w:p w14:paraId="2E9E4FF5" w14:textId="77777777" w:rsidR="00BF3649" w:rsidRPr="00B4484B" w:rsidRDefault="00BF3649" w:rsidP="002A2D45">
      <w:pPr>
        <w:keepNext/>
        <w:keepLines/>
        <w:jc w:val="both"/>
        <w:rPr>
          <w:rFonts w:cs="Tahoma"/>
          <w:sz w:val="20"/>
          <w:szCs w:val="20"/>
        </w:rPr>
      </w:pPr>
    </w:p>
    <w:p w14:paraId="289D5B6C" w14:textId="70381C98" w:rsidR="001D2DF3" w:rsidRPr="00B4484B" w:rsidRDefault="001D2DF3" w:rsidP="001D2DF3">
      <w:pPr>
        <w:keepNext/>
        <w:keepLines/>
        <w:jc w:val="both"/>
        <w:rPr>
          <w:rFonts w:cs="Tahoma"/>
          <w:sz w:val="20"/>
          <w:szCs w:val="20"/>
        </w:rPr>
      </w:pPr>
      <w:r w:rsidRPr="00B4484B">
        <w:rPr>
          <w:rFonts w:cs="Tahoma"/>
          <w:sz w:val="20"/>
          <w:szCs w:val="20"/>
        </w:rPr>
        <w:t>V primeru, d</w:t>
      </w:r>
      <w:r w:rsidR="007F09DC" w:rsidRPr="00B4484B">
        <w:rPr>
          <w:rFonts w:cs="Tahoma"/>
          <w:sz w:val="20"/>
          <w:szCs w:val="20"/>
        </w:rPr>
        <w:t xml:space="preserve">a prodajalec </w:t>
      </w:r>
      <w:r w:rsidRPr="00B4484B">
        <w:rPr>
          <w:rFonts w:cs="Tahoma"/>
          <w:sz w:val="20"/>
          <w:szCs w:val="20"/>
        </w:rPr>
        <w:t xml:space="preserve">ne izpolnjuje svojih obveznosti iz </w:t>
      </w:r>
      <w:r w:rsidR="0017300A" w:rsidRPr="00B4484B">
        <w:rPr>
          <w:rFonts w:cs="Tahoma"/>
          <w:sz w:val="20"/>
          <w:szCs w:val="20"/>
        </w:rPr>
        <w:t>pogodbe</w:t>
      </w:r>
      <w:r w:rsidRPr="00B4484B">
        <w:rPr>
          <w:rFonts w:cs="Tahoma"/>
          <w:sz w:val="20"/>
          <w:szCs w:val="20"/>
        </w:rPr>
        <w:t xml:space="preserve">, ga bo </w:t>
      </w:r>
      <w:r w:rsidR="007F09DC" w:rsidRPr="00B4484B">
        <w:rPr>
          <w:rFonts w:cs="Tahoma"/>
          <w:sz w:val="20"/>
          <w:szCs w:val="20"/>
        </w:rPr>
        <w:t>kupec</w:t>
      </w:r>
      <w:r w:rsidRPr="00B4484B">
        <w:rPr>
          <w:rFonts w:cs="Tahoma"/>
          <w:sz w:val="20"/>
          <w:szCs w:val="20"/>
        </w:rPr>
        <w:t xml:space="preserve"> pisno opozoril in pozval k izpolnitvi obveznosti ter mu določil primeren rok za izpolnitev. Če </w:t>
      </w:r>
      <w:r w:rsidR="007F09DC" w:rsidRPr="00B4484B">
        <w:rPr>
          <w:rFonts w:cs="Tahoma"/>
          <w:sz w:val="20"/>
          <w:szCs w:val="20"/>
        </w:rPr>
        <w:t>prodajalec</w:t>
      </w:r>
      <w:r w:rsidRPr="00B4484B">
        <w:rPr>
          <w:rFonts w:cs="Tahoma"/>
          <w:sz w:val="20"/>
          <w:szCs w:val="20"/>
        </w:rPr>
        <w:t xml:space="preserve"> ne upošteva pisnega opozorila </w:t>
      </w:r>
      <w:r w:rsidR="007F09DC" w:rsidRPr="00B4484B">
        <w:rPr>
          <w:rFonts w:cs="Tahoma"/>
          <w:sz w:val="20"/>
          <w:szCs w:val="20"/>
        </w:rPr>
        <w:t>kupca</w:t>
      </w:r>
      <w:r w:rsidRPr="00B4484B">
        <w:rPr>
          <w:rFonts w:cs="Tahoma"/>
          <w:sz w:val="20"/>
          <w:szCs w:val="20"/>
        </w:rPr>
        <w:t>, ima</w:t>
      </w:r>
      <w:r w:rsidR="007F09DC" w:rsidRPr="00B4484B">
        <w:rPr>
          <w:rFonts w:cs="Tahoma"/>
          <w:sz w:val="20"/>
          <w:szCs w:val="20"/>
        </w:rPr>
        <w:t xml:space="preserve"> kupec</w:t>
      </w:r>
      <w:r w:rsidRPr="00B4484B">
        <w:rPr>
          <w:rFonts w:cs="Tahoma"/>
          <w:sz w:val="20"/>
          <w:szCs w:val="20"/>
        </w:rPr>
        <w:t xml:space="preserve"> pravico odstopiti od te</w:t>
      </w:r>
      <w:r w:rsidR="0017300A" w:rsidRPr="00B4484B">
        <w:rPr>
          <w:rFonts w:cs="Tahoma"/>
          <w:sz w:val="20"/>
          <w:szCs w:val="20"/>
        </w:rPr>
        <w:t xml:space="preserve"> pogodbe</w:t>
      </w:r>
      <w:r w:rsidR="00B049C0" w:rsidRPr="00B4484B">
        <w:rPr>
          <w:rFonts w:cs="Tahoma"/>
          <w:sz w:val="20"/>
          <w:szCs w:val="20"/>
        </w:rPr>
        <w:t xml:space="preserve"> </w:t>
      </w:r>
      <w:r w:rsidRPr="00B4484B">
        <w:rPr>
          <w:rFonts w:cs="Tahoma"/>
          <w:sz w:val="20"/>
          <w:szCs w:val="20"/>
        </w:rPr>
        <w:t xml:space="preserve">brez odpovednega roka in brez obveznosti do </w:t>
      </w:r>
      <w:r w:rsidR="007F09DC" w:rsidRPr="00B4484B">
        <w:rPr>
          <w:rFonts w:cs="Tahoma"/>
          <w:sz w:val="20"/>
          <w:szCs w:val="20"/>
        </w:rPr>
        <w:t>prodajalca</w:t>
      </w:r>
      <w:r w:rsidRPr="00B4484B">
        <w:rPr>
          <w:rFonts w:cs="Tahoma"/>
          <w:sz w:val="20"/>
          <w:szCs w:val="20"/>
        </w:rPr>
        <w:t xml:space="preserve"> ter unovčiti finančno zavarovanje za dobro izvedbo pogodbenih obveznosti. </w:t>
      </w:r>
    </w:p>
    <w:p w14:paraId="37C9160D" w14:textId="77777777" w:rsidR="001D2DF3" w:rsidRPr="00B4484B" w:rsidRDefault="001D2DF3" w:rsidP="001D2DF3">
      <w:pPr>
        <w:keepNext/>
        <w:keepLines/>
        <w:jc w:val="both"/>
        <w:rPr>
          <w:rFonts w:cs="Tahoma"/>
          <w:sz w:val="20"/>
          <w:szCs w:val="20"/>
        </w:rPr>
      </w:pPr>
    </w:p>
    <w:p w14:paraId="385FC611" w14:textId="2A17DBA0" w:rsidR="001D2DF3" w:rsidRPr="00B4484B" w:rsidRDefault="007F09DC" w:rsidP="001D2DF3">
      <w:pPr>
        <w:keepNext/>
        <w:keepLines/>
        <w:jc w:val="both"/>
        <w:rPr>
          <w:rFonts w:cs="Tahoma"/>
          <w:sz w:val="20"/>
          <w:szCs w:val="20"/>
        </w:rPr>
      </w:pPr>
      <w:r w:rsidRPr="00B4484B">
        <w:rPr>
          <w:rFonts w:cs="Tahoma"/>
          <w:sz w:val="20"/>
          <w:szCs w:val="20"/>
        </w:rPr>
        <w:t xml:space="preserve">Kupec </w:t>
      </w:r>
      <w:r w:rsidR="001D2DF3" w:rsidRPr="00B4484B">
        <w:rPr>
          <w:rFonts w:cs="Tahoma"/>
          <w:sz w:val="20"/>
          <w:szCs w:val="20"/>
        </w:rPr>
        <w:t xml:space="preserve">lahko odstopi od </w:t>
      </w:r>
      <w:r w:rsidR="0017300A" w:rsidRPr="00B4484B">
        <w:rPr>
          <w:rFonts w:cs="Tahoma"/>
          <w:sz w:val="20"/>
          <w:szCs w:val="20"/>
        </w:rPr>
        <w:t>pogodbe</w:t>
      </w:r>
      <w:r w:rsidR="001D2DF3" w:rsidRPr="00B4484B">
        <w:rPr>
          <w:rFonts w:cs="Tahoma"/>
          <w:sz w:val="20"/>
          <w:szCs w:val="20"/>
        </w:rPr>
        <w:t xml:space="preserve"> in unovči finančno zavarovanje brez vnaprejšnjega opozorila in brez obveznosti do</w:t>
      </w:r>
      <w:r w:rsidRPr="00B4484B">
        <w:rPr>
          <w:rFonts w:cs="Tahoma"/>
          <w:sz w:val="20"/>
          <w:szCs w:val="20"/>
        </w:rPr>
        <w:t xml:space="preserve"> prodajalca</w:t>
      </w:r>
      <w:r w:rsidR="001D2DF3" w:rsidRPr="00B4484B">
        <w:rPr>
          <w:rFonts w:cs="Tahoma"/>
          <w:sz w:val="20"/>
          <w:szCs w:val="20"/>
        </w:rPr>
        <w:t xml:space="preserve"> v primeru, kadar </w:t>
      </w:r>
      <w:r w:rsidRPr="00B4484B">
        <w:rPr>
          <w:rFonts w:cs="Tahoma"/>
          <w:sz w:val="20"/>
          <w:szCs w:val="20"/>
        </w:rPr>
        <w:t xml:space="preserve">prodajalec </w:t>
      </w:r>
      <w:r w:rsidR="001D2DF3" w:rsidRPr="00B4484B">
        <w:rPr>
          <w:rFonts w:cs="Tahoma"/>
          <w:sz w:val="20"/>
          <w:szCs w:val="20"/>
        </w:rPr>
        <w:t xml:space="preserve">svoje obveznosti iz </w:t>
      </w:r>
      <w:r w:rsidR="0017300A" w:rsidRPr="00B4484B">
        <w:rPr>
          <w:rFonts w:cs="Tahoma"/>
          <w:sz w:val="20"/>
          <w:szCs w:val="20"/>
        </w:rPr>
        <w:t>pogodbe</w:t>
      </w:r>
      <w:r w:rsidR="001D2DF3" w:rsidRPr="00B4484B">
        <w:rPr>
          <w:rFonts w:cs="Tahoma"/>
          <w:sz w:val="20"/>
          <w:szCs w:val="20"/>
        </w:rPr>
        <w:t xml:space="preserve"> izvaja v nasprotju z izrecnimi zahtevami/navodili </w:t>
      </w:r>
      <w:r w:rsidRPr="00B4484B">
        <w:rPr>
          <w:rFonts w:cs="Tahoma"/>
          <w:sz w:val="20"/>
          <w:szCs w:val="20"/>
        </w:rPr>
        <w:t>kupca</w:t>
      </w:r>
      <w:r w:rsidR="001D2DF3" w:rsidRPr="00B4484B">
        <w:rPr>
          <w:rFonts w:cs="Tahoma"/>
          <w:sz w:val="20"/>
          <w:szCs w:val="20"/>
        </w:rPr>
        <w:t xml:space="preserve"> ali v nasprotju s pravili stroke, </w:t>
      </w:r>
      <w:r w:rsidR="001D2DF3" w:rsidRPr="00B4484B">
        <w:rPr>
          <w:rFonts w:cs="Tahoma"/>
          <w:iCs/>
          <w:sz w:val="20"/>
          <w:szCs w:val="20"/>
        </w:rPr>
        <w:t>tehničnimi predpisi, standardi in veljavno zakonodajo</w:t>
      </w:r>
      <w:r w:rsidR="001D2DF3" w:rsidRPr="00B4484B">
        <w:rPr>
          <w:rFonts w:cs="Tahoma"/>
          <w:sz w:val="20"/>
          <w:szCs w:val="20"/>
        </w:rPr>
        <w:t xml:space="preserve"> ali v primeru kadar je očitno, da </w:t>
      </w:r>
      <w:r w:rsidRPr="00B4484B">
        <w:rPr>
          <w:rFonts w:cs="Tahoma"/>
          <w:sz w:val="20"/>
          <w:szCs w:val="20"/>
        </w:rPr>
        <w:t>prodajale</w:t>
      </w:r>
      <w:r w:rsidR="001D2DF3" w:rsidRPr="00B4484B">
        <w:rPr>
          <w:rFonts w:cs="Tahoma"/>
          <w:sz w:val="20"/>
          <w:szCs w:val="20"/>
        </w:rPr>
        <w:t xml:space="preserve">c ne bo izpolnil svojih obveznosti iz </w:t>
      </w:r>
      <w:r w:rsidR="0017300A" w:rsidRPr="00B4484B">
        <w:rPr>
          <w:rFonts w:cs="Tahoma"/>
          <w:sz w:val="20"/>
          <w:szCs w:val="20"/>
        </w:rPr>
        <w:t>pogodbe</w:t>
      </w:r>
      <w:r w:rsidR="001D2DF3" w:rsidRPr="00B4484B">
        <w:rPr>
          <w:rFonts w:cs="Tahoma"/>
          <w:sz w:val="20"/>
          <w:szCs w:val="20"/>
        </w:rPr>
        <w:t xml:space="preserve">. </w:t>
      </w:r>
    </w:p>
    <w:p w14:paraId="4D3E4FBE" w14:textId="77777777" w:rsidR="001D2DF3" w:rsidRPr="00B4484B" w:rsidRDefault="001D2DF3" w:rsidP="001D2DF3">
      <w:pPr>
        <w:keepNext/>
        <w:keepLines/>
        <w:jc w:val="both"/>
        <w:rPr>
          <w:rFonts w:cs="Tahoma"/>
          <w:sz w:val="20"/>
          <w:szCs w:val="20"/>
        </w:rPr>
      </w:pPr>
    </w:p>
    <w:p w14:paraId="6A86167F" w14:textId="02D847DD" w:rsidR="001D2DF3" w:rsidRPr="00B4484B" w:rsidRDefault="001D2DF3" w:rsidP="001D2DF3">
      <w:pPr>
        <w:keepNext/>
        <w:keepLines/>
        <w:jc w:val="both"/>
        <w:rPr>
          <w:rFonts w:cs="Tahoma"/>
          <w:sz w:val="20"/>
          <w:szCs w:val="20"/>
        </w:rPr>
      </w:pPr>
      <w:r w:rsidRPr="00B4484B">
        <w:rPr>
          <w:rFonts w:cs="Tahoma"/>
          <w:sz w:val="20"/>
          <w:szCs w:val="20"/>
        </w:rPr>
        <w:t xml:space="preserve">O odstopu od </w:t>
      </w:r>
      <w:r w:rsidR="0017300A" w:rsidRPr="00B4484B">
        <w:rPr>
          <w:rFonts w:cs="Tahoma"/>
          <w:sz w:val="20"/>
          <w:szCs w:val="20"/>
        </w:rPr>
        <w:t>pogodbe</w:t>
      </w:r>
      <w:r w:rsidRPr="00B4484B">
        <w:rPr>
          <w:rFonts w:cs="Tahoma"/>
          <w:sz w:val="20"/>
          <w:szCs w:val="20"/>
        </w:rPr>
        <w:t xml:space="preserve"> bo </w:t>
      </w:r>
      <w:r w:rsidR="007F09DC" w:rsidRPr="00B4484B">
        <w:rPr>
          <w:rFonts w:cs="Tahoma"/>
          <w:sz w:val="20"/>
          <w:szCs w:val="20"/>
        </w:rPr>
        <w:t>kupec prodajalca</w:t>
      </w:r>
      <w:r w:rsidRPr="00B4484B">
        <w:rPr>
          <w:rFonts w:cs="Tahoma"/>
          <w:sz w:val="20"/>
          <w:szCs w:val="20"/>
        </w:rPr>
        <w:t xml:space="preserve"> pisno obvestil priporočeno po pošti. </w:t>
      </w:r>
    </w:p>
    <w:p w14:paraId="3519E43F" w14:textId="77777777" w:rsidR="001D2DF3" w:rsidRPr="00B4484B" w:rsidRDefault="001D2DF3" w:rsidP="001D2DF3">
      <w:pPr>
        <w:keepNext/>
        <w:keepLines/>
        <w:jc w:val="both"/>
        <w:rPr>
          <w:rFonts w:cs="Tahoma"/>
          <w:sz w:val="20"/>
          <w:szCs w:val="20"/>
        </w:rPr>
      </w:pPr>
    </w:p>
    <w:p w14:paraId="3D56241F" w14:textId="4E60A360" w:rsidR="001D2DF3" w:rsidRPr="00B4484B" w:rsidRDefault="007F09DC" w:rsidP="001D2DF3">
      <w:pPr>
        <w:keepNext/>
        <w:keepLines/>
        <w:jc w:val="both"/>
        <w:rPr>
          <w:rFonts w:cs="Tahoma"/>
          <w:sz w:val="20"/>
          <w:szCs w:val="20"/>
        </w:rPr>
      </w:pPr>
      <w:r w:rsidRPr="00B4484B">
        <w:rPr>
          <w:rFonts w:cs="Tahoma"/>
          <w:sz w:val="20"/>
          <w:szCs w:val="20"/>
        </w:rPr>
        <w:t>Prodajalec</w:t>
      </w:r>
      <w:r w:rsidR="001D2DF3" w:rsidRPr="00B4484B">
        <w:rPr>
          <w:rFonts w:cs="Tahoma"/>
          <w:sz w:val="20"/>
          <w:szCs w:val="20"/>
        </w:rPr>
        <w:t xml:space="preserve"> ima pravico do odstopa od t</w:t>
      </w:r>
      <w:r w:rsidR="00B317D3" w:rsidRPr="00B4484B">
        <w:rPr>
          <w:rFonts w:cs="Tahoma"/>
          <w:sz w:val="20"/>
          <w:szCs w:val="20"/>
        </w:rPr>
        <w:t>e pogodbe</w:t>
      </w:r>
      <w:r w:rsidR="00B049C0" w:rsidRPr="00B4484B">
        <w:rPr>
          <w:rFonts w:cs="Tahoma"/>
          <w:sz w:val="20"/>
          <w:szCs w:val="20"/>
        </w:rPr>
        <w:t xml:space="preserve"> </w:t>
      </w:r>
      <w:r w:rsidR="001D2DF3" w:rsidRPr="00B4484B">
        <w:rPr>
          <w:rFonts w:cs="Tahoma"/>
          <w:sz w:val="20"/>
          <w:szCs w:val="20"/>
        </w:rPr>
        <w:t>v primeru kršenja določil te</w:t>
      </w:r>
      <w:r w:rsidR="00B317D3" w:rsidRPr="00B4484B">
        <w:rPr>
          <w:rFonts w:cs="Tahoma"/>
          <w:sz w:val="20"/>
          <w:szCs w:val="20"/>
        </w:rPr>
        <w:t xml:space="preserve"> pogodbe</w:t>
      </w:r>
      <w:r w:rsidR="001D2DF3" w:rsidRPr="00B4484B">
        <w:rPr>
          <w:rFonts w:cs="Tahoma"/>
          <w:sz w:val="20"/>
          <w:szCs w:val="20"/>
        </w:rPr>
        <w:t xml:space="preserve"> s strani </w:t>
      </w:r>
      <w:r w:rsidRPr="00B4484B">
        <w:rPr>
          <w:rFonts w:cs="Tahoma"/>
          <w:sz w:val="20"/>
          <w:szCs w:val="20"/>
        </w:rPr>
        <w:t>kupca</w:t>
      </w:r>
      <w:r w:rsidR="001D2DF3" w:rsidRPr="00B4484B">
        <w:rPr>
          <w:rFonts w:cs="Tahoma"/>
          <w:sz w:val="20"/>
          <w:szCs w:val="20"/>
        </w:rPr>
        <w:t xml:space="preserve">. V tem primeru </w:t>
      </w:r>
      <w:r w:rsidR="00B317D3" w:rsidRPr="00B4484B">
        <w:rPr>
          <w:rFonts w:cs="Tahoma"/>
          <w:sz w:val="20"/>
          <w:szCs w:val="20"/>
        </w:rPr>
        <w:t>pogodba</w:t>
      </w:r>
      <w:r w:rsidR="001D2DF3" w:rsidRPr="00B4484B">
        <w:rPr>
          <w:rFonts w:cs="Tahoma"/>
          <w:sz w:val="20"/>
          <w:szCs w:val="20"/>
        </w:rPr>
        <w:t xml:space="preserve"> preneha veljati, ko </w:t>
      </w:r>
      <w:r w:rsidRPr="00B4484B">
        <w:rPr>
          <w:rFonts w:cs="Tahoma"/>
          <w:sz w:val="20"/>
          <w:szCs w:val="20"/>
        </w:rPr>
        <w:t xml:space="preserve">kupec </w:t>
      </w:r>
      <w:r w:rsidR="001D2DF3" w:rsidRPr="00B4484B">
        <w:rPr>
          <w:rFonts w:cs="Tahoma"/>
          <w:sz w:val="20"/>
          <w:szCs w:val="20"/>
        </w:rPr>
        <w:t xml:space="preserve">prejme pisno obvestilo, poslano priporočeno po pošti, o odstopu od </w:t>
      </w:r>
      <w:r w:rsidR="00B317D3" w:rsidRPr="00B4484B">
        <w:rPr>
          <w:rFonts w:cs="Tahoma"/>
          <w:sz w:val="20"/>
          <w:szCs w:val="20"/>
        </w:rPr>
        <w:t>pogodbe</w:t>
      </w:r>
      <w:r w:rsidR="001D2DF3" w:rsidRPr="00B4484B">
        <w:rPr>
          <w:rFonts w:cs="Tahoma"/>
          <w:sz w:val="20"/>
          <w:szCs w:val="20"/>
        </w:rPr>
        <w:t xml:space="preserve"> z navedbo razloga za odstop.</w:t>
      </w:r>
    </w:p>
    <w:p w14:paraId="2CB48DEF" w14:textId="73EF851E" w:rsidR="001D2DF3" w:rsidRDefault="001D2DF3" w:rsidP="001D2DF3">
      <w:pPr>
        <w:keepNext/>
        <w:keepLines/>
        <w:jc w:val="both"/>
        <w:rPr>
          <w:rFonts w:cs="Tahoma"/>
          <w:sz w:val="20"/>
          <w:szCs w:val="20"/>
        </w:rPr>
      </w:pPr>
    </w:p>
    <w:p w14:paraId="46D2D259" w14:textId="03CAD00B" w:rsidR="007604D9" w:rsidRDefault="007604D9" w:rsidP="007604D9">
      <w:pPr>
        <w:keepNext/>
        <w:keepLines/>
        <w:numPr>
          <w:ilvl w:val="1"/>
          <w:numId w:val="13"/>
        </w:numPr>
        <w:tabs>
          <w:tab w:val="clear" w:pos="4613"/>
          <w:tab w:val="num" w:pos="4897"/>
        </w:tabs>
        <w:ind w:left="426" w:hanging="426"/>
        <w:jc w:val="center"/>
        <w:rPr>
          <w:rFonts w:cs="Tahoma"/>
          <w:sz w:val="20"/>
          <w:szCs w:val="20"/>
        </w:rPr>
      </w:pPr>
      <w:r>
        <w:rPr>
          <w:rFonts w:cs="Tahoma"/>
          <w:sz w:val="20"/>
          <w:szCs w:val="20"/>
        </w:rPr>
        <w:t>člen</w:t>
      </w:r>
    </w:p>
    <w:p w14:paraId="46A66BE1" w14:textId="79856C14" w:rsidR="007604D9" w:rsidRDefault="007604D9" w:rsidP="001D2DF3">
      <w:pPr>
        <w:keepNext/>
        <w:keepLines/>
        <w:jc w:val="both"/>
        <w:rPr>
          <w:rFonts w:cs="Tahoma"/>
          <w:sz w:val="20"/>
          <w:szCs w:val="20"/>
        </w:rPr>
      </w:pPr>
    </w:p>
    <w:p w14:paraId="0E903733" w14:textId="77777777" w:rsidR="007604D9" w:rsidRPr="00B4484B" w:rsidRDefault="007604D9" w:rsidP="001D2DF3">
      <w:pPr>
        <w:keepNext/>
        <w:keepLines/>
        <w:jc w:val="both"/>
        <w:rPr>
          <w:rFonts w:cs="Tahoma"/>
          <w:sz w:val="20"/>
          <w:szCs w:val="20"/>
        </w:rPr>
      </w:pPr>
    </w:p>
    <w:p w14:paraId="4D6135D1" w14:textId="5D4C0257" w:rsidR="00E97915" w:rsidRPr="00B4484B" w:rsidRDefault="001D2DF3" w:rsidP="001D2DF3">
      <w:pPr>
        <w:keepNext/>
        <w:keepLines/>
        <w:tabs>
          <w:tab w:val="left" w:pos="709"/>
          <w:tab w:val="left" w:pos="1702"/>
        </w:tabs>
        <w:jc w:val="both"/>
        <w:rPr>
          <w:rFonts w:cs="Tahoma"/>
          <w:sz w:val="20"/>
          <w:szCs w:val="20"/>
        </w:rPr>
      </w:pPr>
      <w:r w:rsidRPr="00B4484B">
        <w:rPr>
          <w:rFonts w:cs="Tahoma"/>
          <w:sz w:val="20"/>
          <w:szCs w:val="20"/>
        </w:rPr>
        <w:t xml:space="preserve">Med veljavnostjo </w:t>
      </w:r>
      <w:r w:rsidR="00B317D3" w:rsidRPr="00B4484B">
        <w:rPr>
          <w:rFonts w:cs="Tahoma"/>
          <w:sz w:val="20"/>
          <w:szCs w:val="20"/>
        </w:rPr>
        <w:t>pogodbe</w:t>
      </w:r>
      <w:r w:rsidRPr="00B4484B">
        <w:rPr>
          <w:rFonts w:cs="Tahoma"/>
          <w:sz w:val="20"/>
          <w:szCs w:val="20"/>
        </w:rPr>
        <w:t xml:space="preserve"> lahko </w:t>
      </w:r>
      <w:r w:rsidR="007F09DC" w:rsidRPr="00B4484B">
        <w:rPr>
          <w:rFonts w:cs="Tahoma"/>
          <w:sz w:val="20"/>
          <w:szCs w:val="20"/>
        </w:rPr>
        <w:t>kupec</w:t>
      </w:r>
      <w:r w:rsidRPr="00B4484B">
        <w:rPr>
          <w:rFonts w:cs="Tahoma"/>
          <w:sz w:val="20"/>
          <w:szCs w:val="20"/>
        </w:rPr>
        <w:t xml:space="preserve">, ne glede na določbe zakona, ki ureja obligacijska razmerja, odstopi od </w:t>
      </w:r>
      <w:r w:rsidR="00B317D3" w:rsidRPr="00B4484B">
        <w:rPr>
          <w:rFonts w:cs="Tahoma"/>
          <w:sz w:val="20"/>
          <w:szCs w:val="20"/>
        </w:rPr>
        <w:t>pogodbe</w:t>
      </w:r>
      <w:r w:rsidRPr="00B4484B">
        <w:rPr>
          <w:rFonts w:cs="Tahoma"/>
          <w:sz w:val="20"/>
          <w:szCs w:val="20"/>
        </w:rPr>
        <w:t xml:space="preserve"> tudi v primerih iz 96. člena ZJN-3.</w:t>
      </w:r>
    </w:p>
    <w:p w14:paraId="7DA7A96E" w14:textId="38FE9F27" w:rsidR="00575673" w:rsidRDefault="00575673" w:rsidP="002A2D45">
      <w:pPr>
        <w:keepNext/>
        <w:keepLines/>
        <w:jc w:val="both"/>
        <w:rPr>
          <w:rFonts w:cs="Tahoma"/>
          <w:sz w:val="20"/>
          <w:szCs w:val="20"/>
        </w:rPr>
      </w:pPr>
    </w:p>
    <w:p w14:paraId="389DDF6C" w14:textId="77777777" w:rsidR="00BF3649" w:rsidRPr="00B4484B" w:rsidRDefault="00BF3649" w:rsidP="002A2D45">
      <w:pPr>
        <w:keepNext/>
        <w:keepLines/>
        <w:numPr>
          <w:ilvl w:val="0"/>
          <w:numId w:val="19"/>
        </w:numPr>
        <w:tabs>
          <w:tab w:val="num" w:pos="0"/>
          <w:tab w:val="left" w:pos="1080"/>
          <w:tab w:val="left" w:pos="1702"/>
        </w:tabs>
        <w:ind w:hanging="1440"/>
        <w:jc w:val="both"/>
        <w:rPr>
          <w:rFonts w:cs="Tahoma"/>
          <w:b/>
          <w:sz w:val="20"/>
          <w:szCs w:val="20"/>
        </w:rPr>
      </w:pPr>
      <w:r w:rsidRPr="00B4484B">
        <w:rPr>
          <w:rFonts w:cs="Tahoma"/>
          <w:b/>
          <w:sz w:val="20"/>
          <w:szCs w:val="20"/>
        </w:rPr>
        <w:t>PROTIKORUPCIJSKA KLAVZULA IN RAZVEZNI POGOJ</w:t>
      </w:r>
    </w:p>
    <w:p w14:paraId="1B91087B" w14:textId="77777777" w:rsidR="00BF3649" w:rsidRPr="00B4484B" w:rsidRDefault="00BF3649" w:rsidP="002A2D45">
      <w:pPr>
        <w:keepNext/>
        <w:keepLines/>
        <w:jc w:val="center"/>
        <w:rPr>
          <w:rFonts w:cs="Tahoma"/>
        </w:rPr>
      </w:pPr>
    </w:p>
    <w:p w14:paraId="25FF0CC9" w14:textId="77777777" w:rsidR="00BF3649" w:rsidRPr="00B4484B" w:rsidRDefault="00BF3649" w:rsidP="002A2D45">
      <w:pPr>
        <w:keepNext/>
        <w:keepLines/>
        <w:numPr>
          <w:ilvl w:val="1"/>
          <w:numId w:val="13"/>
        </w:numPr>
        <w:tabs>
          <w:tab w:val="clear" w:pos="4613"/>
          <w:tab w:val="num" w:pos="4897"/>
        </w:tabs>
        <w:ind w:left="426" w:hanging="426"/>
        <w:jc w:val="center"/>
        <w:rPr>
          <w:rFonts w:cs="Tahoma"/>
          <w:sz w:val="20"/>
          <w:szCs w:val="20"/>
          <w:lang w:eastAsia="ar-SA"/>
        </w:rPr>
      </w:pPr>
      <w:r w:rsidRPr="00B4484B">
        <w:rPr>
          <w:rFonts w:cs="Tahoma"/>
          <w:sz w:val="20"/>
          <w:szCs w:val="20"/>
          <w:lang w:eastAsia="ar-SA"/>
        </w:rPr>
        <w:t>člen</w:t>
      </w:r>
    </w:p>
    <w:p w14:paraId="449A340A" w14:textId="77777777" w:rsidR="00BF3649" w:rsidRPr="00B4484B" w:rsidRDefault="00BF3649" w:rsidP="002A2D45">
      <w:pPr>
        <w:keepNext/>
        <w:keepLines/>
        <w:ind w:right="-2"/>
        <w:jc w:val="both"/>
        <w:rPr>
          <w:rFonts w:cs="Tahoma"/>
          <w:color w:val="000000"/>
        </w:rPr>
      </w:pPr>
    </w:p>
    <w:p w14:paraId="569397C5" w14:textId="77777777" w:rsidR="00843113" w:rsidRPr="00843113" w:rsidRDefault="00843113" w:rsidP="00843113">
      <w:pPr>
        <w:keepNext/>
        <w:keepLines/>
        <w:tabs>
          <w:tab w:val="left" w:pos="567"/>
          <w:tab w:val="left" w:pos="1418"/>
          <w:tab w:val="left" w:pos="1702"/>
        </w:tabs>
        <w:suppressAutoHyphens/>
        <w:autoSpaceDN w:val="0"/>
        <w:jc w:val="both"/>
        <w:textAlignment w:val="baseline"/>
        <w:rPr>
          <w:rFonts w:cs="Tahoma"/>
          <w:kern w:val="3"/>
          <w:sz w:val="20"/>
          <w:szCs w:val="20"/>
        </w:rPr>
      </w:pPr>
      <w:r w:rsidRPr="00843113">
        <w:rPr>
          <w:rFonts w:cs="Tahoma"/>
          <w:kern w:val="3"/>
          <w:sz w:val="20"/>
          <w:szCs w:val="20"/>
        </w:rPr>
        <w:t>V primeru, da se ugotovi, da je pri izvedbi javnega naročila, na podlagi katerega je sklenjena ta pogodba ali pri izvajanju pogodbe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kupcu, organu ali organizaciji iz javnega sektorja povzročena škoda ali je omogočena pridobitev nedovoljene koristi predstavniku kupca, organa, posredniku organa ali organizacije iz javnega sektorja, prodajalcu ali njegovemu predstavniku, zastopniku, posredniku, je ta pogodba nična.</w:t>
      </w:r>
    </w:p>
    <w:p w14:paraId="77325779" w14:textId="77777777" w:rsidR="00843113" w:rsidRPr="00843113" w:rsidRDefault="00843113" w:rsidP="00843113">
      <w:pPr>
        <w:keepNext/>
        <w:keepLines/>
        <w:tabs>
          <w:tab w:val="left" w:pos="567"/>
          <w:tab w:val="left" w:pos="1418"/>
          <w:tab w:val="left" w:pos="1702"/>
        </w:tabs>
        <w:suppressAutoHyphens/>
        <w:autoSpaceDN w:val="0"/>
        <w:jc w:val="both"/>
        <w:textAlignment w:val="baseline"/>
        <w:rPr>
          <w:rFonts w:cs="Tahoma"/>
          <w:kern w:val="3"/>
          <w:sz w:val="20"/>
          <w:szCs w:val="20"/>
        </w:rPr>
      </w:pPr>
    </w:p>
    <w:p w14:paraId="6152C746" w14:textId="776C4FE5" w:rsidR="00843113" w:rsidRDefault="00843113" w:rsidP="00843113">
      <w:pPr>
        <w:keepNext/>
        <w:keepLines/>
        <w:tabs>
          <w:tab w:val="left" w:pos="567"/>
          <w:tab w:val="left" w:pos="1418"/>
          <w:tab w:val="left" w:pos="1702"/>
        </w:tabs>
        <w:suppressAutoHyphens/>
        <w:autoSpaceDN w:val="0"/>
        <w:jc w:val="both"/>
        <w:textAlignment w:val="baseline"/>
        <w:rPr>
          <w:rFonts w:cs="Tahoma"/>
          <w:kern w:val="3"/>
          <w:sz w:val="20"/>
          <w:szCs w:val="20"/>
        </w:rPr>
      </w:pPr>
      <w:r w:rsidRPr="00843113">
        <w:rPr>
          <w:rFonts w:cs="Tahoma"/>
          <w:kern w:val="3"/>
          <w:sz w:val="20"/>
          <w:szCs w:val="20"/>
        </w:rPr>
        <w:t>Kupec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1141F38A" w14:textId="2A28B101" w:rsidR="007B3BA8" w:rsidRDefault="007B3BA8" w:rsidP="00843113">
      <w:pPr>
        <w:keepNext/>
        <w:keepLines/>
        <w:tabs>
          <w:tab w:val="left" w:pos="567"/>
          <w:tab w:val="left" w:pos="1418"/>
          <w:tab w:val="left" w:pos="1702"/>
        </w:tabs>
        <w:suppressAutoHyphens/>
        <w:autoSpaceDN w:val="0"/>
        <w:jc w:val="both"/>
        <w:textAlignment w:val="baseline"/>
        <w:rPr>
          <w:rFonts w:cs="Tahoma"/>
          <w:kern w:val="3"/>
          <w:sz w:val="20"/>
          <w:szCs w:val="20"/>
        </w:rPr>
      </w:pPr>
    </w:p>
    <w:p w14:paraId="761B2BDB" w14:textId="0B6E6F1E" w:rsidR="007B3BA8" w:rsidRDefault="007B3BA8" w:rsidP="00843113">
      <w:pPr>
        <w:keepNext/>
        <w:keepLines/>
        <w:tabs>
          <w:tab w:val="left" w:pos="567"/>
          <w:tab w:val="left" w:pos="1418"/>
          <w:tab w:val="left" w:pos="1702"/>
        </w:tabs>
        <w:suppressAutoHyphens/>
        <w:autoSpaceDN w:val="0"/>
        <w:jc w:val="both"/>
        <w:textAlignment w:val="baseline"/>
        <w:rPr>
          <w:rFonts w:cs="Tahoma"/>
          <w:kern w:val="3"/>
          <w:sz w:val="20"/>
          <w:szCs w:val="20"/>
        </w:rPr>
      </w:pPr>
    </w:p>
    <w:p w14:paraId="0CCA7E90" w14:textId="77777777" w:rsidR="00BF3649" w:rsidRPr="00B4484B" w:rsidRDefault="00BF3649" w:rsidP="002A2D45">
      <w:pPr>
        <w:keepNext/>
        <w:keepLines/>
        <w:jc w:val="both"/>
        <w:rPr>
          <w:rFonts w:cs="Tahoma"/>
        </w:rPr>
      </w:pPr>
    </w:p>
    <w:p w14:paraId="4F66058C" w14:textId="77777777" w:rsidR="00BF3649" w:rsidRPr="00B4484B" w:rsidRDefault="00BF3649" w:rsidP="002A2D45">
      <w:pPr>
        <w:keepNext/>
        <w:keepLines/>
        <w:numPr>
          <w:ilvl w:val="1"/>
          <w:numId w:val="13"/>
        </w:numPr>
        <w:tabs>
          <w:tab w:val="clear" w:pos="4613"/>
          <w:tab w:val="num" w:pos="4897"/>
        </w:tabs>
        <w:ind w:left="426" w:hanging="426"/>
        <w:jc w:val="center"/>
        <w:rPr>
          <w:rFonts w:cs="Tahoma"/>
          <w:sz w:val="20"/>
          <w:szCs w:val="20"/>
          <w:lang w:eastAsia="ar-SA"/>
        </w:rPr>
      </w:pPr>
      <w:r w:rsidRPr="00B4484B">
        <w:rPr>
          <w:rFonts w:cs="Tahoma"/>
          <w:sz w:val="20"/>
          <w:szCs w:val="20"/>
          <w:lang w:eastAsia="ar-SA"/>
        </w:rPr>
        <w:lastRenderedPageBreak/>
        <w:t>člen</w:t>
      </w:r>
    </w:p>
    <w:p w14:paraId="17EF9E49" w14:textId="03F209ED" w:rsidR="00BF3649" w:rsidRPr="00B4484B" w:rsidRDefault="00BF3649" w:rsidP="002A2D45">
      <w:pPr>
        <w:keepNext/>
        <w:keepLines/>
        <w:jc w:val="both"/>
        <w:rPr>
          <w:rFonts w:cs="Tahoma"/>
        </w:rPr>
      </w:pPr>
    </w:p>
    <w:p w14:paraId="5F8EA7C9" w14:textId="376838DE" w:rsidR="00904193" w:rsidRPr="00B4484B" w:rsidRDefault="00904193" w:rsidP="002A2D45">
      <w:pPr>
        <w:keepNext/>
        <w:keepLines/>
        <w:spacing w:after="120"/>
        <w:jc w:val="both"/>
        <w:rPr>
          <w:rFonts w:cs="Tahoma"/>
          <w:sz w:val="20"/>
          <w:szCs w:val="20"/>
        </w:rPr>
      </w:pPr>
      <w:r w:rsidRPr="00B4484B">
        <w:rPr>
          <w:rFonts w:cs="Tahoma"/>
          <w:sz w:val="20"/>
          <w:szCs w:val="20"/>
        </w:rPr>
        <w:t xml:space="preserve">Ta </w:t>
      </w:r>
      <w:r w:rsidR="003C6110" w:rsidRPr="00B4484B">
        <w:rPr>
          <w:rFonts w:cs="Tahoma"/>
          <w:sz w:val="20"/>
          <w:szCs w:val="20"/>
        </w:rPr>
        <w:t>pogodba</w:t>
      </w:r>
      <w:r w:rsidRPr="00B4484B">
        <w:rPr>
          <w:rFonts w:cs="Tahoma"/>
          <w:sz w:val="20"/>
          <w:szCs w:val="20"/>
        </w:rPr>
        <w:t xml:space="preserve"> je sklenjen</w:t>
      </w:r>
      <w:r w:rsidR="003C6110" w:rsidRPr="00B4484B">
        <w:rPr>
          <w:rFonts w:cs="Tahoma"/>
          <w:sz w:val="20"/>
          <w:szCs w:val="20"/>
        </w:rPr>
        <w:t>a</w:t>
      </w:r>
      <w:r w:rsidRPr="00B4484B">
        <w:rPr>
          <w:rFonts w:cs="Tahoma"/>
          <w:sz w:val="20"/>
          <w:szCs w:val="20"/>
        </w:rPr>
        <w:t xml:space="preserve"> pod razveznim pogojem, ki se uresniči v primeru izpolnitve ene od naslednjih okoliščin:</w:t>
      </w:r>
    </w:p>
    <w:p w14:paraId="7EC7C353" w14:textId="7AE067C3" w:rsidR="00904193" w:rsidRPr="00B4484B" w:rsidRDefault="00904193" w:rsidP="002A2D45">
      <w:pPr>
        <w:keepNext/>
        <w:keepLines/>
        <w:numPr>
          <w:ilvl w:val="0"/>
          <w:numId w:val="15"/>
        </w:numPr>
        <w:jc w:val="both"/>
        <w:rPr>
          <w:rFonts w:cs="Tahoma"/>
          <w:sz w:val="20"/>
          <w:szCs w:val="20"/>
        </w:rPr>
      </w:pPr>
      <w:r w:rsidRPr="00B4484B">
        <w:rPr>
          <w:rFonts w:cs="Tahoma"/>
          <w:sz w:val="20"/>
          <w:szCs w:val="20"/>
        </w:rPr>
        <w:t xml:space="preserve">če je </w:t>
      </w:r>
      <w:r w:rsidR="00843113" w:rsidRPr="00B4484B">
        <w:rPr>
          <w:rFonts w:cs="Tahoma"/>
          <w:sz w:val="20"/>
          <w:szCs w:val="20"/>
        </w:rPr>
        <w:t>kupec</w:t>
      </w:r>
      <w:r w:rsidRPr="00B4484B">
        <w:rPr>
          <w:rFonts w:cs="Tahoma"/>
          <w:sz w:val="20"/>
          <w:szCs w:val="20"/>
        </w:rPr>
        <w:t xml:space="preserve"> seznanjen, da je sodišče s pravnomočno odločitvijo ugotovilo kršitev obveznosti iz drugega odstavka 3. člena ZJN-3 s strani </w:t>
      </w:r>
      <w:r w:rsidR="00843113" w:rsidRPr="00B4484B">
        <w:rPr>
          <w:rFonts w:cs="Tahoma"/>
          <w:sz w:val="20"/>
          <w:szCs w:val="20"/>
        </w:rPr>
        <w:t>prodajalca</w:t>
      </w:r>
      <w:r w:rsidRPr="00B4484B">
        <w:rPr>
          <w:rFonts w:cs="Tahoma"/>
          <w:sz w:val="20"/>
          <w:szCs w:val="20"/>
        </w:rPr>
        <w:t xml:space="preserve"> ali njegovega podizvajalca ali </w:t>
      </w:r>
    </w:p>
    <w:p w14:paraId="509D4A47" w14:textId="1299F018" w:rsidR="00904193" w:rsidRPr="00B4484B" w:rsidRDefault="00904193" w:rsidP="002A2D45">
      <w:pPr>
        <w:keepNext/>
        <w:keepLines/>
        <w:numPr>
          <w:ilvl w:val="0"/>
          <w:numId w:val="15"/>
        </w:numPr>
        <w:jc w:val="both"/>
        <w:rPr>
          <w:rFonts w:cs="Tahoma"/>
          <w:sz w:val="20"/>
          <w:szCs w:val="20"/>
        </w:rPr>
      </w:pPr>
      <w:r w:rsidRPr="00B4484B">
        <w:rPr>
          <w:rFonts w:cs="Tahoma"/>
          <w:sz w:val="20"/>
          <w:szCs w:val="20"/>
        </w:rPr>
        <w:t xml:space="preserve">če je </w:t>
      </w:r>
      <w:r w:rsidR="00843113" w:rsidRPr="00B4484B">
        <w:rPr>
          <w:rFonts w:cs="Tahoma"/>
          <w:sz w:val="20"/>
          <w:szCs w:val="20"/>
        </w:rPr>
        <w:t>kupec</w:t>
      </w:r>
      <w:r w:rsidRPr="00B4484B">
        <w:rPr>
          <w:rFonts w:cs="Tahoma"/>
          <w:sz w:val="20"/>
          <w:szCs w:val="20"/>
        </w:rPr>
        <w:t xml:space="preserve"> seznanjen, da je pristojni državni organ pri </w:t>
      </w:r>
      <w:r w:rsidR="00843113" w:rsidRPr="00B4484B">
        <w:rPr>
          <w:rFonts w:cs="Tahoma"/>
          <w:sz w:val="20"/>
          <w:szCs w:val="20"/>
        </w:rPr>
        <w:t>prodajalcu</w:t>
      </w:r>
      <w:r w:rsidR="006C68FF" w:rsidRPr="00B4484B">
        <w:rPr>
          <w:rFonts w:cs="Tahoma"/>
          <w:sz w:val="20"/>
          <w:szCs w:val="20"/>
        </w:rPr>
        <w:t xml:space="preserve"> </w:t>
      </w:r>
      <w:r w:rsidRPr="00B4484B">
        <w:rPr>
          <w:rFonts w:cs="Tahoma"/>
          <w:sz w:val="20"/>
          <w:szCs w:val="20"/>
        </w:rPr>
        <w:t xml:space="preserve">ali njegovem podizvajalcu v času izvajanja </w:t>
      </w:r>
      <w:r w:rsidR="003C6110" w:rsidRPr="00B4484B">
        <w:rPr>
          <w:rFonts w:cs="Tahoma"/>
          <w:sz w:val="20"/>
          <w:szCs w:val="20"/>
        </w:rPr>
        <w:t>pogodbe</w:t>
      </w:r>
      <w:r w:rsidRPr="00B4484B">
        <w:rPr>
          <w:rFonts w:eastAsia="Calibri" w:cs="Tahoma"/>
          <w:sz w:val="20"/>
          <w:szCs w:val="20"/>
        </w:rPr>
        <w:t xml:space="preserve"> </w:t>
      </w:r>
      <w:r w:rsidRPr="00B4484B">
        <w:rPr>
          <w:rFonts w:cs="Tahoma"/>
          <w:sz w:val="20"/>
          <w:szCs w:val="20"/>
        </w:rPr>
        <w:t xml:space="preserve">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5E2A1B98" w14:textId="77777777" w:rsidR="001828BC" w:rsidRPr="00B4484B" w:rsidRDefault="001828BC" w:rsidP="002A2D45">
      <w:pPr>
        <w:keepNext/>
        <w:keepLines/>
        <w:jc w:val="both"/>
        <w:rPr>
          <w:rFonts w:cs="Tahoma"/>
          <w:sz w:val="20"/>
          <w:szCs w:val="20"/>
        </w:rPr>
      </w:pPr>
    </w:p>
    <w:p w14:paraId="5E12B2B2" w14:textId="77777777" w:rsidR="00843113" w:rsidRPr="00843113" w:rsidRDefault="00843113" w:rsidP="00843113">
      <w:pPr>
        <w:keepNext/>
        <w:keepLines/>
        <w:numPr>
          <w:ilvl w:val="12"/>
          <w:numId w:val="0"/>
        </w:numPr>
        <w:suppressAutoHyphens/>
        <w:autoSpaceDN w:val="0"/>
        <w:ind w:right="7"/>
        <w:jc w:val="both"/>
        <w:textAlignment w:val="baseline"/>
        <w:rPr>
          <w:rFonts w:cs="Tahoma"/>
          <w:kern w:val="3"/>
          <w:sz w:val="20"/>
          <w:szCs w:val="20"/>
        </w:rPr>
      </w:pPr>
      <w:r w:rsidRPr="00843113">
        <w:rPr>
          <w:rFonts w:cs="Tahoma"/>
          <w:kern w:val="3"/>
          <w:sz w:val="20"/>
          <w:szCs w:val="20"/>
        </w:rPr>
        <w:t xml:space="preserve">V primeru seznanitve kupca s kršitvijo, bo kupec o tem obvestil prodajalca v desetih (10) dneh. </w:t>
      </w:r>
    </w:p>
    <w:p w14:paraId="0E5E44F6" w14:textId="77777777" w:rsidR="00843113" w:rsidRPr="00843113" w:rsidRDefault="00843113" w:rsidP="00843113">
      <w:pPr>
        <w:keepNext/>
        <w:keepLines/>
        <w:numPr>
          <w:ilvl w:val="12"/>
          <w:numId w:val="0"/>
        </w:numPr>
        <w:suppressAutoHyphens/>
        <w:autoSpaceDN w:val="0"/>
        <w:ind w:right="7"/>
        <w:jc w:val="both"/>
        <w:textAlignment w:val="baseline"/>
        <w:rPr>
          <w:rFonts w:cs="Tahoma"/>
          <w:kern w:val="3"/>
          <w:sz w:val="20"/>
          <w:szCs w:val="20"/>
        </w:rPr>
      </w:pPr>
    </w:p>
    <w:p w14:paraId="5188533A" w14:textId="77777777" w:rsidR="00843113" w:rsidRPr="00843113" w:rsidRDefault="00843113" w:rsidP="00843113">
      <w:pPr>
        <w:keepNext/>
        <w:keepLines/>
        <w:numPr>
          <w:ilvl w:val="12"/>
          <w:numId w:val="0"/>
        </w:numPr>
        <w:suppressAutoHyphens/>
        <w:autoSpaceDN w:val="0"/>
        <w:ind w:right="7"/>
        <w:jc w:val="both"/>
        <w:textAlignment w:val="baseline"/>
        <w:rPr>
          <w:rFonts w:cs="Tahoma"/>
          <w:kern w:val="3"/>
          <w:sz w:val="20"/>
          <w:szCs w:val="20"/>
        </w:rPr>
      </w:pPr>
      <w:r w:rsidRPr="00843113">
        <w:rPr>
          <w:rFonts w:cs="Tahoma"/>
          <w:kern w:val="3"/>
          <w:sz w:val="20"/>
          <w:szCs w:val="20"/>
        </w:rPr>
        <w:t xml:space="preserve">Prodajalec lahko v roku, ki ga določi kupec, ki pa ne sme biti daljši kot petnajst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w:t>
      </w:r>
    </w:p>
    <w:p w14:paraId="75EDCB4F" w14:textId="77777777" w:rsidR="00843113" w:rsidRPr="00843113" w:rsidRDefault="00843113" w:rsidP="00843113">
      <w:pPr>
        <w:keepNext/>
        <w:keepLines/>
        <w:numPr>
          <w:ilvl w:val="12"/>
          <w:numId w:val="0"/>
        </w:numPr>
        <w:suppressAutoHyphens/>
        <w:autoSpaceDN w:val="0"/>
        <w:ind w:right="7"/>
        <w:jc w:val="both"/>
        <w:textAlignment w:val="baseline"/>
        <w:rPr>
          <w:rFonts w:cs="Tahoma"/>
          <w:kern w:val="3"/>
          <w:sz w:val="20"/>
          <w:szCs w:val="20"/>
        </w:rPr>
      </w:pPr>
    </w:p>
    <w:p w14:paraId="3E9D7D7A" w14:textId="77777777" w:rsidR="00843113" w:rsidRPr="00843113" w:rsidRDefault="00843113" w:rsidP="00843113">
      <w:pPr>
        <w:keepNext/>
        <w:keepLines/>
        <w:numPr>
          <w:ilvl w:val="12"/>
          <w:numId w:val="0"/>
        </w:numPr>
        <w:suppressAutoHyphens/>
        <w:autoSpaceDN w:val="0"/>
        <w:ind w:right="7"/>
        <w:jc w:val="both"/>
        <w:textAlignment w:val="baseline"/>
        <w:rPr>
          <w:rFonts w:cs="Tahoma"/>
          <w:kern w:val="3"/>
          <w:sz w:val="20"/>
          <w:szCs w:val="20"/>
        </w:rPr>
      </w:pPr>
      <w:r w:rsidRPr="00843113">
        <w:rPr>
          <w:rFonts w:cs="Tahoma"/>
          <w:kern w:val="3"/>
          <w:sz w:val="20"/>
          <w:szCs w:val="20"/>
        </w:rPr>
        <w:t xml:space="preserve">Če prodajalec ne predloži dokazov za podizvajalca ali če jih je, pa kupec oceni, da ti ukrepi ne zadoščajo, lahko prodajalec zamenja podizvajalca v roku, ki ga določi kupec in ne sme biti daljši od petnajst (15) dni v skladu s 94. členom ZJN-3, ali sam prevzame del, ki ga je oddal v </w:t>
      </w:r>
      <w:proofErr w:type="spellStart"/>
      <w:r w:rsidRPr="00843113">
        <w:rPr>
          <w:rFonts w:cs="Tahoma"/>
          <w:kern w:val="3"/>
          <w:sz w:val="20"/>
          <w:szCs w:val="20"/>
        </w:rPr>
        <w:t>podizvajanje</w:t>
      </w:r>
      <w:proofErr w:type="spellEnd"/>
      <w:r w:rsidRPr="00843113">
        <w:rPr>
          <w:rFonts w:cs="Tahoma"/>
          <w:kern w:val="3"/>
          <w:sz w:val="20"/>
          <w:szCs w:val="20"/>
        </w:rPr>
        <w:t xml:space="preserve"> temu podizvajalcu, če ta zamenjava ali prevzem ne pomeni bistvene spremembe pogodbe. </w:t>
      </w:r>
    </w:p>
    <w:p w14:paraId="3AE37AD3" w14:textId="77777777" w:rsidR="00843113" w:rsidRPr="00843113" w:rsidRDefault="00843113" w:rsidP="00843113">
      <w:pPr>
        <w:keepNext/>
        <w:keepLines/>
        <w:tabs>
          <w:tab w:val="left" w:pos="1418"/>
          <w:tab w:val="left" w:pos="1702"/>
        </w:tabs>
        <w:suppressAutoHyphens/>
        <w:autoSpaceDN w:val="0"/>
        <w:jc w:val="both"/>
        <w:textAlignment w:val="baseline"/>
        <w:rPr>
          <w:rFonts w:cs="Tahoma"/>
          <w:kern w:val="3"/>
          <w:sz w:val="20"/>
          <w:szCs w:val="20"/>
        </w:rPr>
      </w:pPr>
    </w:p>
    <w:p w14:paraId="43EBD1C2" w14:textId="53385EC0" w:rsidR="00843113" w:rsidRPr="00843113" w:rsidRDefault="00843113" w:rsidP="00843113">
      <w:pPr>
        <w:keepNext/>
        <w:keepLines/>
        <w:numPr>
          <w:ilvl w:val="12"/>
          <w:numId w:val="0"/>
        </w:numPr>
        <w:suppressAutoHyphens/>
        <w:autoSpaceDN w:val="0"/>
        <w:ind w:right="7"/>
        <w:jc w:val="both"/>
        <w:textAlignment w:val="baseline"/>
        <w:rPr>
          <w:rFonts w:cs="Tahoma"/>
          <w:kern w:val="3"/>
          <w:sz w:val="20"/>
          <w:szCs w:val="20"/>
        </w:rPr>
      </w:pPr>
      <w:r w:rsidRPr="00843113">
        <w:rPr>
          <w:rFonts w:cs="Tahoma"/>
          <w:kern w:val="3"/>
          <w:sz w:val="20"/>
          <w:szCs w:val="20"/>
        </w:rPr>
        <w:t xml:space="preserve">Če </w:t>
      </w:r>
      <w:r w:rsidRPr="00B4484B">
        <w:rPr>
          <w:rFonts w:cs="Tahoma"/>
          <w:kern w:val="3"/>
          <w:sz w:val="20"/>
          <w:szCs w:val="20"/>
        </w:rPr>
        <w:t>prodajale</w:t>
      </w:r>
      <w:r w:rsidRPr="00843113">
        <w:rPr>
          <w:rFonts w:cs="Tahoma"/>
          <w:kern w:val="3"/>
          <w:sz w:val="20"/>
          <w:szCs w:val="20"/>
        </w:rPr>
        <w:t xml:space="preserve">c ne predloži dokazov zase ali za podizvajalca ali če jih je, pa kupec oceni, da ti ukrepi ne zadoščajo, ali če prodajalec ne prevzame del sam ali predlaga novega podizvajalca ali če kupec v skladu s 94. členom ZJN-3 pravočasno predlaganega novega podizvajalca zavrne, se razvezni pogoj uresniči pod pogojem, da je od seznanitve kupca s kršitvijo in do izteka veljavnosti pogodbe še najmanj šest (6) mesecev. </w:t>
      </w:r>
    </w:p>
    <w:p w14:paraId="48DAE8E7" w14:textId="77777777" w:rsidR="00843113" w:rsidRPr="00843113" w:rsidRDefault="00843113" w:rsidP="00843113">
      <w:pPr>
        <w:keepNext/>
        <w:keepLines/>
        <w:numPr>
          <w:ilvl w:val="12"/>
          <w:numId w:val="0"/>
        </w:numPr>
        <w:suppressAutoHyphens/>
        <w:autoSpaceDN w:val="0"/>
        <w:ind w:right="7"/>
        <w:jc w:val="both"/>
        <w:textAlignment w:val="baseline"/>
        <w:rPr>
          <w:rFonts w:cs="Tahoma"/>
          <w:kern w:val="3"/>
          <w:sz w:val="20"/>
          <w:szCs w:val="20"/>
        </w:rPr>
      </w:pPr>
    </w:p>
    <w:p w14:paraId="1125AF33" w14:textId="77777777" w:rsidR="00843113" w:rsidRPr="00843113" w:rsidRDefault="00843113" w:rsidP="00843113">
      <w:pPr>
        <w:keepNext/>
        <w:keepLines/>
        <w:numPr>
          <w:ilvl w:val="12"/>
          <w:numId w:val="0"/>
        </w:numPr>
        <w:suppressAutoHyphens/>
        <w:autoSpaceDN w:val="0"/>
        <w:ind w:right="7"/>
        <w:jc w:val="both"/>
        <w:textAlignment w:val="baseline"/>
        <w:rPr>
          <w:rFonts w:cs="Tahoma"/>
          <w:kern w:val="3"/>
          <w:sz w:val="20"/>
          <w:szCs w:val="20"/>
        </w:rPr>
      </w:pPr>
      <w:r w:rsidRPr="00843113">
        <w:rPr>
          <w:rFonts w:cs="Tahoma"/>
          <w:kern w:val="3"/>
          <w:sz w:val="20"/>
          <w:szCs w:val="20"/>
        </w:rPr>
        <w:t>V primeru izpolnitve razveznega pogoja se šteje, da je pogodba razvezana z dnem sklenitve nove pogodbe o izvedbi javnega naročila, kupec pa mora nov postopek oddaje javnega naročila začeti nemudoma, vendar najkasneje v šestdesetih (60.) dneh od seznanitve s kršitvijo. Če kupec v tem roku ne začne novega postopka javnega naročila, se šteje, da je pogodba razvezana šestdeseti (60.) dan od seznanitve s kršitvijo.</w:t>
      </w:r>
    </w:p>
    <w:p w14:paraId="16E8ABAF" w14:textId="770F03BB" w:rsidR="00843113" w:rsidRPr="00B4484B" w:rsidRDefault="00843113" w:rsidP="002A2D45">
      <w:pPr>
        <w:keepNext/>
        <w:keepLines/>
        <w:jc w:val="both"/>
        <w:rPr>
          <w:rFonts w:cs="Tahoma"/>
          <w:sz w:val="20"/>
          <w:szCs w:val="20"/>
        </w:rPr>
      </w:pPr>
    </w:p>
    <w:p w14:paraId="422B22B4" w14:textId="77777777" w:rsidR="00BF3649" w:rsidRPr="00B4484B" w:rsidRDefault="00BF3649" w:rsidP="002A2D45">
      <w:pPr>
        <w:keepNext/>
        <w:keepLines/>
        <w:numPr>
          <w:ilvl w:val="0"/>
          <w:numId w:val="19"/>
        </w:numPr>
        <w:tabs>
          <w:tab w:val="num" w:pos="0"/>
          <w:tab w:val="left" w:pos="1080"/>
          <w:tab w:val="left" w:pos="1702"/>
        </w:tabs>
        <w:ind w:hanging="1440"/>
        <w:jc w:val="both"/>
        <w:rPr>
          <w:rFonts w:cs="Tahoma"/>
          <w:sz w:val="20"/>
          <w:szCs w:val="20"/>
        </w:rPr>
      </w:pPr>
      <w:r w:rsidRPr="00B4484B">
        <w:rPr>
          <w:rFonts w:cs="Tahoma"/>
          <w:b/>
          <w:sz w:val="20"/>
          <w:szCs w:val="20"/>
        </w:rPr>
        <w:t>OSTALA DOLOČILA</w:t>
      </w:r>
    </w:p>
    <w:p w14:paraId="0BDF2404" w14:textId="77777777" w:rsidR="00BF3649" w:rsidRPr="00B4484B" w:rsidRDefault="00BF3649" w:rsidP="002A2D45">
      <w:pPr>
        <w:keepNext/>
        <w:keepLines/>
        <w:tabs>
          <w:tab w:val="left" w:pos="1080"/>
          <w:tab w:val="left" w:pos="1702"/>
        </w:tabs>
        <w:jc w:val="both"/>
        <w:rPr>
          <w:rFonts w:cs="Tahoma"/>
          <w:b/>
          <w:sz w:val="20"/>
          <w:szCs w:val="20"/>
        </w:rPr>
      </w:pPr>
    </w:p>
    <w:p w14:paraId="0A757204" w14:textId="77777777" w:rsidR="00BF3649" w:rsidRPr="00B4484B" w:rsidRDefault="00BF3649" w:rsidP="002A2D45">
      <w:pPr>
        <w:keepNext/>
        <w:keepLines/>
        <w:numPr>
          <w:ilvl w:val="1"/>
          <w:numId w:val="13"/>
        </w:numPr>
        <w:tabs>
          <w:tab w:val="clear" w:pos="4613"/>
          <w:tab w:val="num" w:pos="4897"/>
        </w:tabs>
        <w:ind w:left="426" w:hanging="426"/>
        <w:jc w:val="center"/>
        <w:rPr>
          <w:rFonts w:cs="Tahoma"/>
          <w:b/>
          <w:sz w:val="20"/>
          <w:szCs w:val="20"/>
        </w:rPr>
      </w:pPr>
      <w:r w:rsidRPr="00B4484B">
        <w:rPr>
          <w:rFonts w:cs="Tahoma"/>
          <w:sz w:val="20"/>
          <w:szCs w:val="20"/>
        </w:rPr>
        <w:t>člen</w:t>
      </w:r>
    </w:p>
    <w:p w14:paraId="56A3BEA5" w14:textId="77777777" w:rsidR="00BF3649" w:rsidRPr="00B4484B" w:rsidRDefault="00BF3649" w:rsidP="002A2D45">
      <w:pPr>
        <w:keepNext/>
        <w:keepLines/>
        <w:tabs>
          <w:tab w:val="left" w:pos="1080"/>
          <w:tab w:val="left" w:pos="1702"/>
        </w:tabs>
        <w:jc w:val="both"/>
        <w:rPr>
          <w:rFonts w:cs="Tahoma"/>
          <w:b/>
          <w:sz w:val="20"/>
          <w:szCs w:val="20"/>
        </w:rPr>
      </w:pPr>
    </w:p>
    <w:p w14:paraId="62B40049" w14:textId="66855529" w:rsidR="0068638E" w:rsidRPr="00B4484B" w:rsidRDefault="00DF02AC" w:rsidP="002A2D45">
      <w:pPr>
        <w:keepNext/>
        <w:keepLines/>
        <w:tabs>
          <w:tab w:val="left" w:pos="4820"/>
        </w:tabs>
        <w:jc w:val="both"/>
        <w:rPr>
          <w:rFonts w:cs="Tahoma"/>
          <w:sz w:val="20"/>
          <w:szCs w:val="20"/>
        </w:rPr>
      </w:pPr>
      <w:r w:rsidRPr="00B4484B">
        <w:rPr>
          <w:rFonts w:cs="Tahoma"/>
          <w:sz w:val="20"/>
          <w:szCs w:val="20"/>
        </w:rPr>
        <w:t>Pogodbeni stranki</w:t>
      </w:r>
      <w:r w:rsidR="0068638E" w:rsidRPr="00B4484B">
        <w:rPr>
          <w:rFonts w:cs="Tahoma"/>
          <w:sz w:val="20"/>
          <w:szCs w:val="20"/>
        </w:rPr>
        <w:t xml:space="preserve"> se obvezujeta, da bosta uredili vse, kar je potrebno za izvršitev </w:t>
      </w:r>
      <w:r w:rsidR="00B317D3" w:rsidRPr="00B4484B">
        <w:rPr>
          <w:rFonts w:cs="Tahoma"/>
          <w:sz w:val="20"/>
          <w:szCs w:val="20"/>
        </w:rPr>
        <w:t>te pogodbe</w:t>
      </w:r>
      <w:r w:rsidR="0068638E" w:rsidRPr="00B4484B">
        <w:rPr>
          <w:rFonts w:cs="Tahoma"/>
          <w:sz w:val="20"/>
          <w:szCs w:val="20"/>
        </w:rPr>
        <w:t xml:space="preserve"> in da </w:t>
      </w:r>
      <w:r w:rsidRPr="00B4484B">
        <w:rPr>
          <w:rFonts w:cs="Tahoma"/>
          <w:sz w:val="20"/>
          <w:szCs w:val="20"/>
        </w:rPr>
        <w:t>in da bosta ravnali s potrebno skrbnostjo</w:t>
      </w:r>
      <w:r w:rsidR="0068638E" w:rsidRPr="00B4484B">
        <w:rPr>
          <w:rFonts w:cs="Tahoma"/>
          <w:sz w:val="20"/>
          <w:szCs w:val="20"/>
        </w:rPr>
        <w:t>. Za urejanje razmerij, ki niso urejena s</w:t>
      </w:r>
      <w:r w:rsidRPr="00B4484B">
        <w:rPr>
          <w:rFonts w:cs="Tahoma"/>
          <w:sz w:val="20"/>
          <w:szCs w:val="20"/>
        </w:rPr>
        <w:t xml:space="preserve"> to</w:t>
      </w:r>
      <w:r w:rsidR="0068638E" w:rsidRPr="00B4484B">
        <w:rPr>
          <w:rFonts w:cs="Tahoma"/>
          <w:sz w:val="20"/>
          <w:szCs w:val="20"/>
        </w:rPr>
        <w:t xml:space="preserve"> </w:t>
      </w:r>
      <w:r w:rsidRPr="00B4484B">
        <w:rPr>
          <w:rFonts w:cs="Tahoma"/>
          <w:sz w:val="20"/>
          <w:szCs w:val="20"/>
        </w:rPr>
        <w:t>pogodbo</w:t>
      </w:r>
      <w:r w:rsidR="0068638E" w:rsidRPr="00B4484B">
        <w:rPr>
          <w:rFonts w:cs="Tahoma"/>
          <w:sz w:val="20"/>
          <w:szCs w:val="20"/>
        </w:rPr>
        <w:t>, se uporabljajo določila zakona, ki ureja obligacijska razmerja.</w:t>
      </w:r>
    </w:p>
    <w:p w14:paraId="2E7BD9B8" w14:textId="77777777" w:rsidR="0068638E" w:rsidRPr="00B4484B" w:rsidRDefault="0068638E" w:rsidP="002A2D45">
      <w:pPr>
        <w:keepNext/>
        <w:keepLines/>
        <w:tabs>
          <w:tab w:val="left" w:pos="567"/>
          <w:tab w:val="left" w:pos="1418"/>
          <w:tab w:val="left" w:pos="1702"/>
        </w:tabs>
        <w:jc w:val="both"/>
        <w:rPr>
          <w:rFonts w:cs="Tahoma"/>
          <w:sz w:val="20"/>
          <w:szCs w:val="20"/>
        </w:rPr>
      </w:pPr>
    </w:p>
    <w:p w14:paraId="7C3AE9D4" w14:textId="0AE91775" w:rsidR="00C15001" w:rsidRPr="00B4484B" w:rsidRDefault="00782D15" w:rsidP="002A2D45">
      <w:pPr>
        <w:keepNext/>
        <w:keepLines/>
        <w:tabs>
          <w:tab w:val="left" w:pos="4820"/>
        </w:tabs>
        <w:jc w:val="both"/>
        <w:rPr>
          <w:rFonts w:cs="Tahoma"/>
          <w:sz w:val="20"/>
          <w:szCs w:val="20"/>
        </w:rPr>
      </w:pPr>
      <w:r w:rsidRPr="00B4484B">
        <w:rPr>
          <w:rFonts w:cs="Tahoma"/>
          <w:sz w:val="20"/>
          <w:szCs w:val="20"/>
        </w:rPr>
        <w:t>Prodajalec</w:t>
      </w:r>
      <w:r w:rsidR="00DF02AC" w:rsidRPr="00B4484B">
        <w:rPr>
          <w:rFonts w:cs="Tahoma"/>
          <w:sz w:val="20"/>
          <w:szCs w:val="20"/>
        </w:rPr>
        <w:t xml:space="preserve"> s podpisom te pogodbe</w:t>
      </w:r>
      <w:r w:rsidRPr="00B4484B">
        <w:rPr>
          <w:rFonts w:cs="Tahoma"/>
          <w:sz w:val="20"/>
          <w:szCs w:val="20"/>
        </w:rPr>
        <w:t xml:space="preserve"> potrjuje</w:t>
      </w:r>
      <w:r w:rsidR="00DF02AC" w:rsidRPr="00B4484B">
        <w:rPr>
          <w:rFonts w:cs="Tahoma"/>
          <w:sz w:val="20"/>
          <w:szCs w:val="20"/>
        </w:rPr>
        <w:t>, da mu je poznan predmet</w:t>
      </w:r>
      <w:r w:rsidRPr="00B4484B">
        <w:rPr>
          <w:rFonts w:cs="Tahoma"/>
          <w:sz w:val="20"/>
          <w:szCs w:val="20"/>
        </w:rPr>
        <w:t xml:space="preserve"> te</w:t>
      </w:r>
      <w:r w:rsidR="00DF02AC" w:rsidRPr="00B4484B">
        <w:rPr>
          <w:rFonts w:cs="Tahoma"/>
          <w:sz w:val="20"/>
          <w:szCs w:val="20"/>
        </w:rPr>
        <w:t xml:space="preserve"> pogodbe in vsi riziki, ki bodo spremljali</w:t>
      </w:r>
      <w:r w:rsidR="000D7843" w:rsidRPr="00B4484B">
        <w:rPr>
          <w:rFonts w:cs="Tahoma"/>
          <w:sz w:val="20"/>
          <w:szCs w:val="20"/>
        </w:rPr>
        <w:t xml:space="preserve"> izpolnjevanje pogodbenih obveznosti</w:t>
      </w:r>
      <w:r w:rsidR="00DF02AC" w:rsidRPr="00B4484B">
        <w:rPr>
          <w:rFonts w:cs="Tahoma"/>
          <w:sz w:val="20"/>
          <w:szCs w:val="20"/>
        </w:rPr>
        <w:t xml:space="preserve">, da je seznanjen z razpisnimi zahtevami in s tehnično dokumentacijo, ter da so mu razumljivi in jasni pogoji </w:t>
      </w:r>
      <w:r w:rsidR="000D7843" w:rsidRPr="00B4484B">
        <w:rPr>
          <w:rFonts w:cs="Tahoma"/>
          <w:sz w:val="20"/>
          <w:szCs w:val="20"/>
        </w:rPr>
        <w:t>ter</w:t>
      </w:r>
      <w:r w:rsidR="00DF02AC" w:rsidRPr="00B4484B">
        <w:rPr>
          <w:rFonts w:cs="Tahoma"/>
          <w:sz w:val="20"/>
          <w:szCs w:val="20"/>
        </w:rPr>
        <w:t xml:space="preserve"> okoliščine za pravilno izvedbo pogodbenih obveznosti.</w:t>
      </w:r>
      <w:r w:rsidR="00C15001" w:rsidRPr="00B4484B">
        <w:rPr>
          <w:rFonts w:cs="Tahoma"/>
          <w:sz w:val="20"/>
          <w:szCs w:val="20"/>
        </w:rPr>
        <w:t xml:space="preserve"> </w:t>
      </w:r>
      <w:r w:rsidR="000D7843" w:rsidRPr="00B4484B">
        <w:rPr>
          <w:rFonts w:cs="Tahoma"/>
          <w:sz w:val="20"/>
          <w:szCs w:val="20"/>
          <w:lang w:eastAsia="en-US"/>
        </w:rPr>
        <w:t>Prodajalec</w:t>
      </w:r>
      <w:r w:rsidR="00C15001" w:rsidRPr="00B4484B">
        <w:rPr>
          <w:rFonts w:cs="Tahoma"/>
          <w:sz w:val="20"/>
          <w:szCs w:val="20"/>
          <w:lang w:eastAsia="en-US"/>
        </w:rPr>
        <w:t xml:space="preserve"> se izrecno odpoveduje vsem zahtevkom do </w:t>
      </w:r>
      <w:r w:rsidR="000D7843" w:rsidRPr="00B4484B">
        <w:rPr>
          <w:rFonts w:cs="Tahoma"/>
          <w:sz w:val="20"/>
          <w:szCs w:val="20"/>
          <w:lang w:eastAsia="en-US"/>
        </w:rPr>
        <w:t>kupca</w:t>
      </w:r>
      <w:r w:rsidR="00C15001" w:rsidRPr="00B4484B">
        <w:rPr>
          <w:rFonts w:cs="Tahoma"/>
          <w:sz w:val="20"/>
          <w:szCs w:val="20"/>
          <w:lang w:eastAsia="en-US"/>
        </w:rPr>
        <w:t>, ki bi izvirali iz njegove morebitne ne seznanjenosti s pogoji po tej pogodbi.</w:t>
      </w:r>
    </w:p>
    <w:p w14:paraId="1247AA92" w14:textId="77777777" w:rsidR="00C15001" w:rsidRPr="00B4484B" w:rsidRDefault="00C15001" w:rsidP="002A2D45">
      <w:pPr>
        <w:keepNext/>
        <w:keepLines/>
        <w:tabs>
          <w:tab w:val="left" w:pos="4820"/>
        </w:tabs>
        <w:jc w:val="both"/>
        <w:rPr>
          <w:rFonts w:cs="Tahoma"/>
          <w:sz w:val="20"/>
          <w:szCs w:val="20"/>
        </w:rPr>
      </w:pPr>
    </w:p>
    <w:p w14:paraId="3A537E7B" w14:textId="7B189389" w:rsidR="00BF3649" w:rsidRPr="00B4484B" w:rsidRDefault="000D7843" w:rsidP="000D7843">
      <w:pPr>
        <w:keepNext/>
        <w:keepLines/>
        <w:tabs>
          <w:tab w:val="left" w:pos="4820"/>
        </w:tabs>
        <w:jc w:val="both"/>
        <w:rPr>
          <w:rFonts w:cs="Tahoma"/>
          <w:sz w:val="20"/>
          <w:szCs w:val="20"/>
          <w:lang w:eastAsia="en-US"/>
        </w:rPr>
      </w:pPr>
      <w:r w:rsidRPr="00B4484B">
        <w:rPr>
          <w:rFonts w:cs="Tahoma"/>
          <w:sz w:val="20"/>
          <w:szCs w:val="20"/>
          <w:lang w:eastAsia="en-US"/>
        </w:rPr>
        <w:t>Prodajalec se strinja, da lahko kupec od pogodbe odstopi v primeru nespoštovanja določil pogodbe in določil javnega naročanja, brez odškodninske odgovornosti do prodajalca.</w:t>
      </w:r>
    </w:p>
    <w:p w14:paraId="53D0FBAA" w14:textId="77777777" w:rsidR="000D7843" w:rsidRPr="00B4484B" w:rsidRDefault="000D7843" w:rsidP="002A2D45">
      <w:pPr>
        <w:keepNext/>
        <w:keepLines/>
        <w:jc w:val="both"/>
        <w:rPr>
          <w:rFonts w:cs="Tahoma"/>
          <w:sz w:val="20"/>
          <w:szCs w:val="20"/>
        </w:rPr>
      </w:pPr>
    </w:p>
    <w:p w14:paraId="30280323" w14:textId="4F3DD341" w:rsidR="00BF3649" w:rsidRDefault="00DF02AC" w:rsidP="002A2D45">
      <w:pPr>
        <w:keepNext/>
        <w:keepLines/>
        <w:jc w:val="both"/>
        <w:rPr>
          <w:rFonts w:cs="Tahoma"/>
          <w:sz w:val="20"/>
          <w:szCs w:val="20"/>
        </w:rPr>
      </w:pPr>
      <w:r w:rsidRPr="00B4484B">
        <w:rPr>
          <w:rFonts w:cs="Tahoma"/>
          <w:sz w:val="20"/>
          <w:szCs w:val="20"/>
        </w:rPr>
        <w:t>Pogodbeni s</w:t>
      </w:r>
      <w:r w:rsidR="00BF3649" w:rsidRPr="00B4484B">
        <w:rPr>
          <w:rFonts w:cs="Tahoma"/>
          <w:sz w:val="20"/>
          <w:szCs w:val="20"/>
        </w:rPr>
        <w:t xml:space="preserve">tranki sta sporazumni, da se katerikoli rok iz </w:t>
      </w:r>
      <w:r w:rsidRPr="00B4484B">
        <w:rPr>
          <w:rFonts w:cs="Tahoma"/>
          <w:sz w:val="20"/>
          <w:szCs w:val="20"/>
        </w:rPr>
        <w:t>te pogodbe</w:t>
      </w:r>
      <w:r w:rsidR="00BF3649" w:rsidRPr="00B4484B">
        <w:rPr>
          <w:rFonts w:cs="Tahoma"/>
          <w:sz w:val="20"/>
          <w:szCs w:val="20"/>
        </w:rPr>
        <w:t xml:space="preserve">, če se le-ta izteče na soboto, nedeljo, praznik ali drug dela prosti dan po zakonu, prenese na prvi naslednji delovni dan. </w:t>
      </w:r>
    </w:p>
    <w:p w14:paraId="11DE4CD7" w14:textId="77777777" w:rsidR="007B3BA8" w:rsidRPr="00B4484B" w:rsidRDefault="007B3BA8" w:rsidP="002A2D45">
      <w:pPr>
        <w:keepNext/>
        <w:keepLines/>
        <w:jc w:val="both"/>
        <w:rPr>
          <w:rFonts w:cs="Tahoma"/>
          <w:sz w:val="20"/>
          <w:szCs w:val="20"/>
        </w:rPr>
      </w:pPr>
    </w:p>
    <w:p w14:paraId="3FEEF6A1" w14:textId="77777777" w:rsidR="00843113" w:rsidRPr="00B4484B" w:rsidRDefault="00843113" w:rsidP="002A2D45">
      <w:pPr>
        <w:keepNext/>
        <w:keepLines/>
        <w:jc w:val="both"/>
        <w:rPr>
          <w:rFonts w:cs="Tahoma"/>
          <w:sz w:val="20"/>
          <w:szCs w:val="20"/>
        </w:rPr>
      </w:pPr>
    </w:p>
    <w:p w14:paraId="322C02B5" w14:textId="77777777" w:rsidR="00BF3649" w:rsidRPr="00B4484B" w:rsidRDefault="00BF3649" w:rsidP="002A2D45">
      <w:pPr>
        <w:keepNext/>
        <w:keepLines/>
        <w:numPr>
          <w:ilvl w:val="1"/>
          <w:numId w:val="13"/>
        </w:numPr>
        <w:tabs>
          <w:tab w:val="clear" w:pos="4613"/>
          <w:tab w:val="num" w:pos="4897"/>
        </w:tabs>
        <w:ind w:left="426" w:hanging="426"/>
        <w:jc w:val="center"/>
        <w:rPr>
          <w:rFonts w:cs="Tahoma"/>
          <w:sz w:val="20"/>
          <w:szCs w:val="20"/>
        </w:rPr>
      </w:pPr>
      <w:r w:rsidRPr="00B4484B">
        <w:rPr>
          <w:rFonts w:cs="Tahoma"/>
          <w:sz w:val="20"/>
          <w:szCs w:val="20"/>
        </w:rPr>
        <w:lastRenderedPageBreak/>
        <w:t>člen</w:t>
      </w:r>
    </w:p>
    <w:p w14:paraId="45781548" w14:textId="77777777" w:rsidR="00BF3649" w:rsidRPr="00B4484B" w:rsidRDefault="00BF3649" w:rsidP="002A2D45">
      <w:pPr>
        <w:keepNext/>
        <w:keepLines/>
        <w:jc w:val="both"/>
        <w:rPr>
          <w:rFonts w:cs="Tahoma"/>
          <w:sz w:val="20"/>
          <w:szCs w:val="20"/>
        </w:rPr>
      </w:pPr>
    </w:p>
    <w:p w14:paraId="51660C16" w14:textId="2A50062A" w:rsidR="00BF3649" w:rsidRPr="00B4484B" w:rsidRDefault="00BF3649" w:rsidP="000D7843">
      <w:pPr>
        <w:keepNext/>
        <w:keepLines/>
        <w:jc w:val="both"/>
        <w:rPr>
          <w:rFonts w:eastAsia="Calibri" w:cs="Tahoma"/>
          <w:sz w:val="20"/>
          <w:szCs w:val="20"/>
        </w:rPr>
      </w:pPr>
      <w:r w:rsidRPr="00B4484B">
        <w:rPr>
          <w:rFonts w:eastAsia="Calibri" w:cs="Tahoma"/>
          <w:sz w:val="20"/>
          <w:szCs w:val="20"/>
        </w:rPr>
        <w:t>Morebitne spore, ki bi nastali v zvezi z izvajanjem te</w:t>
      </w:r>
      <w:r w:rsidR="00B317D3" w:rsidRPr="00B4484B">
        <w:rPr>
          <w:rFonts w:eastAsia="Calibri" w:cs="Tahoma"/>
          <w:sz w:val="20"/>
          <w:szCs w:val="20"/>
        </w:rPr>
        <w:t xml:space="preserve"> pogodbe</w:t>
      </w:r>
      <w:r w:rsidRPr="00B4484B">
        <w:rPr>
          <w:rFonts w:eastAsia="Calibri" w:cs="Tahoma"/>
          <w:sz w:val="20"/>
          <w:szCs w:val="20"/>
        </w:rPr>
        <w:t xml:space="preserve">, bosta stranki skušali rešiti sporazumno. Če spora ne bo možno rešiti sporazumno, lahko vsaka stranka </w:t>
      </w:r>
      <w:r w:rsidR="00B317D3" w:rsidRPr="00B4484B">
        <w:rPr>
          <w:rFonts w:eastAsia="Calibri" w:cs="Tahoma"/>
          <w:sz w:val="20"/>
          <w:szCs w:val="20"/>
        </w:rPr>
        <w:t>pogodbe</w:t>
      </w:r>
      <w:r w:rsidRPr="00B4484B">
        <w:rPr>
          <w:rFonts w:eastAsia="Calibri" w:cs="Tahoma"/>
          <w:sz w:val="20"/>
          <w:szCs w:val="20"/>
        </w:rPr>
        <w:t xml:space="preserve"> sproži postopek za rešitev spora pri stvarno pristojnem sodišču v Ljubljani.</w:t>
      </w:r>
      <w:r w:rsidR="00B650A2">
        <w:rPr>
          <w:rFonts w:eastAsia="Calibri" w:cs="Tahoma"/>
          <w:sz w:val="20"/>
          <w:szCs w:val="20"/>
        </w:rPr>
        <w:t xml:space="preserve"> </w:t>
      </w:r>
    </w:p>
    <w:p w14:paraId="52EA856D" w14:textId="77777777" w:rsidR="00BF3649" w:rsidRPr="00B4484B" w:rsidRDefault="00BF3649" w:rsidP="002A2D45">
      <w:pPr>
        <w:keepNext/>
        <w:keepLines/>
        <w:numPr>
          <w:ilvl w:val="1"/>
          <w:numId w:val="13"/>
        </w:numPr>
        <w:tabs>
          <w:tab w:val="clear" w:pos="4613"/>
          <w:tab w:val="num" w:pos="4897"/>
        </w:tabs>
        <w:ind w:left="426" w:hanging="426"/>
        <w:jc w:val="center"/>
        <w:rPr>
          <w:rFonts w:cs="Tahoma"/>
          <w:sz w:val="20"/>
          <w:szCs w:val="20"/>
        </w:rPr>
      </w:pPr>
      <w:r w:rsidRPr="00B4484B">
        <w:rPr>
          <w:rFonts w:cs="Tahoma"/>
          <w:sz w:val="20"/>
          <w:szCs w:val="20"/>
        </w:rPr>
        <w:t>člen</w:t>
      </w:r>
    </w:p>
    <w:p w14:paraId="0A0D93D9" w14:textId="77777777" w:rsidR="00BF3649" w:rsidRPr="00B4484B" w:rsidRDefault="00BF3649" w:rsidP="002A2D45">
      <w:pPr>
        <w:keepNext/>
        <w:keepLines/>
        <w:tabs>
          <w:tab w:val="left" w:pos="567"/>
          <w:tab w:val="left" w:pos="1418"/>
          <w:tab w:val="left" w:pos="1702"/>
        </w:tabs>
        <w:jc w:val="both"/>
        <w:rPr>
          <w:rFonts w:cs="Tahoma"/>
          <w:sz w:val="20"/>
          <w:szCs w:val="20"/>
        </w:rPr>
      </w:pPr>
    </w:p>
    <w:p w14:paraId="45ED98DD" w14:textId="6B82CF77" w:rsidR="00BF3649" w:rsidRPr="00B4484B" w:rsidRDefault="00BF3649" w:rsidP="002A2D45">
      <w:pPr>
        <w:keepNext/>
        <w:keepLines/>
        <w:tabs>
          <w:tab w:val="left" w:pos="4820"/>
        </w:tabs>
        <w:jc w:val="both"/>
        <w:rPr>
          <w:rFonts w:cs="Tahoma"/>
          <w:sz w:val="20"/>
          <w:szCs w:val="20"/>
        </w:rPr>
      </w:pPr>
      <w:r w:rsidRPr="00B4484B">
        <w:rPr>
          <w:rFonts w:cs="Tahoma"/>
          <w:sz w:val="20"/>
          <w:szCs w:val="20"/>
        </w:rPr>
        <w:t xml:space="preserve">Ta </w:t>
      </w:r>
      <w:r w:rsidR="00336B0C" w:rsidRPr="00B4484B">
        <w:rPr>
          <w:rFonts w:cs="Tahoma"/>
          <w:sz w:val="20"/>
          <w:szCs w:val="20"/>
        </w:rPr>
        <w:t>pogodba</w:t>
      </w:r>
      <w:r w:rsidRPr="00B4484B">
        <w:rPr>
          <w:rFonts w:cs="Tahoma"/>
          <w:sz w:val="20"/>
          <w:szCs w:val="20"/>
        </w:rPr>
        <w:t xml:space="preserve"> v celoti zavezuje tudi morebitne vsakokratne pravne naslednike vsake od </w:t>
      </w:r>
      <w:r w:rsidR="00336B0C" w:rsidRPr="00B4484B">
        <w:rPr>
          <w:rFonts w:cs="Tahoma"/>
          <w:sz w:val="20"/>
          <w:szCs w:val="20"/>
        </w:rPr>
        <w:t>pogodbenih strank</w:t>
      </w:r>
      <w:r w:rsidRPr="00B4484B">
        <w:rPr>
          <w:rFonts w:cs="Tahoma"/>
          <w:sz w:val="20"/>
          <w:szCs w:val="20"/>
        </w:rPr>
        <w:t>, kar velja zlasti tudi v primeru organizacijsko – statusnih ter lastninskih sprememb.</w:t>
      </w:r>
    </w:p>
    <w:p w14:paraId="470E367E" w14:textId="77777777" w:rsidR="00BF3649" w:rsidRPr="00B4484B" w:rsidRDefault="00BF3649" w:rsidP="002A2D45">
      <w:pPr>
        <w:keepNext/>
        <w:keepLines/>
        <w:tabs>
          <w:tab w:val="left" w:pos="4820"/>
        </w:tabs>
        <w:jc w:val="both"/>
        <w:rPr>
          <w:rFonts w:cs="Tahoma"/>
          <w:sz w:val="20"/>
          <w:szCs w:val="20"/>
        </w:rPr>
      </w:pPr>
    </w:p>
    <w:p w14:paraId="074D624F" w14:textId="3B8A843A" w:rsidR="00BF3649" w:rsidRPr="00B4484B" w:rsidRDefault="00BF3649" w:rsidP="002A2D45">
      <w:pPr>
        <w:keepNext/>
        <w:keepLines/>
        <w:tabs>
          <w:tab w:val="left" w:pos="4820"/>
        </w:tabs>
        <w:jc w:val="both"/>
        <w:rPr>
          <w:rFonts w:cs="Tahoma"/>
          <w:sz w:val="20"/>
          <w:szCs w:val="20"/>
        </w:rPr>
      </w:pPr>
      <w:r w:rsidRPr="00B4484B">
        <w:rPr>
          <w:rFonts w:cs="Tahoma"/>
          <w:sz w:val="20"/>
          <w:szCs w:val="20"/>
        </w:rPr>
        <w:t xml:space="preserve">Če katerokoli od določil </w:t>
      </w:r>
      <w:r w:rsidR="001A61F8" w:rsidRPr="00B4484B">
        <w:rPr>
          <w:rFonts w:cs="Tahoma"/>
          <w:sz w:val="20"/>
          <w:szCs w:val="20"/>
        </w:rPr>
        <w:t>te pogodbe</w:t>
      </w:r>
      <w:r w:rsidRPr="00B4484B">
        <w:rPr>
          <w:rFonts w:cs="Tahoma"/>
          <w:sz w:val="20"/>
          <w:szCs w:val="20"/>
        </w:rPr>
        <w:t xml:space="preserve"> je ali postane neveljavno, to ne vpliva na ostala </w:t>
      </w:r>
      <w:r w:rsidR="001A61F8" w:rsidRPr="00B4484B">
        <w:rPr>
          <w:rFonts w:cs="Tahoma"/>
          <w:sz w:val="20"/>
          <w:szCs w:val="20"/>
        </w:rPr>
        <w:t xml:space="preserve">pogodbena </w:t>
      </w:r>
      <w:r w:rsidRPr="00B4484B">
        <w:rPr>
          <w:rFonts w:cs="Tahoma"/>
          <w:sz w:val="20"/>
          <w:szCs w:val="20"/>
        </w:rPr>
        <w:t xml:space="preserve">določila. Neveljavno določilo se nadomesti z veljavnim, ki mora čim bolj ustrezati namenu, ki sta ga </w:t>
      </w:r>
      <w:r w:rsidR="001A61F8" w:rsidRPr="00B4484B">
        <w:rPr>
          <w:rFonts w:cs="Tahoma"/>
          <w:sz w:val="20"/>
          <w:szCs w:val="20"/>
        </w:rPr>
        <w:t xml:space="preserve">pogodbeni stranki </w:t>
      </w:r>
      <w:r w:rsidRPr="00B4484B">
        <w:rPr>
          <w:rFonts w:cs="Tahoma"/>
          <w:sz w:val="20"/>
          <w:szCs w:val="20"/>
        </w:rPr>
        <w:t>želeli doseči z neveljavnim določilom.</w:t>
      </w:r>
    </w:p>
    <w:p w14:paraId="3EC11EB5" w14:textId="77777777" w:rsidR="00BF3649" w:rsidRPr="00B4484B" w:rsidRDefault="00BF3649" w:rsidP="002A2D45">
      <w:pPr>
        <w:keepNext/>
        <w:keepLines/>
        <w:tabs>
          <w:tab w:val="left" w:pos="4820"/>
        </w:tabs>
        <w:jc w:val="both"/>
        <w:rPr>
          <w:rFonts w:cs="Tahoma"/>
          <w:sz w:val="20"/>
          <w:szCs w:val="20"/>
        </w:rPr>
      </w:pPr>
    </w:p>
    <w:p w14:paraId="11C3CD77" w14:textId="4D93BA51" w:rsidR="00BF3649" w:rsidRPr="00B4484B" w:rsidRDefault="00BF3649" w:rsidP="002A2D45">
      <w:pPr>
        <w:keepNext/>
        <w:keepLines/>
        <w:tabs>
          <w:tab w:val="left" w:pos="4820"/>
        </w:tabs>
        <w:jc w:val="both"/>
        <w:rPr>
          <w:rFonts w:cs="Tahoma"/>
          <w:sz w:val="20"/>
          <w:szCs w:val="20"/>
        </w:rPr>
      </w:pPr>
      <w:r w:rsidRPr="00B4484B">
        <w:rPr>
          <w:rFonts w:cs="Tahoma"/>
          <w:sz w:val="20"/>
          <w:szCs w:val="20"/>
        </w:rPr>
        <w:t xml:space="preserve">Morebitne spremembe ali dopolnitve </w:t>
      </w:r>
      <w:r w:rsidR="001A61F8" w:rsidRPr="00B4484B">
        <w:rPr>
          <w:rFonts w:cs="Tahoma"/>
          <w:sz w:val="20"/>
          <w:szCs w:val="20"/>
        </w:rPr>
        <w:t>pogodbe</w:t>
      </w:r>
      <w:r w:rsidRPr="00B4484B">
        <w:rPr>
          <w:rFonts w:cs="Tahoma"/>
          <w:sz w:val="20"/>
          <w:szCs w:val="20"/>
        </w:rPr>
        <w:t xml:space="preserve"> so veljavne le, če jih</w:t>
      </w:r>
      <w:r w:rsidR="001A61F8" w:rsidRPr="00B4484B">
        <w:rPr>
          <w:rFonts w:cs="Tahoma"/>
          <w:sz w:val="20"/>
          <w:szCs w:val="20"/>
        </w:rPr>
        <w:t xml:space="preserve"> pogodbeni</w:t>
      </w:r>
      <w:r w:rsidRPr="00B4484B">
        <w:rPr>
          <w:rFonts w:cs="Tahoma"/>
          <w:sz w:val="20"/>
          <w:szCs w:val="20"/>
        </w:rPr>
        <w:t xml:space="preserve"> stranki skleneta v obliki pisnega aneksa k </w:t>
      </w:r>
      <w:r w:rsidR="001A61F8" w:rsidRPr="00B4484B">
        <w:rPr>
          <w:rFonts w:cs="Tahoma"/>
          <w:sz w:val="20"/>
          <w:szCs w:val="20"/>
        </w:rPr>
        <w:t>tej pogodbi</w:t>
      </w:r>
      <w:r w:rsidRPr="00B4484B">
        <w:rPr>
          <w:rFonts w:cs="Tahoma"/>
          <w:sz w:val="20"/>
          <w:szCs w:val="20"/>
        </w:rPr>
        <w:t xml:space="preserve">, ki ga podpišeta obe </w:t>
      </w:r>
      <w:r w:rsidR="001A61F8" w:rsidRPr="00B4484B">
        <w:rPr>
          <w:rFonts w:cs="Tahoma"/>
          <w:sz w:val="20"/>
          <w:szCs w:val="20"/>
        </w:rPr>
        <w:t xml:space="preserve">pogodbeni </w:t>
      </w:r>
      <w:r w:rsidRPr="00B4484B">
        <w:rPr>
          <w:rFonts w:cs="Tahoma"/>
          <w:sz w:val="20"/>
          <w:szCs w:val="20"/>
        </w:rPr>
        <w:t>stranki.</w:t>
      </w:r>
    </w:p>
    <w:p w14:paraId="1FADFB31" w14:textId="77777777" w:rsidR="00BF3649" w:rsidRPr="00B4484B" w:rsidRDefault="00BF3649" w:rsidP="002A2D45">
      <w:pPr>
        <w:keepNext/>
        <w:keepLines/>
        <w:tabs>
          <w:tab w:val="left" w:pos="567"/>
          <w:tab w:val="left" w:pos="1418"/>
          <w:tab w:val="left" w:pos="1702"/>
        </w:tabs>
        <w:jc w:val="both"/>
        <w:rPr>
          <w:rFonts w:cs="Tahoma"/>
          <w:sz w:val="20"/>
          <w:szCs w:val="20"/>
        </w:rPr>
      </w:pPr>
    </w:p>
    <w:p w14:paraId="708A39AD" w14:textId="77777777" w:rsidR="00BF3649" w:rsidRPr="00B4484B" w:rsidRDefault="00BF3649" w:rsidP="002A2D45">
      <w:pPr>
        <w:keepNext/>
        <w:keepLines/>
        <w:numPr>
          <w:ilvl w:val="1"/>
          <w:numId w:val="13"/>
        </w:numPr>
        <w:tabs>
          <w:tab w:val="clear" w:pos="4613"/>
          <w:tab w:val="num" w:pos="4897"/>
        </w:tabs>
        <w:ind w:left="426" w:hanging="426"/>
        <w:jc w:val="center"/>
        <w:rPr>
          <w:rFonts w:cs="Tahoma"/>
          <w:sz w:val="20"/>
          <w:szCs w:val="20"/>
        </w:rPr>
      </w:pPr>
      <w:r w:rsidRPr="00B4484B">
        <w:rPr>
          <w:rFonts w:cs="Tahoma"/>
          <w:sz w:val="20"/>
          <w:szCs w:val="20"/>
        </w:rPr>
        <w:t>člen</w:t>
      </w:r>
    </w:p>
    <w:p w14:paraId="01D38881" w14:textId="77777777" w:rsidR="00BF3649" w:rsidRPr="00B4484B" w:rsidRDefault="00BF3649" w:rsidP="002A2D45">
      <w:pPr>
        <w:keepNext/>
        <w:keepLines/>
        <w:tabs>
          <w:tab w:val="num" w:pos="0"/>
        </w:tabs>
        <w:jc w:val="both"/>
        <w:rPr>
          <w:rFonts w:cs="Tahoma"/>
          <w:snapToGrid w:val="0"/>
          <w:sz w:val="20"/>
          <w:szCs w:val="20"/>
        </w:rPr>
      </w:pPr>
    </w:p>
    <w:p w14:paraId="2B286AA5" w14:textId="7B3C9AA3" w:rsidR="00BF3649" w:rsidRPr="00B4484B" w:rsidRDefault="00DF02AC" w:rsidP="002A2D45">
      <w:pPr>
        <w:keepNext/>
        <w:keepLines/>
        <w:tabs>
          <w:tab w:val="num" w:pos="0"/>
        </w:tabs>
        <w:jc w:val="both"/>
        <w:rPr>
          <w:rFonts w:cs="Tahoma"/>
          <w:snapToGrid w:val="0"/>
          <w:sz w:val="20"/>
          <w:szCs w:val="20"/>
        </w:rPr>
      </w:pPr>
      <w:r w:rsidRPr="00B4484B">
        <w:rPr>
          <w:rFonts w:cs="Tahoma"/>
          <w:snapToGrid w:val="0"/>
          <w:sz w:val="20"/>
          <w:szCs w:val="20"/>
        </w:rPr>
        <w:t>Pogodbeni stranki</w:t>
      </w:r>
      <w:r w:rsidR="00BF3649" w:rsidRPr="00B4484B">
        <w:rPr>
          <w:rFonts w:cs="Tahoma"/>
          <w:snapToGrid w:val="0"/>
          <w:sz w:val="20"/>
          <w:szCs w:val="20"/>
        </w:rPr>
        <w:t xml:space="preserve"> se obvezujeta, da bosta vse medsebojne dogovore, informacije in dokumentacijo, ki je predmet </w:t>
      </w:r>
      <w:r w:rsidRPr="00B4484B">
        <w:rPr>
          <w:rFonts w:cs="Tahoma"/>
          <w:snapToGrid w:val="0"/>
          <w:sz w:val="20"/>
          <w:szCs w:val="20"/>
        </w:rPr>
        <w:t>te pogodbe</w:t>
      </w:r>
      <w:r w:rsidR="00BF3649" w:rsidRPr="00B4484B">
        <w:rPr>
          <w:rFonts w:cs="Tahoma"/>
          <w:snapToGrid w:val="0"/>
          <w:sz w:val="20"/>
          <w:szCs w:val="20"/>
        </w:rPr>
        <w:t xml:space="preserve"> oz. nj</w:t>
      </w:r>
      <w:r w:rsidRPr="00B4484B">
        <w:rPr>
          <w:rFonts w:cs="Tahoma"/>
          <w:snapToGrid w:val="0"/>
          <w:sz w:val="20"/>
          <w:szCs w:val="20"/>
        </w:rPr>
        <w:t>enega</w:t>
      </w:r>
      <w:r w:rsidR="00BF3649" w:rsidRPr="00B4484B">
        <w:rPr>
          <w:rFonts w:cs="Tahoma"/>
          <w:snapToGrid w:val="0"/>
          <w:sz w:val="20"/>
          <w:szCs w:val="20"/>
        </w:rPr>
        <w:t xml:space="preserve"> izvajanja, varovali kot poslovno skrivnost in jih ne bosta neupravičeno uporabljali v svojo korist oziroma komercialno izkoriščali ali posredovali tretjim osebam izven organizacij, ki niso vključene v izvajanje nalog predmeta </w:t>
      </w:r>
      <w:r w:rsidRPr="00B4484B">
        <w:rPr>
          <w:rFonts w:cs="Tahoma"/>
          <w:snapToGrid w:val="0"/>
          <w:sz w:val="20"/>
          <w:szCs w:val="20"/>
        </w:rPr>
        <w:t>te pogodbe</w:t>
      </w:r>
      <w:r w:rsidR="00BF3649" w:rsidRPr="00B4484B">
        <w:rPr>
          <w:rFonts w:cs="Tahoma"/>
          <w:snapToGrid w:val="0"/>
          <w:sz w:val="20"/>
          <w:szCs w:val="20"/>
        </w:rPr>
        <w:t>, razen informacij, ki po veljavnih predpisih štejejo za javne.</w:t>
      </w:r>
    </w:p>
    <w:p w14:paraId="3F499482" w14:textId="77777777" w:rsidR="00B07641" w:rsidRPr="00B4484B" w:rsidRDefault="00B07641" w:rsidP="002A2D45">
      <w:pPr>
        <w:keepNext/>
        <w:keepLines/>
        <w:tabs>
          <w:tab w:val="left" w:pos="567"/>
          <w:tab w:val="left" w:pos="1418"/>
          <w:tab w:val="left" w:pos="1702"/>
        </w:tabs>
        <w:jc w:val="both"/>
        <w:rPr>
          <w:rFonts w:cs="Tahoma"/>
          <w:sz w:val="20"/>
          <w:szCs w:val="20"/>
        </w:rPr>
      </w:pPr>
    </w:p>
    <w:p w14:paraId="3DEA8022" w14:textId="53DB6299" w:rsidR="00287EB3" w:rsidRPr="00B4484B" w:rsidRDefault="00287EB3" w:rsidP="002A2D45">
      <w:pPr>
        <w:keepNext/>
        <w:keepLines/>
        <w:tabs>
          <w:tab w:val="left" w:pos="567"/>
          <w:tab w:val="left" w:pos="1418"/>
          <w:tab w:val="left" w:pos="1702"/>
        </w:tabs>
        <w:jc w:val="both"/>
        <w:rPr>
          <w:rFonts w:cs="Tahoma"/>
          <w:sz w:val="20"/>
          <w:szCs w:val="20"/>
        </w:rPr>
      </w:pPr>
      <w:r w:rsidRPr="00B4484B">
        <w:rPr>
          <w:rFonts w:cs="Tahoma"/>
          <w:sz w:val="20"/>
          <w:szCs w:val="20"/>
        </w:rPr>
        <w:t xml:space="preserve">V primeru kršitve določb o varovanju poslovne skrivnosti, sta </w:t>
      </w:r>
      <w:r w:rsidR="00DF02AC" w:rsidRPr="00B4484B">
        <w:rPr>
          <w:rFonts w:cs="Tahoma"/>
          <w:sz w:val="20"/>
          <w:szCs w:val="20"/>
        </w:rPr>
        <w:t xml:space="preserve">pogodbeni </w:t>
      </w:r>
      <w:r w:rsidRPr="00B4484B">
        <w:rPr>
          <w:rFonts w:cs="Tahoma"/>
          <w:sz w:val="20"/>
          <w:szCs w:val="20"/>
        </w:rPr>
        <w:t>stranki odškodninsko odgovorni za vso posredno in neposredno povzročeno škodo.</w:t>
      </w:r>
    </w:p>
    <w:p w14:paraId="4890151C" w14:textId="77777777" w:rsidR="00BF3649" w:rsidRPr="00B4484B" w:rsidRDefault="00BF3649" w:rsidP="002A2D45">
      <w:pPr>
        <w:keepNext/>
        <w:keepLines/>
        <w:jc w:val="both"/>
        <w:rPr>
          <w:rFonts w:cs="Tahoma"/>
          <w:sz w:val="20"/>
          <w:szCs w:val="20"/>
        </w:rPr>
      </w:pPr>
    </w:p>
    <w:p w14:paraId="5A86A37E" w14:textId="77777777" w:rsidR="00BF3649" w:rsidRPr="00B4484B" w:rsidRDefault="00BF3649" w:rsidP="002A2D45">
      <w:pPr>
        <w:keepNext/>
        <w:keepLines/>
        <w:numPr>
          <w:ilvl w:val="1"/>
          <w:numId w:val="13"/>
        </w:numPr>
        <w:tabs>
          <w:tab w:val="clear" w:pos="4613"/>
          <w:tab w:val="num" w:pos="4897"/>
        </w:tabs>
        <w:ind w:left="426" w:hanging="426"/>
        <w:jc w:val="center"/>
        <w:rPr>
          <w:rFonts w:cs="Tahoma"/>
          <w:sz w:val="20"/>
          <w:szCs w:val="20"/>
        </w:rPr>
      </w:pPr>
      <w:r w:rsidRPr="00B4484B">
        <w:rPr>
          <w:rFonts w:cs="Tahoma"/>
          <w:sz w:val="20"/>
          <w:szCs w:val="20"/>
        </w:rPr>
        <w:t>člen</w:t>
      </w:r>
    </w:p>
    <w:p w14:paraId="45B72DAE" w14:textId="77777777" w:rsidR="000D7822" w:rsidRPr="00B4484B" w:rsidRDefault="000D7822" w:rsidP="002A2D45">
      <w:pPr>
        <w:keepNext/>
        <w:keepLines/>
        <w:jc w:val="both"/>
        <w:rPr>
          <w:rFonts w:cs="Tahoma"/>
          <w:sz w:val="20"/>
          <w:szCs w:val="20"/>
        </w:rPr>
      </w:pPr>
    </w:p>
    <w:p w14:paraId="6261B628" w14:textId="6E279266" w:rsidR="000D7822" w:rsidRPr="00B4484B" w:rsidRDefault="000D7822" w:rsidP="002A2D45">
      <w:pPr>
        <w:keepNext/>
        <w:keepLines/>
        <w:jc w:val="both"/>
        <w:rPr>
          <w:rFonts w:cs="Tahoma"/>
          <w:color w:val="000000"/>
          <w:sz w:val="20"/>
          <w:szCs w:val="20"/>
        </w:rPr>
      </w:pPr>
      <w:r w:rsidRPr="00B4484B">
        <w:rPr>
          <w:rFonts w:cs="Tahoma"/>
          <w:color w:val="000000"/>
          <w:sz w:val="20"/>
          <w:szCs w:val="20"/>
        </w:rPr>
        <w:t xml:space="preserve">Pogodba je sklenjena in začne veljati z dnem podpisa s strani obeh pogodbenih strank pod pogojem, da </w:t>
      </w:r>
      <w:r w:rsidR="00782D15" w:rsidRPr="00B4484B">
        <w:rPr>
          <w:rFonts w:cs="Tahoma"/>
          <w:color w:val="000000"/>
          <w:sz w:val="20"/>
          <w:szCs w:val="20"/>
        </w:rPr>
        <w:t>prodajalec kupcu</w:t>
      </w:r>
      <w:r w:rsidRPr="00B4484B">
        <w:rPr>
          <w:rFonts w:cs="Tahoma"/>
          <w:color w:val="000000"/>
          <w:sz w:val="20"/>
          <w:szCs w:val="20"/>
        </w:rPr>
        <w:t xml:space="preserve"> predloži finančno zavarovanje za zavarovanje dobre izvedbe pogodbenih obveznosti v roku, višini in z veljavnostjo iz </w:t>
      </w:r>
      <w:r w:rsidR="006C68FF" w:rsidRPr="00B4484B">
        <w:rPr>
          <w:rFonts w:cs="Tahoma"/>
          <w:color w:val="000000"/>
          <w:sz w:val="20"/>
          <w:szCs w:val="20"/>
        </w:rPr>
        <w:t>20</w:t>
      </w:r>
      <w:r w:rsidRPr="00B4484B">
        <w:rPr>
          <w:rFonts w:cs="Tahoma"/>
          <w:color w:val="000000"/>
          <w:sz w:val="20"/>
          <w:szCs w:val="20"/>
        </w:rPr>
        <w:t xml:space="preserve">. člena te pogodbe ter velja do izpolnitve vseh obveznosti po tej pogodbi. </w:t>
      </w:r>
    </w:p>
    <w:p w14:paraId="2FF19805" w14:textId="77777777" w:rsidR="000D7822" w:rsidRPr="00B4484B" w:rsidRDefault="000D7822" w:rsidP="002A2D45">
      <w:pPr>
        <w:keepNext/>
        <w:keepLines/>
        <w:jc w:val="both"/>
        <w:rPr>
          <w:rFonts w:cs="Tahoma"/>
          <w:sz w:val="20"/>
          <w:szCs w:val="20"/>
        </w:rPr>
      </w:pPr>
    </w:p>
    <w:p w14:paraId="469C131D" w14:textId="1740E72E" w:rsidR="00BF3649" w:rsidRPr="00B4484B" w:rsidRDefault="0060616D" w:rsidP="002A2D45">
      <w:pPr>
        <w:keepNext/>
        <w:keepLines/>
        <w:jc w:val="both"/>
        <w:rPr>
          <w:rFonts w:cs="Tahoma"/>
          <w:sz w:val="20"/>
          <w:szCs w:val="20"/>
        </w:rPr>
      </w:pPr>
      <w:r w:rsidRPr="00B4484B">
        <w:rPr>
          <w:rFonts w:cs="Tahoma"/>
          <w:sz w:val="20"/>
          <w:szCs w:val="20"/>
        </w:rPr>
        <w:t>Prilog</w:t>
      </w:r>
      <w:r w:rsidR="00287EB3" w:rsidRPr="00B4484B">
        <w:rPr>
          <w:rFonts w:cs="Tahoma"/>
          <w:sz w:val="20"/>
          <w:szCs w:val="20"/>
        </w:rPr>
        <w:t>e</w:t>
      </w:r>
      <w:r w:rsidRPr="00B4484B">
        <w:rPr>
          <w:rFonts w:cs="Tahoma"/>
          <w:sz w:val="20"/>
          <w:szCs w:val="20"/>
        </w:rPr>
        <w:t xml:space="preserve"> s</w:t>
      </w:r>
      <w:r w:rsidR="00287EB3" w:rsidRPr="00B4484B">
        <w:rPr>
          <w:rFonts w:cs="Tahoma"/>
          <w:sz w:val="20"/>
          <w:szCs w:val="20"/>
        </w:rPr>
        <w:t>o</w:t>
      </w:r>
      <w:r w:rsidR="00BF3649" w:rsidRPr="00B4484B">
        <w:rPr>
          <w:rFonts w:cs="Tahoma"/>
          <w:sz w:val="20"/>
          <w:szCs w:val="20"/>
        </w:rPr>
        <w:t xml:space="preserve"> neločljivi sestavni del </w:t>
      </w:r>
      <w:r w:rsidR="00DC0AC0" w:rsidRPr="00B4484B">
        <w:rPr>
          <w:rFonts w:cs="Tahoma"/>
          <w:sz w:val="20"/>
          <w:szCs w:val="20"/>
        </w:rPr>
        <w:t>te pogodbe</w:t>
      </w:r>
      <w:r w:rsidR="00BF3649" w:rsidRPr="00B4484B">
        <w:rPr>
          <w:rFonts w:cs="Tahoma"/>
          <w:sz w:val="20"/>
          <w:szCs w:val="20"/>
        </w:rPr>
        <w:t>.</w:t>
      </w:r>
    </w:p>
    <w:p w14:paraId="77FAABC6" w14:textId="77777777" w:rsidR="006E0DF7" w:rsidRPr="00B4484B" w:rsidRDefault="006E0DF7" w:rsidP="002A2D45">
      <w:pPr>
        <w:keepNext/>
        <w:keepLines/>
        <w:jc w:val="both"/>
        <w:rPr>
          <w:rFonts w:cs="Tahoma"/>
          <w:sz w:val="20"/>
          <w:szCs w:val="20"/>
        </w:rPr>
      </w:pPr>
    </w:p>
    <w:p w14:paraId="2D6E6A12" w14:textId="34526054" w:rsidR="00BF3649" w:rsidRPr="00B4484B" w:rsidRDefault="00DC0AC0" w:rsidP="002A2D45">
      <w:pPr>
        <w:keepNext/>
        <w:keepLines/>
        <w:tabs>
          <w:tab w:val="left" w:pos="4820"/>
        </w:tabs>
        <w:ind w:right="-2"/>
        <w:jc w:val="both"/>
        <w:rPr>
          <w:rFonts w:cs="Tahoma"/>
          <w:sz w:val="20"/>
          <w:szCs w:val="20"/>
        </w:rPr>
      </w:pPr>
      <w:r w:rsidRPr="00B4484B">
        <w:rPr>
          <w:rFonts w:cs="Tahoma"/>
          <w:sz w:val="20"/>
          <w:szCs w:val="20"/>
        </w:rPr>
        <w:t>Pogodba</w:t>
      </w:r>
      <w:r w:rsidR="00BF3649" w:rsidRPr="00B4484B">
        <w:rPr>
          <w:rFonts w:cs="Tahoma"/>
          <w:sz w:val="20"/>
          <w:szCs w:val="20"/>
        </w:rPr>
        <w:t xml:space="preserve"> je sestavljen</w:t>
      </w:r>
      <w:r w:rsidRPr="00B4484B">
        <w:rPr>
          <w:rFonts w:cs="Tahoma"/>
          <w:sz w:val="20"/>
          <w:szCs w:val="20"/>
        </w:rPr>
        <w:t>a</w:t>
      </w:r>
      <w:r w:rsidR="00BF3649" w:rsidRPr="00B4484B">
        <w:rPr>
          <w:rFonts w:cs="Tahoma"/>
          <w:sz w:val="20"/>
          <w:szCs w:val="20"/>
        </w:rPr>
        <w:t xml:space="preserve"> in podpisan</w:t>
      </w:r>
      <w:r w:rsidRPr="00B4484B">
        <w:rPr>
          <w:rFonts w:cs="Tahoma"/>
          <w:sz w:val="20"/>
          <w:szCs w:val="20"/>
        </w:rPr>
        <w:t>a</w:t>
      </w:r>
      <w:r w:rsidR="00BF3649" w:rsidRPr="00B4484B">
        <w:rPr>
          <w:rFonts w:cs="Tahoma"/>
          <w:sz w:val="20"/>
          <w:szCs w:val="20"/>
        </w:rPr>
        <w:t xml:space="preserve"> v </w:t>
      </w:r>
      <w:r w:rsidR="00287EB3" w:rsidRPr="00B4484B">
        <w:rPr>
          <w:rFonts w:cs="Tahoma"/>
          <w:sz w:val="20"/>
          <w:szCs w:val="20"/>
        </w:rPr>
        <w:t>3</w:t>
      </w:r>
      <w:r w:rsidR="00BF3649" w:rsidRPr="00B4484B">
        <w:rPr>
          <w:rFonts w:cs="Tahoma"/>
          <w:sz w:val="20"/>
          <w:szCs w:val="20"/>
        </w:rPr>
        <w:t xml:space="preserve"> (</w:t>
      </w:r>
      <w:r w:rsidR="00287EB3" w:rsidRPr="00B4484B">
        <w:rPr>
          <w:rFonts w:cs="Tahoma"/>
          <w:sz w:val="20"/>
          <w:szCs w:val="20"/>
        </w:rPr>
        <w:t>treh</w:t>
      </w:r>
      <w:r w:rsidR="00BF3649" w:rsidRPr="00B4484B">
        <w:rPr>
          <w:rFonts w:cs="Tahoma"/>
          <w:sz w:val="20"/>
          <w:szCs w:val="20"/>
        </w:rPr>
        <w:t xml:space="preserve">) enakih izvodih, od katerih prejme </w:t>
      </w:r>
      <w:r w:rsidR="00782D15" w:rsidRPr="00B4484B">
        <w:rPr>
          <w:rFonts w:cs="Tahoma"/>
          <w:sz w:val="20"/>
          <w:szCs w:val="20"/>
        </w:rPr>
        <w:t>kupec</w:t>
      </w:r>
      <w:r w:rsidR="00BF3649" w:rsidRPr="00B4484B">
        <w:rPr>
          <w:rFonts w:cs="Tahoma"/>
          <w:sz w:val="20"/>
          <w:szCs w:val="20"/>
        </w:rPr>
        <w:t xml:space="preserve"> </w:t>
      </w:r>
      <w:r w:rsidR="00287EB3" w:rsidRPr="00B4484B">
        <w:rPr>
          <w:rFonts w:cs="Tahoma"/>
          <w:sz w:val="20"/>
          <w:szCs w:val="20"/>
        </w:rPr>
        <w:t>2</w:t>
      </w:r>
      <w:r w:rsidR="00BF3649" w:rsidRPr="00B4484B">
        <w:rPr>
          <w:rFonts w:cs="Tahoma"/>
          <w:sz w:val="20"/>
          <w:szCs w:val="20"/>
        </w:rPr>
        <w:t xml:space="preserve"> (</w:t>
      </w:r>
      <w:r w:rsidR="00287EB3" w:rsidRPr="00B4484B">
        <w:rPr>
          <w:rFonts w:cs="Tahoma"/>
          <w:sz w:val="20"/>
          <w:szCs w:val="20"/>
        </w:rPr>
        <w:t>dva</w:t>
      </w:r>
      <w:r w:rsidR="00BF3649" w:rsidRPr="00B4484B">
        <w:rPr>
          <w:rFonts w:cs="Tahoma"/>
          <w:sz w:val="20"/>
          <w:szCs w:val="20"/>
        </w:rPr>
        <w:t xml:space="preserve">) in </w:t>
      </w:r>
      <w:r w:rsidR="00782D15" w:rsidRPr="00B4484B">
        <w:rPr>
          <w:rFonts w:cs="Tahoma"/>
          <w:sz w:val="20"/>
          <w:szCs w:val="20"/>
        </w:rPr>
        <w:t>prodajalec</w:t>
      </w:r>
      <w:r w:rsidRPr="00B4484B">
        <w:rPr>
          <w:rFonts w:cs="Tahoma"/>
          <w:sz w:val="20"/>
          <w:szCs w:val="20"/>
        </w:rPr>
        <w:t xml:space="preserve"> </w:t>
      </w:r>
      <w:r w:rsidR="00287EB3" w:rsidRPr="00B4484B">
        <w:rPr>
          <w:rFonts w:cs="Tahoma"/>
          <w:sz w:val="20"/>
          <w:szCs w:val="20"/>
        </w:rPr>
        <w:t>1</w:t>
      </w:r>
      <w:r w:rsidR="00BF3649" w:rsidRPr="00B4484B">
        <w:rPr>
          <w:rFonts w:cs="Tahoma"/>
          <w:sz w:val="20"/>
          <w:szCs w:val="20"/>
        </w:rPr>
        <w:t xml:space="preserve"> (</w:t>
      </w:r>
      <w:r w:rsidR="00287EB3" w:rsidRPr="00B4484B">
        <w:rPr>
          <w:rFonts w:cs="Tahoma"/>
          <w:sz w:val="20"/>
          <w:szCs w:val="20"/>
        </w:rPr>
        <w:t>en</w:t>
      </w:r>
      <w:r w:rsidR="00BF3649" w:rsidRPr="00B4484B">
        <w:rPr>
          <w:rFonts w:cs="Tahoma"/>
          <w:sz w:val="20"/>
          <w:szCs w:val="20"/>
        </w:rPr>
        <w:t xml:space="preserve">) izvod. </w:t>
      </w:r>
    </w:p>
    <w:p w14:paraId="7FE804EF" w14:textId="77777777" w:rsidR="00BF3649" w:rsidRPr="00B4484B" w:rsidRDefault="00BF3649" w:rsidP="002A2D45">
      <w:pPr>
        <w:keepNext/>
        <w:keepLines/>
        <w:jc w:val="both"/>
        <w:rPr>
          <w:rFonts w:cs="Tahoma"/>
          <w:sz w:val="20"/>
          <w:szCs w:val="20"/>
        </w:rPr>
      </w:pPr>
    </w:p>
    <w:p w14:paraId="03124136" w14:textId="77777777" w:rsidR="00BF3649" w:rsidRPr="00B4484B" w:rsidRDefault="00BF3649" w:rsidP="002A2D45">
      <w:pPr>
        <w:keepNext/>
        <w:keepLines/>
        <w:tabs>
          <w:tab w:val="left" w:pos="4820"/>
        </w:tabs>
        <w:rPr>
          <w:rFonts w:cs="Tahoma"/>
          <w:sz w:val="20"/>
          <w:szCs w:val="20"/>
        </w:rPr>
      </w:pPr>
    </w:p>
    <w:p w14:paraId="6E5C55CF" w14:textId="589FD509" w:rsidR="00BF3649" w:rsidRPr="00B4484B" w:rsidRDefault="00DC0AC0" w:rsidP="002A2D45">
      <w:pPr>
        <w:keepNext/>
        <w:keepLines/>
        <w:tabs>
          <w:tab w:val="left" w:pos="1134"/>
          <w:tab w:val="left" w:pos="4820"/>
        </w:tabs>
        <w:rPr>
          <w:rFonts w:cs="Tahoma"/>
          <w:sz w:val="20"/>
          <w:szCs w:val="20"/>
        </w:rPr>
      </w:pPr>
      <w:r w:rsidRPr="00B4484B">
        <w:rPr>
          <w:rFonts w:cs="Tahoma"/>
          <w:sz w:val="20"/>
          <w:szCs w:val="20"/>
        </w:rPr>
        <w:t>______________</w:t>
      </w:r>
      <w:r w:rsidR="00BF3649" w:rsidRPr="00B4484B">
        <w:rPr>
          <w:rFonts w:cs="Tahoma"/>
          <w:sz w:val="20"/>
          <w:szCs w:val="20"/>
        </w:rPr>
        <w:t>, dne ___________</w:t>
      </w:r>
      <w:r w:rsidR="00BF3649" w:rsidRPr="00B4484B">
        <w:rPr>
          <w:rFonts w:cs="Tahoma"/>
          <w:sz w:val="20"/>
          <w:szCs w:val="20"/>
        </w:rPr>
        <w:tab/>
      </w:r>
      <w:r w:rsidR="00BF3649" w:rsidRPr="00B4484B">
        <w:rPr>
          <w:rFonts w:cs="Tahoma"/>
          <w:sz w:val="20"/>
          <w:szCs w:val="20"/>
        </w:rPr>
        <w:tab/>
      </w:r>
      <w:r w:rsidR="00BF3649" w:rsidRPr="00B4484B">
        <w:rPr>
          <w:rFonts w:cs="Tahoma"/>
          <w:sz w:val="20"/>
          <w:szCs w:val="20"/>
        </w:rPr>
        <w:tab/>
      </w:r>
      <w:r w:rsidRPr="00B4484B">
        <w:rPr>
          <w:rFonts w:cs="Tahoma"/>
          <w:sz w:val="20"/>
          <w:szCs w:val="20"/>
        </w:rPr>
        <w:t>Ljubljana</w:t>
      </w:r>
      <w:r w:rsidR="00BF3649" w:rsidRPr="00B4484B">
        <w:rPr>
          <w:rFonts w:cs="Tahoma"/>
          <w:sz w:val="20"/>
          <w:szCs w:val="20"/>
        </w:rPr>
        <w:t>, dne __________</w:t>
      </w:r>
    </w:p>
    <w:p w14:paraId="6754D1F2" w14:textId="77777777" w:rsidR="00BF3649" w:rsidRPr="00B4484B" w:rsidRDefault="00BF3649" w:rsidP="002A2D45">
      <w:pPr>
        <w:keepNext/>
        <w:keepLines/>
        <w:tabs>
          <w:tab w:val="left" w:pos="4820"/>
        </w:tabs>
        <w:rPr>
          <w:rFonts w:cs="Tahoma"/>
          <w:sz w:val="20"/>
          <w:szCs w:val="20"/>
        </w:rPr>
      </w:pPr>
    </w:p>
    <w:p w14:paraId="3C072979" w14:textId="77777777" w:rsidR="00BF3649" w:rsidRPr="00B4484B" w:rsidRDefault="00BF3649" w:rsidP="002A2D45">
      <w:pPr>
        <w:keepNext/>
        <w:keepLines/>
        <w:tabs>
          <w:tab w:val="left" w:pos="709"/>
        </w:tabs>
        <w:rPr>
          <w:rFonts w:cs="Tahoma"/>
          <w:sz w:val="20"/>
          <w:szCs w:val="20"/>
        </w:rPr>
      </w:pPr>
      <w:r w:rsidRPr="00B4484B">
        <w:rPr>
          <w:rFonts w:cs="Tahoma"/>
          <w:sz w:val="20"/>
          <w:szCs w:val="20"/>
        </w:rPr>
        <w:tab/>
      </w:r>
    </w:p>
    <w:p w14:paraId="79CEEAC2" w14:textId="61CDEE9D" w:rsidR="00BF3649" w:rsidRPr="00B4484B" w:rsidRDefault="00782D15" w:rsidP="002A2D45">
      <w:pPr>
        <w:keepNext/>
        <w:keepLines/>
        <w:tabs>
          <w:tab w:val="left" w:pos="1134"/>
          <w:tab w:val="left" w:pos="4820"/>
        </w:tabs>
        <w:rPr>
          <w:rFonts w:cs="Tahoma"/>
          <w:b/>
          <w:sz w:val="20"/>
          <w:szCs w:val="20"/>
        </w:rPr>
      </w:pPr>
      <w:r w:rsidRPr="00B4484B">
        <w:rPr>
          <w:rFonts w:cs="Tahoma"/>
          <w:b/>
          <w:sz w:val="20"/>
          <w:szCs w:val="20"/>
        </w:rPr>
        <w:t>PRODAJALEC</w:t>
      </w:r>
      <w:r w:rsidR="00BF3649" w:rsidRPr="00B4484B">
        <w:rPr>
          <w:rFonts w:cs="Tahoma"/>
          <w:b/>
          <w:sz w:val="20"/>
          <w:szCs w:val="20"/>
        </w:rPr>
        <w:t>:</w:t>
      </w:r>
      <w:r w:rsidR="00BF3649" w:rsidRPr="00B4484B">
        <w:rPr>
          <w:rFonts w:cs="Tahoma"/>
          <w:b/>
          <w:sz w:val="20"/>
          <w:szCs w:val="20"/>
        </w:rPr>
        <w:tab/>
      </w:r>
      <w:r w:rsidR="00BF3649" w:rsidRPr="00B4484B">
        <w:rPr>
          <w:rFonts w:cs="Tahoma"/>
          <w:b/>
          <w:sz w:val="20"/>
          <w:szCs w:val="20"/>
        </w:rPr>
        <w:tab/>
      </w:r>
      <w:r w:rsidR="00BF3649" w:rsidRPr="00B4484B">
        <w:rPr>
          <w:rFonts w:cs="Tahoma"/>
          <w:b/>
          <w:sz w:val="20"/>
          <w:szCs w:val="20"/>
        </w:rPr>
        <w:tab/>
      </w:r>
      <w:r w:rsidRPr="00B4484B">
        <w:rPr>
          <w:rFonts w:cs="Tahoma"/>
          <w:b/>
          <w:sz w:val="20"/>
          <w:szCs w:val="20"/>
        </w:rPr>
        <w:t>KUPEC</w:t>
      </w:r>
      <w:r w:rsidR="00BF3649" w:rsidRPr="00B4484B">
        <w:rPr>
          <w:rFonts w:cs="Tahoma"/>
          <w:b/>
          <w:sz w:val="20"/>
          <w:szCs w:val="20"/>
        </w:rPr>
        <w:t>:</w:t>
      </w:r>
      <w:r w:rsidR="00BF3649" w:rsidRPr="00B4484B">
        <w:rPr>
          <w:rFonts w:cs="Tahoma"/>
          <w:b/>
          <w:sz w:val="20"/>
          <w:szCs w:val="20"/>
        </w:rPr>
        <w:tab/>
      </w:r>
    </w:p>
    <w:p w14:paraId="12111296" w14:textId="77777777" w:rsidR="00BF3649" w:rsidRPr="00B4484B" w:rsidRDefault="00BF3649" w:rsidP="002A2D45">
      <w:pPr>
        <w:keepNext/>
        <w:keepLines/>
        <w:jc w:val="both"/>
        <w:rPr>
          <w:rFonts w:eastAsia="Calibri" w:cs="Tahoma"/>
          <w:sz w:val="20"/>
          <w:szCs w:val="20"/>
        </w:rPr>
      </w:pPr>
    </w:p>
    <w:p w14:paraId="3402AC94" w14:textId="77777777" w:rsidR="00BF3649" w:rsidRPr="00B4484B" w:rsidRDefault="00BF3649" w:rsidP="002A2D45">
      <w:pPr>
        <w:keepNext/>
        <w:keepLines/>
        <w:tabs>
          <w:tab w:val="left" w:pos="4820"/>
        </w:tabs>
        <w:rPr>
          <w:rFonts w:cs="Tahoma"/>
          <w:bCs/>
          <w:sz w:val="20"/>
          <w:szCs w:val="20"/>
        </w:rPr>
      </w:pP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bCs/>
          <w:sz w:val="20"/>
          <w:szCs w:val="20"/>
        </w:rPr>
        <w:t xml:space="preserve">Javno podjetje </w:t>
      </w:r>
    </w:p>
    <w:p w14:paraId="65A38A6C" w14:textId="77777777" w:rsidR="00BF3649" w:rsidRPr="00B4484B" w:rsidRDefault="00BF3649" w:rsidP="002A2D45">
      <w:pPr>
        <w:keepNext/>
        <w:keepLines/>
        <w:tabs>
          <w:tab w:val="left" w:pos="4820"/>
        </w:tabs>
        <w:rPr>
          <w:rFonts w:cs="Tahoma"/>
          <w:sz w:val="20"/>
          <w:szCs w:val="20"/>
        </w:rPr>
      </w:pPr>
      <w:r w:rsidRPr="00B4484B">
        <w:rPr>
          <w:rFonts w:cs="Tahoma"/>
          <w:bCs/>
          <w:sz w:val="20"/>
          <w:szCs w:val="20"/>
        </w:rPr>
        <w:tab/>
      </w:r>
      <w:r w:rsidRPr="00B4484B">
        <w:rPr>
          <w:rFonts w:cs="Tahoma"/>
          <w:bCs/>
          <w:sz w:val="20"/>
          <w:szCs w:val="20"/>
        </w:rPr>
        <w:tab/>
      </w:r>
      <w:r w:rsidRPr="00B4484B">
        <w:rPr>
          <w:rFonts w:cs="Tahoma"/>
          <w:bCs/>
          <w:sz w:val="20"/>
          <w:szCs w:val="20"/>
        </w:rPr>
        <w:tab/>
        <w:t>Ljubljanska parkirišča in tržnice, d.o.o.</w:t>
      </w:r>
    </w:p>
    <w:p w14:paraId="4E023736" w14:textId="77777777" w:rsidR="00BF3649" w:rsidRPr="00B4484B" w:rsidRDefault="00BF3649" w:rsidP="002A2D45">
      <w:pPr>
        <w:keepNext/>
        <w:keepLines/>
        <w:tabs>
          <w:tab w:val="left" w:pos="4820"/>
        </w:tabs>
        <w:rPr>
          <w:rFonts w:cs="Tahoma"/>
          <w:sz w:val="20"/>
          <w:szCs w:val="20"/>
        </w:rPr>
      </w:pPr>
      <w:r w:rsidRPr="00B4484B">
        <w:rPr>
          <w:rFonts w:cs="Tahoma"/>
          <w:sz w:val="20"/>
          <w:szCs w:val="20"/>
        </w:rPr>
        <w:tab/>
      </w:r>
      <w:r w:rsidRPr="00B4484B">
        <w:rPr>
          <w:rFonts w:cs="Tahoma"/>
          <w:sz w:val="20"/>
          <w:szCs w:val="20"/>
        </w:rPr>
        <w:tab/>
      </w:r>
      <w:r w:rsidRPr="00B4484B">
        <w:rPr>
          <w:rFonts w:cs="Tahoma"/>
          <w:sz w:val="20"/>
          <w:szCs w:val="20"/>
        </w:rPr>
        <w:tab/>
        <w:t>Direktor:</w:t>
      </w:r>
      <w:r w:rsidRPr="00B4484B">
        <w:rPr>
          <w:rFonts w:cs="Tahoma"/>
          <w:sz w:val="20"/>
          <w:szCs w:val="20"/>
        </w:rPr>
        <w:tab/>
      </w:r>
      <w:r w:rsidRPr="00B4484B">
        <w:rPr>
          <w:rFonts w:cs="Tahoma"/>
          <w:sz w:val="20"/>
          <w:szCs w:val="20"/>
        </w:rPr>
        <w:tab/>
      </w:r>
      <w:r w:rsidRPr="00B4484B">
        <w:rPr>
          <w:rFonts w:cs="Tahoma"/>
          <w:sz w:val="20"/>
          <w:szCs w:val="20"/>
        </w:rPr>
        <w:tab/>
      </w:r>
    </w:p>
    <w:p w14:paraId="1CE9E54C" w14:textId="06307113" w:rsidR="00287EB3" w:rsidRPr="00B4484B" w:rsidRDefault="00BF3649" w:rsidP="002B1CCA">
      <w:pPr>
        <w:keepNext/>
        <w:keepLines/>
        <w:tabs>
          <w:tab w:val="left" w:pos="4820"/>
        </w:tabs>
        <w:rPr>
          <w:rFonts w:cs="Tahoma"/>
          <w:b/>
          <w:sz w:val="20"/>
          <w:szCs w:val="20"/>
        </w:rPr>
      </w:pP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b/>
          <w:sz w:val="20"/>
          <w:szCs w:val="20"/>
        </w:rPr>
        <w:t xml:space="preserve">mag. </w:t>
      </w:r>
      <w:r w:rsidR="0018762E" w:rsidRPr="00B4484B">
        <w:rPr>
          <w:rFonts w:cs="Tahoma"/>
          <w:b/>
          <w:sz w:val="20"/>
          <w:szCs w:val="20"/>
        </w:rPr>
        <w:t>Bojan Babič</w:t>
      </w:r>
    </w:p>
    <w:p w14:paraId="2C6713FD" w14:textId="77777777" w:rsidR="005B5680" w:rsidRPr="00B4484B" w:rsidRDefault="005B5680" w:rsidP="002A2D45">
      <w:pPr>
        <w:keepNext/>
        <w:keepLines/>
        <w:spacing w:after="120" w:line="276" w:lineRule="auto"/>
        <w:rPr>
          <w:rFonts w:cs="Tahoma"/>
          <w:sz w:val="20"/>
          <w:szCs w:val="20"/>
        </w:rPr>
      </w:pPr>
    </w:p>
    <w:p w14:paraId="5759D1EF" w14:textId="17297480" w:rsidR="00BF3649" w:rsidRPr="00B4484B" w:rsidRDefault="00BF3649" w:rsidP="002A2D45">
      <w:pPr>
        <w:keepNext/>
        <w:keepLines/>
        <w:spacing w:after="120" w:line="276" w:lineRule="auto"/>
        <w:rPr>
          <w:rFonts w:cs="Tahoma"/>
          <w:sz w:val="20"/>
          <w:szCs w:val="20"/>
        </w:rPr>
      </w:pPr>
      <w:r w:rsidRPr="00B4484B">
        <w:rPr>
          <w:rFonts w:cs="Tahoma"/>
          <w:sz w:val="20"/>
          <w:szCs w:val="20"/>
        </w:rPr>
        <w:t>Prilog</w:t>
      </w:r>
      <w:r w:rsidR="00782D15" w:rsidRPr="00B4484B">
        <w:rPr>
          <w:rFonts w:cs="Tahoma"/>
          <w:sz w:val="20"/>
          <w:szCs w:val="20"/>
        </w:rPr>
        <w:t>a</w:t>
      </w:r>
      <w:r w:rsidRPr="00B4484B">
        <w:rPr>
          <w:rFonts w:cs="Tahoma"/>
          <w:sz w:val="20"/>
          <w:szCs w:val="20"/>
        </w:rPr>
        <w:t>:</w:t>
      </w:r>
    </w:p>
    <w:p w14:paraId="2BD79558" w14:textId="6F98601F" w:rsidR="00BF3649" w:rsidRPr="00B4484B" w:rsidRDefault="0060616D" w:rsidP="002A2D45">
      <w:pPr>
        <w:keepNext/>
        <w:keepLines/>
        <w:numPr>
          <w:ilvl w:val="0"/>
          <w:numId w:val="14"/>
        </w:numPr>
        <w:jc w:val="both"/>
        <w:rPr>
          <w:rFonts w:cs="Tahoma"/>
          <w:sz w:val="20"/>
          <w:szCs w:val="20"/>
        </w:rPr>
      </w:pPr>
      <w:r w:rsidRPr="00B4484B">
        <w:rPr>
          <w:rFonts w:cs="Tahoma"/>
          <w:sz w:val="20"/>
          <w:szCs w:val="20"/>
        </w:rPr>
        <w:t xml:space="preserve">končna </w:t>
      </w:r>
      <w:r w:rsidR="00BF3649" w:rsidRPr="00B4484B">
        <w:rPr>
          <w:rFonts w:cs="Tahoma"/>
          <w:sz w:val="20"/>
          <w:szCs w:val="20"/>
        </w:rPr>
        <w:t xml:space="preserve">ponudba </w:t>
      </w:r>
      <w:r w:rsidR="00782D15" w:rsidRPr="00B4484B">
        <w:rPr>
          <w:rFonts w:cs="Tahoma"/>
          <w:sz w:val="20"/>
          <w:szCs w:val="20"/>
        </w:rPr>
        <w:t>prodajalca</w:t>
      </w:r>
      <w:r w:rsidR="00BF3649" w:rsidRPr="00B4484B">
        <w:rPr>
          <w:rFonts w:cs="Tahoma"/>
          <w:sz w:val="20"/>
          <w:szCs w:val="20"/>
        </w:rPr>
        <w:t xml:space="preserve"> št. ______ z dne_______</w:t>
      </w:r>
    </w:p>
    <w:p w14:paraId="70BED0A2" w14:textId="2AEC32FC" w:rsidR="0023285A" w:rsidRPr="00B4484B" w:rsidRDefault="0023285A" w:rsidP="00782D15">
      <w:pPr>
        <w:keepNext/>
        <w:keepLines/>
        <w:ind w:left="360"/>
        <w:jc w:val="both"/>
        <w:rPr>
          <w:rFonts w:cs="Tahoma"/>
          <w:sz w:val="20"/>
          <w:szCs w:val="20"/>
        </w:rPr>
      </w:pPr>
    </w:p>
    <w:p w14:paraId="7C1048A4" w14:textId="5C666E98" w:rsidR="001B533A" w:rsidRPr="00B4484B" w:rsidRDefault="001B533A">
      <w:pPr>
        <w:spacing w:after="200" w:line="276" w:lineRule="auto"/>
        <w:rPr>
          <w:rFonts w:cs="Tahoma"/>
          <w:sz w:val="20"/>
          <w:szCs w:val="20"/>
        </w:rPr>
      </w:pPr>
      <w:r w:rsidRPr="00B4484B">
        <w:rPr>
          <w:rFonts w:cs="Tahoma"/>
          <w:sz w:val="20"/>
          <w:szCs w:val="20"/>
        </w:rPr>
        <w:br w:type="page"/>
      </w:r>
    </w:p>
    <w:p w14:paraId="60AD9449" w14:textId="77777777" w:rsidR="0023285A" w:rsidRPr="00B4484B" w:rsidRDefault="0023285A" w:rsidP="002A2D45">
      <w:pPr>
        <w:keepNext/>
        <w:keepLines/>
        <w:jc w:val="both"/>
        <w:rPr>
          <w:rFonts w:cs="Tahoma"/>
          <w:sz w:val="20"/>
          <w:szCs w:val="20"/>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3E0F27" w:rsidRPr="00B4484B" w14:paraId="71791346" w14:textId="77777777" w:rsidTr="00F41D64">
        <w:tc>
          <w:tcPr>
            <w:tcW w:w="608" w:type="dxa"/>
            <w:tcBorders>
              <w:right w:val="nil"/>
            </w:tcBorders>
          </w:tcPr>
          <w:p w14:paraId="071ECEC3" w14:textId="77777777" w:rsidR="003E0F27" w:rsidRPr="00B4484B" w:rsidRDefault="003E0F27" w:rsidP="002A2D45">
            <w:pPr>
              <w:keepNext/>
              <w:keepLines/>
              <w:jc w:val="both"/>
              <w:rPr>
                <w:rFonts w:cs="Tahoma"/>
                <w:sz w:val="20"/>
                <w:szCs w:val="20"/>
              </w:rPr>
            </w:pP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295" w:type="dxa"/>
            <w:tcBorders>
              <w:left w:val="nil"/>
              <w:right w:val="single" w:sz="4" w:space="0" w:color="auto"/>
            </w:tcBorders>
            <w:vAlign w:val="bottom"/>
          </w:tcPr>
          <w:p w14:paraId="43EECFA7" w14:textId="0306A8F5" w:rsidR="003E0F27" w:rsidRPr="00B4484B" w:rsidRDefault="003E0F27" w:rsidP="002A2D45">
            <w:pPr>
              <w:keepNext/>
              <w:keepLines/>
              <w:rPr>
                <w:rFonts w:cs="Tahoma"/>
                <w:sz w:val="20"/>
                <w:szCs w:val="20"/>
              </w:rPr>
            </w:pPr>
            <w:r w:rsidRPr="00B4484B">
              <w:rPr>
                <w:rFonts w:cs="Tahoma"/>
                <w:bCs/>
                <w:noProof/>
                <w:sz w:val="22"/>
              </w:rPr>
              <w:t>VZOREC FINANČNEGA ZAVAROVANJA ZA ZAVAROVANJE  DOBRE IZVEDBE POGODBENIH OBVEZNOSTI</w:t>
            </w:r>
            <w:r w:rsidR="00DC0AC0" w:rsidRPr="00B4484B">
              <w:rPr>
                <w:rFonts w:cs="Tahoma"/>
                <w:bCs/>
                <w:noProof/>
                <w:sz w:val="22"/>
              </w:rPr>
              <w:t xml:space="preserve"> </w:t>
            </w:r>
            <w:r w:rsidRPr="00B4484B">
              <w:rPr>
                <w:rFonts w:cs="Tahoma"/>
                <w:sz w:val="22"/>
              </w:rPr>
              <w:t>– ni potrebno prilagati v ponudbi</w:t>
            </w:r>
          </w:p>
        </w:tc>
        <w:tc>
          <w:tcPr>
            <w:tcW w:w="851" w:type="dxa"/>
            <w:tcBorders>
              <w:top w:val="single" w:sz="4" w:space="0" w:color="auto"/>
              <w:left w:val="single" w:sz="4" w:space="0" w:color="auto"/>
              <w:bottom w:val="single" w:sz="4" w:space="0" w:color="auto"/>
              <w:right w:val="nil"/>
            </w:tcBorders>
          </w:tcPr>
          <w:p w14:paraId="3BA11814" w14:textId="77777777" w:rsidR="003E0F27" w:rsidRPr="00B4484B" w:rsidRDefault="003E0F27" w:rsidP="002A2D45">
            <w:pPr>
              <w:keepNext/>
              <w:keepLines/>
              <w:ind w:left="-74" w:right="-207"/>
              <w:jc w:val="both"/>
              <w:rPr>
                <w:rFonts w:cs="Tahoma"/>
                <w:b/>
                <w:iCs/>
                <w:sz w:val="20"/>
                <w:szCs w:val="20"/>
              </w:rPr>
            </w:pPr>
            <w:r w:rsidRPr="00B4484B">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2E258C03" w14:textId="1B0D5DBB" w:rsidR="003E0F27" w:rsidRPr="00B4484B" w:rsidRDefault="003E0F27" w:rsidP="002A2D45">
            <w:pPr>
              <w:keepNext/>
              <w:keepLines/>
              <w:ind w:right="-62"/>
              <w:jc w:val="both"/>
              <w:rPr>
                <w:rFonts w:cs="Tahoma"/>
                <w:b/>
                <w:iCs/>
                <w:sz w:val="20"/>
                <w:szCs w:val="20"/>
              </w:rPr>
            </w:pPr>
            <w:r w:rsidRPr="00B4484B">
              <w:rPr>
                <w:rFonts w:cs="Tahoma"/>
                <w:b/>
                <w:iCs/>
                <w:sz w:val="20"/>
                <w:szCs w:val="20"/>
              </w:rPr>
              <w:t xml:space="preserve"> </w:t>
            </w:r>
            <w:r w:rsidR="00447B78" w:rsidRPr="00B4484B">
              <w:rPr>
                <w:rFonts w:cs="Tahoma"/>
                <w:b/>
                <w:iCs/>
                <w:sz w:val="20"/>
                <w:szCs w:val="20"/>
              </w:rPr>
              <w:t>7</w:t>
            </w:r>
            <w:r w:rsidRPr="00B4484B">
              <w:rPr>
                <w:rFonts w:cs="Tahoma"/>
                <w:b/>
                <w:iCs/>
                <w:sz w:val="20"/>
                <w:szCs w:val="20"/>
              </w:rPr>
              <w:t>/</w:t>
            </w:r>
            <w:r w:rsidR="00DC0AC0" w:rsidRPr="00B4484B">
              <w:rPr>
                <w:rFonts w:cs="Tahoma"/>
                <w:b/>
                <w:iCs/>
                <w:sz w:val="20"/>
                <w:szCs w:val="20"/>
              </w:rPr>
              <w:t>1</w:t>
            </w:r>
            <w:r w:rsidRPr="00B4484B">
              <w:rPr>
                <w:rFonts w:cs="Tahoma"/>
                <w:b/>
                <w:iCs/>
                <w:sz w:val="20"/>
                <w:szCs w:val="20"/>
              </w:rPr>
              <w:t xml:space="preserve">  </w:t>
            </w:r>
          </w:p>
        </w:tc>
      </w:tr>
    </w:tbl>
    <w:p w14:paraId="5C570E8A" w14:textId="6A147DDB" w:rsidR="003E0F27" w:rsidRPr="00B4484B" w:rsidRDefault="003E0F27" w:rsidP="002A2D45">
      <w:pPr>
        <w:keepNext/>
        <w:keepLines/>
        <w:jc w:val="both"/>
        <w:rPr>
          <w:rFonts w:cs="Tahoma"/>
          <w:sz w:val="16"/>
          <w:szCs w:val="16"/>
        </w:rPr>
      </w:pPr>
    </w:p>
    <w:p w14:paraId="7FE21BAE" w14:textId="77777777" w:rsidR="005B5680" w:rsidRPr="00B4484B" w:rsidRDefault="005B5680" w:rsidP="005B56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b/>
          <w:sz w:val="20"/>
          <w:szCs w:val="20"/>
        </w:rPr>
      </w:pPr>
      <w:r w:rsidRPr="00B4484B">
        <w:rPr>
          <w:rFonts w:cs="Tahoma"/>
          <w:b/>
          <w:sz w:val="20"/>
          <w:szCs w:val="20"/>
        </w:rPr>
        <w:t xml:space="preserve">PRODAJALEC: </w:t>
      </w:r>
    </w:p>
    <w:p w14:paraId="204CEC15" w14:textId="77777777" w:rsidR="005B5680" w:rsidRPr="00B4484B" w:rsidRDefault="005B5680" w:rsidP="005B5680">
      <w:pPr>
        <w:keepNext/>
        <w:keepLines/>
        <w:spacing w:line="360" w:lineRule="auto"/>
      </w:pPr>
      <w:r w:rsidRPr="00B4484B">
        <w:rPr>
          <w:rFonts w:cs="Tahoma"/>
          <w:sz w:val="20"/>
          <w:szCs w:val="20"/>
        </w:rPr>
        <w:t>________________________</w:t>
      </w:r>
    </w:p>
    <w:p w14:paraId="42099D7F" w14:textId="77777777" w:rsidR="005B5680" w:rsidRPr="00B4484B" w:rsidRDefault="005B5680" w:rsidP="005B5680">
      <w:pPr>
        <w:keepNext/>
        <w:keepLines/>
        <w:spacing w:line="360" w:lineRule="auto"/>
      </w:pPr>
      <w:r w:rsidRPr="00B4484B">
        <w:rPr>
          <w:rFonts w:cs="Tahoma"/>
          <w:sz w:val="20"/>
          <w:szCs w:val="20"/>
        </w:rPr>
        <w:t>________________________</w:t>
      </w:r>
    </w:p>
    <w:p w14:paraId="05EBF000" w14:textId="77777777" w:rsidR="005B5680" w:rsidRPr="00B4484B" w:rsidRDefault="005B5680" w:rsidP="005B5680">
      <w:pPr>
        <w:keepNext/>
        <w:keepLines/>
        <w:rPr>
          <w:rFonts w:cs="Tahoma"/>
          <w:b/>
          <w:sz w:val="20"/>
          <w:szCs w:val="20"/>
          <w:lang w:eastAsia="x-none"/>
        </w:rPr>
      </w:pPr>
      <w:r w:rsidRPr="00B4484B">
        <w:rPr>
          <w:rFonts w:cs="Tahoma"/>
          <w:b/>
          <w:sz w:val="20"/>
          <w:szCs w:val="20"/>
          <w:lang w:eastAsia="x-none"/>
        </w:rPr>
        <w:t xml:space="preserve">____________________ </w:t>
      </w:r>
    </w:p>
    <w:p w14:paraId="2F2D1FA3" w14:textId="71238B53" w:rsidR="005B5680" w:rsidRPr="00B4484B" w:rsidRDefault="005B5680" w:rsidP="002A2D45">
      <w:pPr>
        <w:keepNext/>
        <w:keepLines/>
        <w:jc w:val="both"/>
        <w:rPr>
          <w:rFonts w:cs="Tahoma"/>
          <w:sz w:val="16"/>
          <w:szCs w:val="16"/>
        </w:rPr>
      </w:pPr>
    </w:p>
    <w:p w14:paraId="08BC26BF" w14:textId="77777777" w:rsidR="00447B78" w:rsidRPr="00B4484B" w:rsidRDefault="00447B78" w:rsidP="002A2D45">
      <w:pPr>
        <w:keepNext/>
        <w:keepLines/>
        <w:jc w:val="both"/>
        <w:rPr>
          <w:rFonts w:cs="Tahoma"/>
          <w:sz w:val="16"/>
          <w:szCs w:val="16"/>
        </w:rPr>
      </w:pPr>
    </w:p>
    <w:p w14:paraId="111D532C" w14:textId="77777777" w:rsidR="00447B78" w:rsidRPr="00447B78" w:rsidRDefault="00447B78" w:rsidP="00447B78">
      <w:pPr>
        <w:keepNext/>
        <w:keepLines/>
        <w:jc w:val="center"/>
        <w:outlineLvl w:val="0"/>
        <w:rPr>
          <w:rFonts w:cs="Tahoma"/>
          <w:b/>
          <w:sz w:val="20"/>
          <w:szCs w:val="20"/>
        </w:rPr>
      </w:pPr>
      <w:r w:rsidRPr="00447B78">
        <w:rPr>
          <w:rFonts w:cs="Tahoma"/>
          <w:b/>
          <w:sz w:val="20"/>
          <w:szCs w:val="20"/>
        </w:rPr>
        <w:t>MENIČNA IZJAVA</w:t>
      </w:r>
    </w:p>
    <w:p w14:paraId="2D0C6FFD" w14:textId="77777777" w:rsidR="00447B78" w:rsidRPr="00447B78" w:rsidRDefault="00447B78" w:rsidP="00447B78">
      <w:pPr>
        <w:keepNext/>
        <w:keepLines/>
        <w:jc w:val="center"/>
        <w:outlineLvl w:val="0"/>
        <w:rPr>
          <w:rFonts w:cs="Tahoma"/>
          <w:b/>
          <w:i/>
          <w:sz w:val="20"/>
          <w:szCs w:val="20"/>
        </w:rPr>
      </w:pPr>
      <w:r w:rsidRPr="00447B78">
        <w:rPr>
          <w:rFonts w:cs="Tahoma"/>
          <w:b/>
          <w:i/>
          <w:sz w:val="20"/>
          <w:szCs w:val="20"/>
        </w:rPr>
        <w:t xml:space="preserve">za zavarovanje dobre izvedbe pogodbenih obveznosti </w:t>
      </w:r>
    </w:p>
    <w:p w14:paraId="51310ECE" w14:textId="77777777" w:rsidR="00447B78" w:rsidRPr="00447B78" w:rsidRDefault="00447B78" w:rsidP="00447B78">
      <w:pPr>
        <w:keepNext/>
        <w:keepLines/>
        <w:jc w:val="both"/>
        <w:outlineLvl w:val="0"/>
        <w:rPr>
          <w:rFonts w:cs="Tahoma"/>
          <w:b/>
          <w:sz w:val="20"/>
          <w:szCs w:val="20"/>
        </w:rPr>
      </w:pPr>
    </w:p>
    <w:p w14:paraId="6211E321" w14:textId="71B56F2F" w:rsidR="00447B78" w:rsidRPr="00447B78" w:rsidRDefault="00447B78" w:rsidP="00447B78">
      <w:pPr>
        <w:keepNext/>
        <w:keepLines/>
        <w:jc w:val="both"/>
        <w:outlineLvl w:val="0"/>
        <w:rPr>
          <w:rFonts w:eastAsia="Calibri" w:cs="Tahoma"/>
          <w:sz w:val="20"/>
          <w:szCs w:val="20"/>
          <w:lang w:eastAsia="en-US"/>
        </w:rPr>
      </w:pPr>
      <w:r w:rsidRPr="00447B78">
        <w:rPr>
          <w:rFonts w:eastAsia="Calibri" w:cs="Tahoma"/>
          <w:sz w:val="20"/>
          <w:szCs w:val="20"/>
          <w:lang w:eastAsia="en-US"/>
        </w:rPr>
        <w:t>V skladu s pogodbo za javno naročilo št.</w:t>
      </w:r>
      <w:r w:rsidRPr="00B4484B">
        <w:rPr>
          <w:rFonts w:eastAsia="Calibri" w:cs="Tahoma"/>
          <w:sz w:val="20"/>
          <w:szCs w:val="20"/>
          <w:lang w:eastAsia="en-US"/>
        </w:rPr>
        <w:t xml:space="preserve"> </w:t>
      </w:r>
      <w:r w:rsidR="00BE4E95" w:rsidRPr="00B4484B">
        <w:rPr>
          <w:rFonts w:eastAsia="Calibri" w:cs="Tahoma"/>
          <w:sz w:val="20"/>
          <w:szCs w:val="20"/>
          <w:lang w:eastAsia="en-US"/>
        </w:rPr>
        <w:t>_________ Nakup treh čistilnih strojev</w:t>
      </w:r>
      <w:r w:rsidRPr="00447B78">
        <w:rPr>
          <w:rFonts w:eastAsia="Calibri" w:cs="Tahoma"/>
          <w:sz w:val="20"/>
          <w:szCs w:val="20"/>
          <w:lang w:eastAsia="en-US"/>
        </w:rPr>
        <w:t>,</w:t>
      </w:r>
      <w:r w:rsidRPr="00B4484B">
        <w:rPr>
          <w:rFonts w:eastAsia="Calibri" w:cs="Tahoma"/>
          <w:sz w:val="20"/>
          <w:szCs w:val="20"/>
          <w:lang w:eastAsia="en-US"/>
        </w:rPr>
        <w:t xml:space="preserve"> za sklop št. _: ______________________________</w:t>
      </w:r>
      <w:r w:rsidRPr="00447B78">
        <w:rPr>
          <w:rFonts w:eastAsia="Calibri" w:cs="Tahoma"/>
          <w:sz w:val="20"/>
          <w:szCs w:val="20"/>
          <w:lang w:eastAsia="en-US"/>
        </w:rPr>
        <w:t xml:space="preserve"> sklenjeno dne ___________,  med kupcem: ____________________________ (upravičenec) in </w:t>
      </w:r>
      <w:r w:rsidRPr="00447B78">
        <w:rPr>
          <w:rFonts w:cs="Tahoma"/>
          <w:sz w:val="20"/>
          <w:szCs w:val="20"/>
        </w:rPr>
        <w:t>prodajalcem: ___________________________</w:t>
      </w:r>
      <w:r w:rsidRPr="00447B78">
        <w:rPr>
          <w:rFonts w:eastAsia="Calibri" w:cs="Tahoma"/>
          <w:sz w:val="20"/>
          <w:szCs w:val="20"/>
          <w:lang w:eastAsia="en-US"/>
        </w:rPr>
        <w:t>, je prodajalec dolžan dobaviti ____________________</w:t>
      </w:r>
      <w:r w:rsidRPr="00447B78">
        <w:rPr>
          <w:rFonts w:cs="Tahoma"/>
          <w:bCs/>
          <w:sz w:val="20"/>
          <w:szCs w:val="20"/>
        </w:rPr>
        <w:t xml:space="preserve"> v </w:t>
      </w:r>
      <w:r w:rsidRPr="00447B78">
        <w:rPr>
          <w:rFonts w:eastAsia="Calibri" w:cs="Tahoma"/>
          <w:sz w:val="20"/>
          <w:szCs w:val="20"/>
          <w:lang w:eastAsia="en-US"/>
        </w:rPr>
        <w:t xml:space="preserve">vrednosti ______________ EUR brez DDV. </w:t>
      </w:r>
    </w:p>
    <w:p w14:paraId="63435136" w14:textId="77777777" w:rsidR="00447B78" w:rsidRPr="00447B78" w:rsidRDefault="00447B78" w:rsidP="00447B78">
      <w:pPr>
        <w:keepNext/>
        <w:keepLines/>
        <w:jc w:val="both"/>
        <w:outlineLvl w:val="0"/>
        <w:rPr>
          <w:rFonts w:eastAsia="Calibri" w:cs="Tahoma"/>
          <w:sz w:val="20"/>
          <w:szCs w:val="20"/>
          <w:lang w:eastAsia="en-US"/>
        </w:rPr>
      </w:pPr>
    </w:p>
    <w:p w14:paraId="288F77DC" w14:textId="77777777" w:rsidR="00447B78" w:rsidRPr="00447B78" w:rsidRDefault="00447B78" w:rsidP="00447B78">
      <w:pPr>
        <w:keepNext/>
        <w:keepLines/>
        <w:jc w:val="both"/>
        <w:outlineLvl w:val="0"/>
        <w:rPr>
          <w:rFonts w:cs="Tahoma"/>
          <w:sz w:val="20"/>
          <w:szCs w:val="20"/>
        </w:rPr>
      </w:pPr>
      <w:r w:rsidRPr="00447B78">
        <w:rPr>
          <w:rFonts w:cs="Tahoma"/>
          <w:sz w:val="20"/>
          <w:szCs w:val="20"/>
        </w:rPr>
        <w:t>Kot garancijo za dobro izvedbo pogodbenih obveznosti, mi kot prodajalec izdajamo eno bianko menico s pooblastilom za njeno izpolnitev in unovčenje, na kateri so podpisane pooblaščene osebe za zastopanje:</w:t>
      </w:r>
    </w:p>
    <w:p w14:paraId="22F5F456" w14:textId="77777777" w:rsidR="00447B78" w:rsidRPr="00447B78" w:rsidRDefault="00447B78" w:rsidP="00447B78">
      <w:pPr>
        <w:keepNext/>
        <w:keepLines/>
        <w:jc w:val="both"/>
        <w:outlineLvl w:val="0"/>
        <w:rPr>
          <w:rFonts w:cs="Tahoma"/>
          <w:sz w:val="20"/>
          <w:szCs w:val="20"/>
        </w:rPr>
      </w:pPr>
    </w:p>
    <w:p w14:paraId="50AB50AC" w14:textId="77777777" w:rsidR="00447B78" w:rsidRPr="00447B78" w:rsidRDefault="00447B78" w:rsidP="00447B78">
      <w:pPr>
        <w:keepNext/>
        <w:keepLines/>
        <w:jc w:val="both"/>
        <w:outlineLvl w:val="0"/>
        <w:rPr>
          <w:rFonts w:cs="Tahoma"/>
          <w:sz w:val="20"/>
          <w:szCs w:val="20"/>
        </w:rPr>
      </w:pPr>
      <w:r w:rsidRPr="00447B78">
        <w:rPr>
          <w:rFonts w:cs="Tahoma"/>
          <w:sz w:val="20"/>
          <w:szCs w:val="20"/>
        </w:rPr>
        <w:t>_____________________________________________________________________________</w:t>
      </w:r>
    </w:p>
    <w:p w14:paraId="5742B09F" w14:textId="77777777" w:rsidR="00447B78" w:rsidRPr="00447B78" w:rsidRDefault="00447B78" w:rsidP="00447B78">
      <w:pPr>
        <w:keepNext/>
        <w:keepLines/>
        <w:jc w:val="both"/>
        <w:outlineLvl w:val="0"/>
        <w:rPr>
          <w:rFonts w:cs="Tahoma"/>
          <w:sz w:val="20"/>
          <w:szCs w:val="20"/>
        </w:rPr>
      </w:pPr>
      <w:r w:rsidRPr="00447B78">
        <w:rPr>
          <w:rFonts w:cs="Tahoma"/>
          <w:sz w:val="20"/>
          <w:szCs w:val="20"/>
        </w:rPr>
        <w:t xml:space="preserve">(Ime in priimek)                        (Funkcija zastopnika)                     </w:t>
      </w:r>
      <w:r w:rsidRPr="00447B78">
        <w:rPr>
          <w:rFonts w:cs="Tahoma"/>
          <w:sz w:val="20"/>
          <w:szCs w:val="20"/>
        </w:rPr>
        <w:tab/>
      </w:r>
      <w:r w:rsidRPr="00447B78">
        <w:rPr>
          <w:rFonts w:cs="Tahoma"/>
          <w:sz w:val="20"/>
          <w:szCs w:val="20"/>
        </w:rPr>
        <w:tab/>
        <w:t>(Podpis)</w:t>
      </w:r>
    </w:p>
    <w:p w14:paraId="347EB14F" w14:textId="77777777" w:rsidR="00447B78" w:rsidRPr="00447B78" w:rsidRDefault="00447B78" w:rsidP="00447B78">
      <w:pPr>
        <w:keepNext/>
        <w:keepLines/>
        <w:jc w:val="both"/>
        <w:outlineLvl w:val="0"/>
        <w:rPr>
          <w:rFonts w:cs="Tahoma"/>
          <w:sz w:val="20"/>
          <w:szCs w:val="20"/>
        </w:rPr>
      </w:pPr>
    </w:p>
    <w:p w14:paraId="7B64EC9A" w14:textId="77777777" w:rsidR="00447B78" w:rsidRPr="00447B78" w:rsidRDefault="00447B78" w:rsidP="00447B78">
      <w:pPr>
        <w:keepNext/>
        <w:keepLines/>
        <w:spacing w:after="120"/>
        <w:jc w:val="both"/>
        <w:outlineLvl w:val="0"/>
        <w:rPr>
          <w:rFonts w:cs="Tahoma"/>
          <w:sz w:val="20"/>
          <w:szCs w:val="20"/>
        </w:rPr>
      </w:pPr>
      <w:r w:rsidRPr="00447B78">
        <w:rPr>
          <w:rFonts w:cs="Tahoma"/>
          <w:sz w:val="20"/>
          <w:szCs w:val="20"/>
        </w:rPr>
        <w:t xml:space="preserve">Pooblaščamo </w:t>
      </w:r>
      <w:r w:rsidRPr="00447B78">
        <w:rPr>
          <w:rFonts w:eastAsia="Calibri" w:cs="Tahoma"/>
          <w:sz w:val="20"/>
          <w:szCs w:val="20"/>
          <w:lang w:eastAsia="en-US"/>
        </w:rPr>
        <w:t>____________________________ (upravičenec)</w:t>
      </w:r>
      <w:r w:rsidRPr="00447B78">
        <w:rPr>
          <w:rFonts w:cs="Tahoma"/>
          <w:sz w:val="20"/>
          <w:szCs w:val="20"/>
        </w:rPr>
        <w:t>, v primeru, če mi kot prodajalec ne bomo izpolnili pogodbene obveznosti v dogovorjeni kvaliteti, količini in rokih, opredeljenih v zgoraj citirani pogodbi, da:</w:t>
      </w:r>
    </w:p>
    <w:p w14:paraId="69D5C608" w14:textId="77777777" w:rsidR="00447B78" w:rsidRPr="00447B78" w:rsidRDefault="00447B78" w:rsidP="00447B78">
      <w:pPr>
        <w:keepNext/>
        <w:keepLines/>
        <w:numPr>
          <w:ilvl w:val="0"/>
          <w:numId w:val="10"/>
        </w:numPr>
        <w:tabs>
          <w:tab w:val="num" w:pos="435"/>
        </w:tabs>
        <w:ind w:left="431" w:hanging="357"/>
        <w:jc w:val="both"/>
        <w:outlineLvl w:val="0"/>
        <w:rPr>
          <w:rFonts w:cs="Tahoma"/>
          <w:sz w:val="20"/>
          <w:szCs w:val="20"/>
        </w:rPr>
      </w:pPr>
      <w:r w:rsidRPr="00447B78">
        <w:rPr>
          <w:rFonts w:cs="Tahoma"/>
          <w:sz w:val="20"/>
          <w:szCs w:val="20"/>
        </w:rPr>
        <w:t>izpolni bianko menico v višini do __________ EUR,</w:t>
      </w:r>
    </w:p>
    <w:p w14:paraId="491B04EF" w14:textId="77777777" w:rsidR="00447B78" w:rsidRPr="00447B78" w:rsidRDefault="00447B78" w:rsidP="00447B78">
      <w:pPr>
        <w:keepNext/>
        <w:keepLines/>
        <w:numPr>
          <w:ilvl w:val="0"/>
          <w:numId w:val="10"/>
        </w:numPr>
        <w:tabs>
          <w:tab w:val="num" w:pos="435"/>
        </w:tabs>
        <w:ind w:left="431" w:hanging="357"/>
        <w:jc w:val="both"/>
        <w:outlineLvl w:val="0"/>
        <w:rPr>
          <w:rFonts w:cs="Tahoma"/>
          <w:sz w:val="20"/>
          <w:szCs w:val="20"/>
        </w:rPr>
      </w:pPr>
      <w:r w:rsidRPr="00447B78">
        <w:rPr>
          <w:rFonts w:cs="Tahoma"/>
          <w:sz w:val="20"/>
          <w:szCs w:val="20"/>
        </w:rPr>
        <w:t>izpolni vse druge sestavne dele menic, ki niso izpolnjeni,</w:t>
      </w:r>
    </w:p>
    <w:p w14:paraId="2C993179" w14:textId="77777777" w:rsidR="00447B78" w:rsidRPr="00447B78" w:rsidRDefault="00447B78" w:rsidP="00447B78">
      <w:pPr>
        <w:keepNext/>
        <w:keepLines/>
        <w:numPr>
          <w:ilvl w:val="0"/>
          <w:numId w:val="10"/>
        </w:numPr>
        <w:tabs>
          <w:tab w:val="num" w:pos="435"/>
        </w:tabs>
        <w:spacing w:after="200" w:line="276" w:lineRule="auto"/>
        <w:jc w:val="both"/>
        <w:outlineLvl w:val="0"/>
        <w:rPr>
          <w:rFonts w:cs="Tahoma"/>
          <w:sz w:val="20"/>
          <w:szCs w:val="20"/>
        </w:rPr>
      </w:pPr>
      <w:r w:rsidRPr="00447B78">
        <w:rPr>
          <w:rFonts w:cs="Tahoma"/>
          <w:sz w:val="20"/>
          <w:szCs w:val="20"/>
        </w:rPr>
        <w:t>po potrebi zapiše na menici tudi katerokoli menično klavzulo, ki sicer ni bistvena menična sestavina.</w:t>
      </w:r>
    </w:p>
    <w:p w14:paraId="0C0BB0F9" w14:textId="77777777" w:rsidR="00447B78" w:rsidRPr="00447B78" w:rsidRDefault="00447B78" w:rsidP="00447B78">
      <w:pPr>
        <w:keepNext/>
        <w:keepLines/>
        <w:jc w:val="both"/>
        <w:outlineLvl w:val="0"/>
        <w:rPr>
          <w:rFonts w:cs="Tahoma"/>
          <w:sz w:val="20"/>
          <w:szCs w:val="20"/>
        </w:rPr>
      </w:pPr>
      <w:r w:rsidRPr="00447B78">
        <w:rPr>
          <w:rFonts w:cs="Tahoma"/>
          <w:sz w:val="20"/>
          <w:szCs w:val="20"/>
        </w:rPr>
        <w:t xml:space="preserve">V primeru spremembe upnika predmetnih terjatev, veljajo določbe tega pooblastila tudi v korist novih upnikov. Pooblaščamo </w:t>
      </w:r>
      <w:r w:rsidRPr="00447B78">
        <w:rPr>
          <w:rFonts w:eastAsia="Calibri" w:cs="Tahoma"/>
          <w:sz w:val="20"/>
          <w:szCs w:val="20"/>
          <w:lang w:eastAsia="en-US"/>
        </w:rPr>
        <w:t>____________________________ (upravičenec)</w:t>
      </w:r>
      <w:r w:rsidRPr="00447B78">
        <w:rPr>
          <w:rFonts w:cs="Tahoma"/>
          <w:sz w:val="20"/>
          <w:szCs w:val="20"/>
        </w:rPr>
        <w:t xml:space="preserve">, da menico po potrebi domicilira pri katerikoli banki, pri kateri imamo odprt račun. </w:t>
      </w:r>
    </w:p>
    <w:p w14:paraId="3790F4E8" w14:textId="77777777" w:rsidR="00447B78" w:rsidRPr="00447B78" w:rsidRDefault="00447B78" w:rsidP="00447B78">
      <w:pPr>
        <w:keepNext/>
        <w:keepLines/>
        <w:jc w:val="both"/>
        <w:outlineLvl w:val="0"/>
        <w:rPr>
          <w:rFonts w:cs="Tahoma"/>
          <w:sz w:val="20"/>
          <w:szCs w:val="20"/>
        </w:rPr>
      </w:pPr>
    </w:p>
    <w:p w14:paraId="4F1047D0" w14:textId="77777777" w:rsidR="00447B78" w:rsidRPr="00447B78" w:rsidRDefault="00447B78" w:rsidP="00447B78">
      <w:pPr>
        <w:keepNext/>
        <w:keepLines/>
        <w:jc w:val="both"/>
        <w:outlineLvl w:val="0"/>
        <w:rPr>
          <w:rFonts w:cs="Tahoma"/>
          <w:sz w:val="20"/>
          <w:szCs w:val="20"/>
        </w:rPr>
      </w:pPr>
      <w:r w:rsidRPr="00447B78">
        <w:rPr>
          <w:rFonts w:cs="Tahoma"/>
          <w:sz w:val="20"/>
          <w:szCs w:val="20"/>
        </w:rPr>
        <w:t xml:space="preserve">S to menično izjavo pooblaščamo ___________________ (navedba banke), da v breme našega transakcijskega računa št. SI56 __________________ unovči predloženo menico najkasneje do preteka veljavnosti zgoraj navedene pogodbe oziroma najkasneje do ___________ . Pooblaščamo tudi katerokoli banko, pri kateri bi imeli odprt račun, da v breme našega transakcijskega računa unovči predloženo menico. </w:t>
      </w:r>
    </w:p>
    <w:p w14:paraId="3E9FE71B" w14:textId="77777777" w:rsidR="00447B78" w:rsidRPr="00447B78" w:rsidRDefault="00447B78" w:rsidP="00447B78">
      <w:pPr>
        <w:keepNext/>
        <w:keepLines/>
        <w:jc w:val="both"/>
        <w:outlineLvl w:val="0"/>
        <w:rPr>
          <w:rFonts w:cs="Tahoma"/>
          <w:sz w:val="20"/>
          <w:szCs w:val="20"/>
        </w:rPr>
      </w:pPr>
    </w:p>
    <w:p w14:paraId="1771C9E8" w14:textId="77777777" w:rsidR="00447B78" w:rsidRPr="00447B78" w:rsidRDefault="00447B78" w:rsidP="00447B78">
      <w:pPr>
        <w:keepNext/>
        <w:keepLines/>
        <w:jc w:val="both"/>
        <w:outlineLvl w:val="0"/>
        <w:rPr>
          <w:rFonts w:cs="Tahoma"/>
          <w:sz w:val="20"/>
          <w:szCs w:val="20"/>
        </w:rPr>
      </w:pPr>
      <w:r w:rsidRPr="00447B78">
        <w:rPr>
          <w:rFonts w:cs="Tahoma"/>
          <w:sz w:val="20"/>
          <w:szCs w:val="20"/>
        </w:rPr>
        <w:t xml:space="preserve">S podpisom tega pooblastila soglašamo, da </w:t>
      </w:r>
      <w:r w:rsidRPr="00447B78">
        <w:rPr>
          <w:rFonts w:eastAsia="Calibri" w:cs="Tahoma"/>
          <w:sz w:val="20"/>
          <w:szCs w:val="20"/>
          <w:lang w:eastAsia="en-US"/>
        </w:rPr>
        <w:t>____________________________ (upravičenec)</w:t>
      </w:r>
      <w:r w:rsidRPr="00447B78">
        <w:rPr>
          <w:rFonts w:cs="Tahoma"/>
          <w:sz w:val="20"/>
          <w:szCs w:val="20"/>
        </w:rPr>
        <w:t>, opravi poizvedbe o številkah transakcijskih računov pri katerikoli banki, finančni organizaciji ali upravljavcu baz podatkov o računih.</w:t>
      </w:r>
    </w:p>
    <w:p w14:paraId="035B8D9F" w14:textId="77777777" w:rsidR="00447B78" w:rsidRPr="00447B78" w:rsidRDefault="00447B78" w:rsidP="00447B78">
      <w:pPr>
        <w:keepNext/>
        <w:keepLines/>
        <w:jc w:val="both"/>
        <w:outlineLvl w:val="0"/>
        <w:rPr>
          <w:rFonts w:cs="Tahoma"/>
          <w:sz w:val="20"/>
          <w:szCs w:val="20"/>
        </w:rPr>
      </w:pPr>
    </w:p>
    <w:p w14:paraId="6A54B30C" w14:textId="77777777" w:rsidR="00447B78" w:rsidRPr="00447B78" w:rsidRDefault="00447B78" w:rsidP="00447B78">
      <w:pPr>
        <w:keepNext/>
        <w:keepLines/>
        <w:jc w:val="both"/>
        <w:outlineLvl w:val="0"/>
        <w:rPr>
          <w:rFonts w:cs="Tahoma"/>
          <w:sz w:val="20"/>
          <w:szCs w:val="20"/>
        </w:rPr>
      </w:pPr>
      <w:r w:rsidRPr="00447B78">
        <w:rPr>
          <w:rFonts w:cs="Tahoma"/>
          <w:sz w:val="20"/>
          <w:szCs w:val="20"/>
        </w:rPr>
        <w:t>Zavezujemo se, da tega pooblastila ne bomo preklicali.</w:t>
      </w:r>
    </w:p>
    <w:p w14:paraId="4E65CC98" w14:textId="77777777" w:rsidR="00447B78" w:rsidRPr="00447B78" w:rsidRDefault="00447B78" w:rsidP="00447B78">
      <w:pPr>
        <w:keepNext/>
        <w:keepLines/>
        <w:jc w:val="both"/>
        <w:outlineLvl w:val="0"/>
        <w:rPr>
          <w:rFonts w:cs="Tahoma"/>
          <w:sz w:val="20"/>
          <w:szCs w:val="20"/>
        </w:rPr>
      </w:pPr>
    </w:p>
    <w:p w14:paraId="3266B903" w14:textId="77777777" w:rsidR="00447B78" w:rsidRPr="00447B78" w:rsidRDefault="00447B78" w:rsidP="00447B78">
      <w:pPr>
        <w:keepNext/>
        <w:keepLines/>
        <w:jc w:val="both"/>
        <w:outlineLvl w:val="0"/>
        <w:rPr>
          <w:rFonts w:cs="Tahoma"/>
          <w:sz w:val="20"/>
          <w:szCs w:val="20"/>
        </w:rPr>
      </w:pPr>
    </w:p>
    <w:p w14:paraId="29D4811B" w14:textId="77777777" w:rsidR="00447B78" w:rsidRPr="00447B78" w:rsidRDefault="00447B78" w:rsidP="00447B78">
      <w:pPr>
        <w:keepNext/>
        <w:keepLines/>
        <w:jc w:val="both"/>
        <w:outlineLvl w:val="0"/>
        <w:rPr>
          <w:rFonts w:cs="Tahoma"/>
          <w:sz w:val="20"/>
          <w:szCs w:val="20"/>
          <w:u w:val="single"/>
        </w:rPr>
      </w:pPr>
      <w:r w:rsidRPr="00447B78">
        <w:rPr>
          <w:rFonts w:cs="Tahoma"/>
          <w:sz w:val="20"/>
          <w:szCs w:val="20"/>
        </w:rPr>
        <w:t>Kraj, datum</w:t>
      </w:r>
      <w:r w:rsidRPr="00447B78">
        <w:rPr>
          <w:rFonts w:cs="Tahoma"/>
          <w:sz w:val="20"/>
          <w:szCs w:val="20"/>
        </w:rPr>
        <w:tab/>
      </w:r>
      <w:r w:rsidRPr="00447B78">
        <w:rPr>
          <w:rFonts w:cs="Tahoma"/>
          <w:sz w:val="20"/>
          <w:szCs w:val="20"/>
        </w:rPr>
        <w:tab/>
      </w:r>
      <w:r w:rsidRPr="00447B78">
        <w:rPr>
          <w:rFonts w:cs="Tahoma"/>
          <w:sz w:val="20"/>
          <w:szCs w:val="20"/>
        </w:rPr>
        <w:tab/>
      </w:r>
      <w:r w:rsidRPr="00447B78">
        <w:rPr>
          <w:rFonts w:cs="Tahoma"/>
          <w:sz w:val="20"/>
          <w:szCs w:val="20"/>
        </w:rPr>
        <w:tab/>
      </w:r>
      <w:r w:rsidRPr="00447B78">
        <w:rPr>
          <w:rFonts w:cs="Tahoma"/>
          <w:sz w:val="20"/>
          <w:szCs w:val="20"/>
        </w:rPr>
        <w:tab/>
        <w:t>Žig</w:t>
      </w:r>
      <w:r w:rsidRPr="00447B78">
        <w:rPr>
          <w:rFonts w:cs="Tahoma"/>
          <w:sz w:val="20"/>
          <w:szCs w:val="20"/>
        </w:rPr>
        <w:tab/>
      </w:r>
      <w:r w:rsidRPr="00447B78">
        <w:rPr>
          <w:rFonts w:cs="Tahoma"/>
          <w:sz w:val="20"/>
          <w:szCs w:val="20"/>
        </w:rPr>
        <w:tab/>
      </w:r>
      <w:r w:rsidRPr="00447B78">
        <w:rPr>
          <w:rFonts w:cs="Tahoma"/>
          <w:sz w:val="20"/>
          <w:szCs w:val="20"/>
        </w:rPr>
        <w:tab/>
      </w:r>
      <w:r w:rsidRPr="00447B78">
        <w:rPr>
          <w:rFonts w:cs="Tahoma"/>
          <w:sz w:val="20"/>
          <w:szCs w:val="20"/>
          <w:u w:val="single"/>
        </w:rPr>
        <w:t xml:space="preserve">Izdajatelj menice: </w:t>
      </w:r>
    </w:p>
    <w:p w14:paraId="5869BA8E" w14:textId="77777777" w:rsidR="00447B78" w:rsidRPr="00447B78" w:rsidRDefault="00447B78" w:rsidP="00447B78">
      <w:pPr>
        <w:keepNext/>
        <w:keepLines/>
        <w:jc w:val="both"/>
        <w:outlineLvl w:val="0"/>
        <w:rPr>
          <w:rFonts w:cs="Tahoma"/>
          <w:sz w:val="20"/>
          <w:szCs w:val="20"/>
        </w:rPr>
      </w:pPr>
    </w:p>
    <w:p w14:paraId="6B26B9F1" w14:textId="77777777" w:rsidR="00447B78" w:rsidRPr="00447B78" w:rsidRDefault="00447B78" w:rsidP="00447B78">
      <w:pPr>
        <w:keepNext/>
        <w:keepLines/>
        <w:jc w:val="both"/>
        <w:outlineLvl w:val="0"/>
        <w:rPr>
          <w:rFonts w:cs="Tahoma"/>
          <w:sz w:val="20"/>
          <w:szCs w:val="20"/>
        </w:rPr>
      </w:pPr>
    </w:p>
    <w:p w14:paraId="02EFE306" w14:textId="77777777" w:rsidR="00447B78" w:rsidRPr="00447B78" w:rsidRDefault="00447B78" w:rsidP="00447B78">
      <w:pPr>
        <w:keepNext/>
        <w:keepLines/>
        <w:jc w:val="both"/>
        <w:outlineLvl w:val="0"/>
        <w:rPr>
          <w:rFonts w:cs="Tahoma"/>
          <w:sz w:val="20"/>
          <w:szCs w:val="20"/>
        </w:rPr>
      </w:pPr>
    </w:p>
    <w:p w14:paraId="47E5063E" w14:textId="77777777" w:rsidR="00447B78" w:rsidRPr="00447B78" w:rsidRDefault="00447B78" w:rsidP="00447B78">
      <w:pPr>
        <w:keepNext/>
        <w:keepLines/>
        <w:rPr>
          <w:rFonts w:cs="Tahoma"/>
          <w:sz w:val="20"/>
          <w:szCs w:val="20"/>
        </w:rPr>
      </w:pPr>
      <w:r w:rsidRPr="00447B78">
        <w:rPr>
          <w:rFonts w:cs="Tahoma"/>
          <w:sz w:val="20"/>
          <w:szCs w:val="20"/>
        </w:rPr>
        <w:t>Priloga: 1 bianko menica</w:t>
      </w:r>
      <w:r w:rsidRPr="00447B78">
        <w:rPr>
          <w:rFonts w:cs="Tahoma"/>
          <w:sz w:val="20"/>
          <w:szCs w:val="20"/>
        </w:rPr>
        <w:tab/>
      </w:r>
    </w:p>
    <w:p w14:paraId="382D40AF" w14:textId="77777777" w:rsidR="00447B78" w:rsidRPr="00447B78" w:rsidRDefault="00447B78" w:rsidP="00447B78">
      <w:pPr>
        <w:keepNext/>
        <w:keepLines/>
        <w:rPr>
          <w:rFonts w:cs="Tahoma"/>
          <w:sz w:val="20"/>
          <w:szCs w:val="20"/>
        </w:rPr>
      </w:pPr>
    </w:p>
    <w:p w14:paraId="50740ED9" w14:textId="0F6A7101" w:rsidR="00F61609" w:rsidRPr="00B4484B" w:rsidRDefault="00F61609">
      <w:pPr>
        <w:spacing w:after="200" w:line="276" w:lineRule="auto"/>
        <w:rPr>
          <w:rFonts w:cs="Tahoma"/>
          <w:i/>
          <w:sz w:val="18"/>
          <w:szCs w:val="18"/>
        </w:rPr>
      </w:pPr>
      <w:r w:rsidRPr="00B4484B">
        <w:rPr>
          <w:rFonts w:cs="Tahoma"/>
          <w:i/>
          <w:sz w:val="18"/>
          <w:szCs w:val="18"/>
        </w:rPr>
        <w:br w:type="page"/>
      </w:r>
    </w:p>
    <w:p w14:paraId="017DE27F" w14:textId="77777777" w:rsidR="00F61609" w:rsidRPr="00B4484B" w:rsidRDefault="00F61609" w:rsidP="002A2D45">
      <w:pPr>
        <w:keepNext/>
        <w:keepLines/>
        <w:jc w:val="both"/>
        <w:rPr>
          <w:rFonts w:cs="Tahoma"/>
          <w:sz w:val="18"/>
          <w:szCs w:val="18"/>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DC0AC0" w:rsidRPr="00B4484B" w14:paraId="199CDF79" w14:textId="77777777" w:rsidTr="00F41D64">
        <w:tc>
          <w:tcPr>
            <w:tcW w:w="608" w:type="dxa"/>
            <w:tcBorders>
              <w:right w:val="nil"/>
            </w:tcBorders>
          </w:tcPr>
          <w:p w14:paraId="767ED46B" w14:textId="77777777" w:rsidR="00DC0AC0" w:rsidRPr="00B4484B" w:rsidRDefault="00DC0AC0" w:rsidP="002A2D45">
            <w:pPr>
              <w:keepNext/>
              <w:keepLines/>
              <w:jc w:val="both"/>
              <w:rPr>
                <w:rFonts w:cs="Tahoma"/>
                <w:sz w:val="20"/>
                <w:szCs w:val="20"/>
              </w:rPr>
            </w:pP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295" w:type="dxa"/>
            <w:tcBorders>
              <w:left w:val="nil"/>
              <w:right w:val="single" w:sz="4" w:space="0" w:color="auto"/>
            </w:tcBorders>
            <w:vAlign w:val="bottom"/>
          </w:tcPr>
          <w:p w14:paraId="7AA7F5B1" w14:textId="368E0FF3" w:rsidR="00DC0AC0" w:rsidRPr="00B4484B" w:rsidRDefault="00DC0AC0" w:rsidP="002A2D45">
            <w:pPr>
              <w:keepNext/>
              <w:keepLines/>
              <w:rPr>
                <w:rFonts w:cs="Tahoma"/>
                <w:sz w:val="20"/>
                <w:szCs w:val="20"/>
              </w:rPr>
            </w:pPr>
            <w:r w:rsidRPr="00B4484B">
              <w:rPr>
                <w:rFonts w:cs="Tahoma"/>
                <w:sz w:val="22"/>
                <w:szCs w:val="22"/>
              </w:rPr>
              <w:t>VZOREC</w:t>
            </w:r>
            <w:r w:rsidRPr="00B4484B">
              <w:rPr>
                <w:rFonts w:cs="Tahoma"/>
                <w:sz w:val="20"/>
                <w:szCs w:val="20"/>
              </w:rPr>
              <w:t xml:space="preserve"> </w:t>
            </w:r>
            <w:r w:rsidRPr="00B4484B">
              <w:rPr>
                <w:rFonts w:cs="Tahoma"/>
                <w:bCs/>
                <w:noProof/>
                <w:sz w:val="22"/>
              </w:rPr>
              <w:t xml:space="preserve">FINANČNEGA ZAVAROVANJA ZA ZAVAROVANJE  ODPRAVE NAPAK V ČASU GARANCJSKE DOBE </w:t>
            </w:r>
            <w:r w:rsidRPr="00B4484B">
              <w:rPr>
                <w:rFonts w:cs="Tahoma"/>
                <w:sz w:val="22"/>
              </w:rPr>
              <w:t>– ni potrebno prilagati v ponudbi</w:t>
            </w:r>
          </w:p>
        </w:tc>
        <w:tc>
          <w:tcPr>
            <w:tcW w:w="851" w:type="dxa"/>
            <w:tcBorders>
              <w:top w:val="single" w:sz="4" w:space="0" w:color="auto"/>
              <w:left w:val="single" w:sz="4" w:space="0" w:color="auto"/>
              <w:bottom w:val="single" w:sz="4" w:space="0" w:color="auto"/>
              <w:right w:val="nil"/>
            </w:tcBorders>
          </w:tcPr>
          <w:p w14:paraId="18898C00" w14:textId="77777777" w:rsidR="00DC0AC0" w:rsidRPr="00B4484B" w:rsidRDefault="00DC0AC0" w:rsidP="002A2D45">
            <w:pPr>
              <w:keepNext/>
              <w:keepLines/>
              <w:ind w:left="-74" w:right="-207"/>
              <w:jc w:val="both"/>
              <w:rPr>
                <w:rFonts w:cs="Tahoma"/>
                <w:b/>
                <w:iCs/>
                <w:sz w:val="20"/>
                <w:szCs w:val="20"/>
              </w:rPr>
            </w:pPr>
            <w:r w:rsidRPr="00B4484B">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6FCCA9D9" w14:textId="02C6E4D9" w:rsidR="00DC0AC0" w:rsidRPr="00B4484B" w:rsidRDefault="00DC0AC0" w:rsidP="002A2D45">
            <w:pPr>
              <w:keepNext/>
              <w:keepLines/>
              <w:ind w:right="-62"/>
              <w:jc w:val="both"/>
              <w:rPr>
                <w:rFonts w:cs="Tahoma"/>
                <w:b/>
                <w:iCs/>
                <w:sz w:val="20"/>
                <w:szCs w:val="20"/>
              </w:rPr>
            </w:pPr>
            <w:r w:rsidRPr="00B4484B">
              <w:rPr>
                <w:rFonts w:cs="Tahoma"/>
                <w:b/>
                <w:iCs/>
                <w:sz w:val="20"/>
                <w:szCs w:val="20"/>
              </w:rPr>
              <w:t xml:space="preserve"> </w:t>
            </w:r>
            <w:r w:rsidR="00447B78" w:rsidRPr="00B4484B">
              <w:rPr>
                <w:rFonts w:cs="Tahoma"/>
                <w:b/>
                <w:iCs/>
                <w:sz w:val="20"/>
                <w:szCs w:val="20"/>
              </w:rPr>
              <w:t>7</w:t>
            </w:r>
            <w:r w:rsidRPr="00B4484B">
              <w:rPr>
                <w:rFonts w:cs="Tahoma"/>
                <w:b/>
                <w:iCs/>
                <w:sz w:val="20"/>
                <w:szCs w:val="20"/>
              </w:rPr>
              <w:t xml:space="preserve">/2  </w:t>
            </w:r>
          </w:p>
        </w:tc>
      </w:tr>
    </w:tbl>
    <w:p w14:paraId="775AF981" w14:textId="5E71BF5C" w:rsidR="00DD5F23" w:rsidRPr="00B4484B" w:rsidRDefault="00DD5F23" w:rsidP="002A2D45">
      <w:pPr>
        <w:keepNext/>
        <w:keepLines/>
        <w:rPr>
          <w:rFonts w:ascii="Times New Roman" w:hAnsi="Times New Roman"/>
          <w:sz w:val="20"/>
          <w:szCs w:val="20"/>
        </w:rPr>
      </w:pPr>
    </w:p>
    <w:p w14:paraId="0F4170B9" w14:textId="6DBA9C04" w:rsidR="00DC0AC0" w:rsidRPr="00B4484B" w:rsidRDefault="005B5680" w:rsidP="002A2D4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b/>
          <w:sz w:val="20"/>
          <w:szCs w:val="20"/>
        </w:rPr>
      </w:pPr>
      <w:r w:rsidRPr="00B4484B">
        <w:rPr>
          <w:rFonts w:cs="Tahoma"/>
          <w:b/>
          <w:sz w:val="20"/>
          <w:szCs w:val="20"/>
        </w:rPr>
        <w:t>PRODAJALEC</w:t>
      </w:r>
      <w:r w:rsidR="00DC0AC0" w:rsidRPr="00B4484B">
        <w:rPr>
          <w:rFonts w:cs="Tahoma"/>
          <w:b/>
          <w:sz w:val="20"/>
          <w:szCs w:val="20"/>
        </w:rPr>
        <w:t xml:space="preserve">: </w:t>
      </w:r>
    </w:p>
    <w:p w14:paraId="5C8E2C0B" w14:textId="77777777" w:rsidR="00DC0AC0" w:rsidRPr="00B4484B" w:rsidRDefault="00DC0AC0" w:rsidP="002A2D45">
      <w:pPr>
        <w:keepNext/>
        <w:keepLines/>
        <w:spacing w:line="360" w:lineRule="auto"/>
      </w:pPr>
      <w:r w:rsidRPr="00B4484B">
        <w:rPr>
          <w:rFonts w:cs="Tahoma"/>
          <w:sz w:val="20"/>
          <w:szCs w:val="20"/>
        </w:rPr>
        <w:t>________________________</w:t>
      </w:r>
    </w:p>
    <w:p w14:paraId="553C7CBC" w14:textId="77777777" w:rsidR="00DC0AC0" w:rsidRPr="00B4484B" w:rsidRDefault="00DC0AC0" w:rsidP="002A2D45">
      <w:pPr>
        <w:keepNext/>
        <w:keepLines/>
        <w:spacing w:line="360" w:lineRule="auto"/>
      </w:pPr>
      <w:r w:rsidRPr="00B4484B">
        <w:rPr>
          <w:rFonts w:cs="Tahoma"/>
          <w:sz w:val="20"/>
          <w:szCs w:val="20"/>
        </w:rPr>
        <w:t>________________________</w:t>
      </w:r>
    </w:p>
    <w:p w14:paraId="0C8A10DE" w14:textId="77777777" w:rsidR="00DC0AC0" w:rsidRPr="00B4484B" w:rsidRDefault="00DC0AC0" w:rsidP="002A2D45">
      <w:pPr>
        <w:keepNext/>
        <w:keepLines/>
        <w:rPr>
          <w:rFonts w:cs="Tahoma"/>
          <w:b/>
          <w:sz w:val="20"/>
          <w:szCs w:val="20"/>
          <w:lang w:eastAsia="x-none"/>
        </w:rPr>
      </w:pPr>
      <w:r w:rsidRPr="00B4484B">
        <w:rPr>
          <w:rFonts w:cs="Tahoma"/>
          <w:b/>
          <w:sz w:val="20"/>
          <w:szCs w:val="20"/>
          <w:lang w:eastAsia="x-none"/>
        </w:rPr>
        <w:t xml:space="preserve">____________________ </w:t>
      </w:r>
    </w:p>
    <w:p w14:paraId="27B5BC96" w14:textId="77777777" w:rsidR="00DC0AC0" w:rsidRPr="00B4484B" w:rsidRDefault="00DC0AC0" w:rsidP="002A2D45">
      <w:pPr>
        <w:keepNext/>
        <w:keepLines/>
        <w:spacing w:after="120"/>
        <w:jc w:val="center"/>
        <w:rPr>
          <w:rFonts w:cs="Tahoma"/>
          <w:b/>
          <w:sz w:val="20"/>
          <w:szCs w:val="20"/>
          <w:lang w:eastAsia="x-none"/>
        </w:rPr>
      </w:pPr>
      <w:r w:rsidRPr="00B4484B">
        <w:rPr>
          <w:rFonts w:cs="Tahoma"/>
          <w:b/>
          <w:sz w:val="20"/>
          <w:szCs w:val="20"/>
          <w:lang w:val="x-none" w:eastAsia="x-none"/>
        </w:rPr>
        <w:t>MENIČNA IZJAVA</w:t>
      </w:r>
    </w:p>
    <w:p w14:paraId="02109938" w14:textId="77777777" w:rsidR="00DC0AC0" w:rsidRPr="00B4484B" w:rsidRDefault="00DC0AC0" w:rsidP="002A2D45">
      <w:pPr>
        <w:keepNext/>
        <w:keepLines/>
        <w:jc w:val="center"/>
        <w:rPr>
          <w:rFonts w:eastAsia="Calibri" w:cs="Tahoma"/>
          <w:b/>
          <w:sz w:val="22"/>
          <w:szCs w:val="22"/>
          <w:lang w:eastAsia="en-US"/>
        </w:rPr>
      </w:pPr>
      <w:r w:rsidRPr="00B4484B">
        <w:rPr>
          <w:rFonts w:eastAsia="Calibri" w:cs="Tahoma"/>
          <w:b/>
          <w:sz w:val="22"/>
          <w:szCs w:val="22"/>
          <w:lang w:eastAsia="en-US"/>
        </w:rPr>
        <w:t>za zavarovanje odprave napak v garancijski dobi</w:t>
      </w:r>
    </w:p>
    <w:p w14:paraId="51D29AD6" w14:textId="77777777" w:rsidR="00DC0AC0" w:rsidRPr="00B4484B" w:rsidRDefault="00DC0AC0" w:rsidP="002A2D45">
      <w:pPr>
        <w:keepNext/>
        <w:keepLines/>
        <w:jc w:val="both"/>
        <w:rPr>
          <w:rFonts w:eastAsia="Calibri" w:cs="Tahoma"/>
          <w:sz w:val="22"/>
          <w:szCs w:val="22"/>
          <w:lang w:eastAsia="en-US"/>
        </w:rPr>
      </w:pPr>
    </w:p>
    <w:p w14:paraId="178AE501" w14:textId="15AA0C7C" w:rsidR="00DC0AC0" w:rsidRPr="00B4484B" w:rsidRDefault="00DC0AC0" w:rsidP="002A2D45">
      <w:pPr>
        <w:keepNext/>
        <w:keepLines/>
        <w:jc w:val="both"/>
        <w:rPr>
          <w:rFonts w:cs="Tahoma"/>
          <w:b/>
        </w:rPr>
      </w:pPr>
      <w:r w:rsidRPr="00B4484B">
        <w:rPr>
          <w:rFonts w:eastAsia="Calibri" w:cs="Tahoma"/>
          <w:sz w:val="20"/>
          <w:szCs w:val="20"/>
          <w:lang w:eastAsia="en-US"/>
        </w:rPr>
        <w:t xml:space="preserve">V skladu s pogodbo št. </w:t>
      </w:r>
      <w:r w:rsidRPr="00B4484B">
        <w:rPr>
          <w:rFonts w:cs="Tahoma"/>
          <w:noProof/>
          <w:sz w:val="20"/>
          <w:szCs w:val="20"/>
        </w:rPr>
        <w:t>_____</w:t>
      </w:r>
      <w:r w:rsidR="00BE4E95" w:rsidRPr="00B4484B">
        <w:rPr>
          <w:rFonts w:cs="Tahoma"/>
          <w:noProof/>
          <w:sz w:val="20"/>
          <w:szCs w:val="20"/>
        </w:rPr>
        <w:t xml:space="preserve"> </w:t>
      </w:r>
      <w:r w:rsidR="001225D8" w:rsidRPr="00B4484B">
        <w:rPr>
          <w:rFonts w:cs="Tahoma"/>
          <w:sz w:val="20"/>
          <w:szCs w:val="20"/>
        </w:rPr>
        <w:t>Nakup treh čistilnih strojev</w:t>
      </w:r>
      <w:r w:rsidRPr="00B4484B">
        <w:rPr>
          <w:rFonts w:eastAsia="Calibri" w:cs="Tahoma"/>
          <w:sz w:val="20"/>
          <w:szCs w:val="20"/>
          <w:lang w:eastAsia="en-US"/>
        </w:rPr>
        <w:t>,</w:t>
      </w:r>
      <w:r w:rsidR="00BE4E95" w:rsidRPr="00B4484B">
        <w:rPr>
          <w:rFonts w:eastAsia="Calibri" w:cs="Tahoma"/>
          <w:sz w:val="20"/>
          <w:szCs w:val="20"/>
          <w:lang w:eastAsia="en-US"/>
        </w:rPr>
        <w:t xml:space="preserve"> za sklop št. _: _____________________,</w:t>
      </w:r>
      <w:r w:rsidRPr="00B4484B">
        <w:rPr>
          <w:rFonts w:eastAsia="Calibri" w:cs="Tahoma"/>
          <w:b/>
          <w:sz w:val="20"/>
          <w:szCs w:val="20"/>
          <w:lang w:eastAsia="en-US"/>
        </w:rPr>
        <w:t xml:space="preserve"> </w:t>
      </w:r>
      <w:r w:rsidRPr="00B4484B">
        <w:rPr>
          <w:rFonts w:eastAsia="Calibri" w:cs="Tahoma"/>
          <w:sz w:val="20"/>
          <w:szCs w:val="20"/>
          <w:lang w:eastAsia="en-US"/>
        </w:rPr>
        <w:t xml:space="preserve">sklenjeno dne ______________, med </w:t>
      </w:r>
      <w:r w:rsidR="005B5680" w:rsidRPr="00B4484B">
        <w:rPr>
          <w:rFonts w:eastAsia="Calibri" w:cs="Tahoma"/>
          <w:sz w:val="20"/>
          <w:szCs w:val="20"/>
          <w:lang w:eastAsia="en-US"/>
        </w:rPr>
        <w:t>kupcem</w:t>
      </w:r>
      <w:r w:rsidRPr="00B4484B">
        <w:rPr>
          <w:rFonts w:eastAsia="Calibri" w:cs="Tahoma"/>
          <w:sz w:val="20"/>
          <w:szCs w:val="20"/>
          <w:lang w:eastAsia="en-US"/>
        </w:rPr>
        <w:t xml:space="preserve"> </w:t>
      </w:r>
      <w:r w:rsidRPr="00B4484B">
        <w:rPr>
          <w:rFonts w:eastAsia="Calibri" w:cs="Tahoma"/>
          <w:bCs/>
          <w:sz w:val="20"/>
          <w:szCs w:val="20"/>
          <w:lang w:eastAsia="en-US"/>
        </w:rPr>
        <w:t>Javno podjetje Ljubljanska parkirišča in tržnice, d.o.o., Kopitarjeva ulica 2, 1000 LJUBLJANA</w:t>
      </w:r>
      <w:r w:rsidRPr="00B4484B">
        <w:rPr>
          <w:rFonts w:eastAsia="Calibri" w:cs="Tahoma"/>
          <w:b/>
          <w:sz w:val="20"/>
          <w:szCs w:val="20"/>
          <w:lang w:eastAsia="en-US"/>
        </w:rPr>
        <w:t xml:space="preserve"> </w:t>
      </w:r>
      <w:r w:rsidRPr="00B4484B">
        <w:rPr>
          <w:rFonts w:eastAsia="Calibri" w:cs="Tahoma"/>
          <w:sz w:val="20"/>
          <w:szCs w:val="20"/>
          <w:lang w:eastAsia="en-US"/>
        </w:rPr>
        <w:t xml:space="preserve">(v nadaljevanju tudi: upravičenec), in </w:t>
      </w:r>
      <w:r w:rsidR="005B5680" w:rsidRPr="00B4484B">
        <w:rPr>
          <w:rFonts w:eastAsia="Calibri" w:cs="Tahoma"/>
          <w:sz w:val="20"/>
          <w:szCs w:val="20"/>
          <w:lang w:eastAsia="en-US"/>
        </w:rPr>
        <w:t xml:space="preserve">prodajalcem </w:t>
      </w:r>
      <w:r w:rsidRPr="00B4484B">
        <w:rPr>
          <w:rFonts w:eastAsia="Calibri" w:cs="Tahoma"/>
          <w:sz w:val="20"/>
          <w:szCs w:val="20"/>
          <w:lang w:eastAsia="en-US"/>
        </w:rPr>
        <w:t>____________________________________ (v nadaljevanju tudi: zavezanec), je zavezanec dolžan v garancijskem roku odpraviti vse ugotovljene napake in pomanjkljivosti skladno z določili zgoraj citirane pogodbe.</w:t>
      </w:r>
    </w:p>
    <w:p w14:paraId="46801900" w14:textId="77777777" w:rsidR="00DC0AC0" w:rsidRPr="00B4484B" w:rsidRDefault="00DC0AC0" w:rsidP="002A2D45">
      <w:pPr>
        <w:keepNext/>
        <w:keepLines/>
        <w:jc w:val="both"/>
        <w:rPr>
          <w:rFonts w:cs="Tahoma"/>
          <w:noProof/>
          <w:sz w:val="20"/>
          <w:szCs w:val="20"/>
        </w:rPr>
      </w:pPr>
    </w:p>
    <w:p w14:paraId="3B4BF356" w14:textId="77777777" w:rsidR="00DC0AC0" w:rsidRPr="00B4484B" w:rsidRDefault="00DC0AC0" w:rsidP="002A2D45">
      <w:pPr>
        <w:keepNext/>
        <w:keepLines/>
        <w:jc w:val="both"/>
        <w:rPr>
          <w:rFonts w:eastAsia="Calibri" w:cs="Tahoma"/>
          <w:sz w:val="20"/>
          <w:szCs w:val="20"/>
          <w:lang w:eastAsia="en-US"/>
        </w:rPr>
      </w:pPr>
      <w:r w:rsidRPr="00B4484B">
        <w:rPr>
          <w:rFonts w:eastAsia="Calibri" w:cs="Tahoma"/>
          <w:sz w:val="20"/>
          <w:szCs w:val="20"/>
          <w:lang w:eastAsia="en-US"/>
        </w:rPr>
        <w:t>Kot garancijo za zavarovanje odprave napak v garancijski dobi mi kot zavezanec izdajamo eno (1) bianko menico v višini ____________ EUR (z besedo: ______________ evrov in 00/100) s pooblastilom za njeno izpolnitev in unovčenje, na kateri so podpisane pooblaščene osebe za zastopanje:</w:t>
      </w:r>
    </w:p>
    <w:p w14:paraId="6BC2F804" w14:textId="77777777" w:rsidR="00DC0AC0" w:rsidRPr="00B4484B" w:rsidRDefault="00DC0AC0" w:rsidP="002A2D45">
      <w:pPr>
        <w:keepNext/>
        <w:keepLines/>
        <w:jc w:val="both"/>
        <w:rPr>
          <w:rFonts w:eastAsia="Calibri" w:cs="Tahoma"/>
          <w:sz w:val="20"/>
          <w:szCs w:val="20"/>
          <w:lang w:eastAsia="en-US"/>
        </w:rPr>
      </w:pPr>
    </w:p>
    <w:p w14:paraId="31B1A020" w14:textId="77777777" w:rsidR="00DC0AC0" w:rsidRPr="00B4484B" w:rsidRDefault="00DC0AC0" w:rsidP="002A2D45">
      <w:pPr>
        <w:keepNext/>
        <w:keepLines/>
        <w:pBdr>
          <w:bottom w:val="single" w:sz="4" w:space="1" w:color="auto"/>
        </w:pBdr>
        <w:jc w:val="both"/>
        <w:rPr>
          <w:rFonts w:eastAsia="Calibri" w:cs="Tahoma"/>
          <w:sz w:val="20"/>
          <w:szCs w:val="20"/>
          <w:lang w:eastAsia="en-US"/>
        </w:rPr>
      </w:pPr>
    </w:p>
    <w:p w14:paraId="0658AA0B" w14:textId="77777777" w:rsidR="00DC0AC0" w:rsidRPr="00B4484B" w:rsidRDefault="00DC0AC0" w:rsidP="002A2D45">
      <w:pPr>
        <w:keepNext/>
        <w:keepLines/>
        <w:jc w:val="both"/>
        <w:rPr>
          <w:rFonts w:eastAsia="Calibri" w:cs="Tahoma"/>
          <w:sz w:val="20"/>
          <w:szCs w:val="20"/>
          <w:lang w:eastAsia="en-US"/>
        </w:rPr>
      </w:pPr>
      <w:r w:rsidRPr="00B4484B">
        <w:rPr>
          <w:rFonts w:eastAsia="Calibri" w:cs="Tahoma"/>
          <w:sz w:val="20"/>
          <w:szCs w:val="20"/>
          <w:lang w:eastAsia="en-US"/>
        </w:rPr>
        <w:t xml:space="preserve"> (Ime in priimek)                        (Funkcija zastopnika)                     </w:t>
      </w:r>
      <w:r w:rsidRPr="00B4484B">
        <w:rPr>
          <w:rFonts w:eastAsia="Calibri" w:cs="Tahoma"/>
          <w:sz w:val="20"/>
          <w:szCs w:val="20"/>
          <w:lang w:eastAsia="en-US"/>
        </w:rPr>
        <w:tab/>
      </w:r>
      <w:r w:rsidRPr="00B4484B">
        <w:rPr>
          <w:rFonts w:eastAsia="Calibri" w:cs="Tahoma"/>
          <w:sz w:val="20"/>
          <w:szCs w:val="20"/>
          <w:lang w:eastAsia="en-US"/>
        </w:rPr>
        <w:tab/>
        <w:t>(Podpis)</w:t>
      </w:r>
    </w:p>
    <w:p w14:paraId="1280273D" w14:textId="77777777" w:rsidR="00DC0AC0" w:rsidRPr="00B4484B" w:rsidRDefault="00DC0AC0" w:rsidP="002A2D45">
      <w:pPr>
        <w:keepNext/>
        <w:keepLines/>
        <w:jc w:val="both"/>
        <w:rPr>
          <w:rFonts w:eastAsia="Calibri" w:cs="Tahoma"/>
          <w:sz w:val="20"/>
          <w:szCs w:val="20"/>
          <w:lang w:eastAsia="en-US"/>
        </w:rPr>
      </w:pPr>
    </w:p>
    <w:p w14:paraId="596E0E53" w14:textId="77777777" w:rsidR="00DC0AC0" w:rsidRPr="00B4484B" w:rsidRDefault="00DC0AC0" w:rsidP="002A2D45">
      <w:pPr>
        <w:keepNext/>
        <w:keepLines/>
        <w:spacing w:after="120"/>
        <w:jc w:val="both"/>
        <w:rPr>
          <w:rFonts w:eastAsia="Calibri" w:cs="Tahoma"/>
          <w:sz w:val="20"/>
          <w:szCs w:val="20"/>
          <w:lang w:eastAsia="en-US"/>
        </w:rPr>
      </w:pPr>
      <w:r w:rsidRPr="00B4484B">
        <w:rPr>
          <w:rFonts w:eastAsia="Calibri" w:cs="Tahoma"/>
          <w:sz w:val="20"/>
          <w:szCs w:val="20"/>
          <w:lang w:eastAsia="en-US"/>
        </w:rPr>
        <w:t>Pooblaščamo upravičenca, da v primeru, če mi kot zavezanec ne bomo izpolnili pogodbenih obveznosti v dogovorjeni kvaliteti, količini ali rokih, opredeljenih v zgoraj citirani pogodbi, da:</w:t>
      </w:r>
    </w:p>
    <w:p w14:paraId="6E2864B6" w14:textId="77777777" w:rsidR="00DC0AC0" w:rsidRPr="00B4484B" w:rsidRDefault="00DC0AC0" w:rsidP="002A2D45">
      <w:pPr>
        <w:keepNext/>
        <w:keepLines/>
        <w:numPr>
          <w:ilvl w:val="0"/>
          <w:numId w:val="10"/>
        </w:numPr>
        <w:tabs>
          <w:tab w:val="num" w:pos="284"/>
          <w:tab w:val="num" w:pos="435"/>
        </w:tabs>
        <w:ind w:left="0" w:firstLine="0"/>
        <w:jc w:val="both"/>
        <w:rPr>
          <w:rFonts w:eastAsia="Calibri" w:cs="Tahoma"/>
          <w:sz w:val="20"/>
          <w:szCs w:val="20"/>
          <w:lang w:eastAsia="en-US"/>
        </w:rPr>
      </w:pPr>
      <w:r w:rsidRPr="00B4484B">
        <w:rPr>
          <w:rFonts w:eastAsia="Calibri" w:cs="Tahoma"/>
          <w:sz w:val="20"/>
          <w:szCs w:val="20"/>
          <w:lang w:eastAsia="en-US"/>
        </w:rPr>
        <w:t>izpolni bianko menico v višini do ______________ EUR (z besedo: ______________  evrov in 00/100),</w:t>
      </w:r>
    </w:p>
    <w:p w14:paraId="1EAC7CCD" w14:textId="77777777" w:rsidR="00DC0AC0" w:rsidRPr="00B4484B" w:rsidRDefault="00DC0AC0" w:rsidP="002A2D45">
      <w:pPr>
        <w:keepNext/>
        <w:keepLines/>
        <w:numPr>
          <w:ilvl w:val="0"/>
          <w:numId w:val="10"/>
        </w:numPr>
        <w:tabs>
          <w:tab w:val="num" w:pos="284"/>
          <w:tab w:val="num" w:pos="435"/>
        </w:tabs>
        <w:ind w:left="0" w:firstLine="0"/>
        <w:jc w:val="both"/>
        <w:rPr>
          <w:rFonts w:eastAsia="Calibri" w:cs="Tahoma"/>
          <w:sz w:val="20"/>
          <w:szCs w:val="20"/>
          <w:lang w:eastAsia="en-US"/>
        </w:rPr>
      </w:pPr>
      <w:r w:rsidRPr="00B4484B">
        <w:rPr>
          <w:rFonts w:eastAsia="Calibri" w:cs="Tahoma"/>
          <w:sz w:val="20"/>
          <w:szCs w:val="20"/>
          <w:lang w:eastAsia="en-US"/>
        </w:rPr>
        <w:t>da izpolni vse druge sestavne dele menic, ki niso izpolnjeni,</w:t>
      </w:r>
    </w:p>
    <w:p w14:paraId="5A3C807D" w14:textId="77777777" w:rsidR="00DC0AC0" w:rsidRPr="00B4484B" w:rsidRDefault="00DC0AC0" w:rsidP="002A2D45">
      <w:pPr>
        <w:keepNext/>
        <w:keepLines/>
        <w:numPr>
          <w:ilvl w:val="0"/>
          <w:numId w:val="10"/>
        </w:numPr>
        <w:tabs>
          <w:tab w:val="num" w:pos="284"/>
          <w:tab w:val="num" w:pos="435"/>
        </w:tabs>
        <w:ind w:left="284" w:hanging="284"/>
        <w:jc w:val="both"/>
        <w:rPr>
          <w:rFonts w:eastAsia="Calibri" w:cs="Tahoma"/>
          <w:sz w:val="20"/>
          <w:szCs w:val="20"/>
          <w:lang w:eastAsia="en-US"/>
        </w:rPr>
      </w:pPr>
      <w:r w:rsidRPr="00B4484B">
        <w:rPr>
          <w:rFonts w:eastAsia="Calibri" w:cs="Tahoma"/>
          <w:sz w:val="20"/>
          <w:szCs w:val="20"/>
          <w:lang w:eastAsia="en-US"/>
        </w:rPr>
        <w:t>da po potrebi zapiše na menici tudi katerokoli menično klavzulo, ki sicer ni bistvena menična sestavina.</w:t>
      </w:r>
    </w:p>
    <w:p w14:paraId="5E1A2834" w14:textId="77777777" w:rsidR="00DC0AC0" w:rsidRPr="00B4484B" w:rsidRDefault="00DC0AC0" w:rsidP="002A2D45">
      <w:pPr>
        <w:keepNext/>
        <w:keepLines/>
        <w:jc w:val="both"/>
        <w:rPr>
          <w:rFonts w:eastAsia="Calibri" w:cs="Tahoma"/>
          <w:sz w:val="20"/>
          <w:szCs w:val="20"/>
          <w:lang w:eastAsia="en-US"/>
        </w:rPr>
      </w:pPr>
    </w:p>
    <w:p w14:paraId="2C854934" w14:textId="77777777" w:rsidR="00DC0AC0" w:rsidRPr="00B4484B" w:rsidRDefault="00DC0AC0" w:rsidP="002A2D45">
      <w:pPr>
        <w:keepNext/>
        <w:keepLines/>
        <w:jc w:val="both"/>
        <w:rPr>
          <w:rFonts w:eastAsia="Calibri" w:cs="Tahoma"/>
          <w:sz w:val="20"/>
          <w:szCs w:val="20"/>
          <w:lang w:eastAsia="en-US"/>
        </w:rPr>
      </w:pPr>
      <w:r w:rsidRPr="00B4484B">
        <w:rPr>
          <w:rFonts w:eastAsia="Calibri" w:cs="Tahoma"/>
          <w:sz w:val="20"/>
          <w:szCs w:val="20"/>
          <w:lang w:eastAsia="en-US"/>
        </w:rPr>
        <w:t>V primeru spremembe upnika predmetnih terjatev, veljajo določbe tega pooblastila tudi v korist novih upnikov. Pooblaščamo upravičenca, da menico po potrebi domicilira pri katerikoli banki, pri kateri imamo odprt račun.</w:t>
      </w:r>
    </w:p>
    <w:p w14:paraId="10562277" w14:textId="77777777" w:rsidR="00DC0AC0" w:rsidRPr="00B4484B" w:rsidRDefault="00DC0AC0" w:rsidP="002A2D45">
      <w:pPr>
        <w:keepNext/>
        <w:keepLines/>
        <w:jc w:val="both"/>
        <w:rPr>
          <w:rFonts w:eastAsia="Calibri" w:cs="Tahoma"/>
          <w:sz w:val="20"/>
          <w:szCs w:val="20"/>
          <w:lang w:eastAsia="en-US"/>
        </w:rPr>
      </w:pPr>
    </w:p>
    <w:p w14:paraId="5374E926" w14:textId="77777777" w:rsidR="00DC0AC0" w:rsidRPr="00B4484B" w:rsidRDefault="00DC0AC0" w:rsidP="002A2D45">
      <w:pPr>
        <w:keepNext/>
        <w:keepLines/>
        <w:jc w:val="both"/>
        <w:rPr>
          <w:rFonts w:eastAsia="Calibri" w:cs="Tahoma"/>
          <w:sz w:val="20"/>
          <w:szCs w:val="20"/>
          <w:lang w:eastAsia="en-US"/>
        </w:rPr>
      </w:pPr>
      <w:r w:rsidRPr="00B4484B">
        <w:rPr>
          <w:rFonts w:eastAsia="Calibri" w:cs="Tahoma"/>
          <w:sz w:val="20"/>
          <w:szCs w:val="20"/>
          <w:lang w:eastAsia="en-US"/>
        </w:rPr>
        <w:t>S to menično izjavo pooblaščamo ___________________ (</w:t>
      </w:r>
      <w:r w:rsidRPr="00B4484B">
        <w:rPr>
          <w:rFonts w:eastAsia="Calibri" w:cs="Tahoma"/>
          <w:i/>
          <w:sz w:val="20"/>
          <w:szCs w:val="20"/>
          <w:lang w:eastAsia="en-US"/>
        </w:rPr>
        <w:t>navedba banke</w:t>
      </w:r>
      <w:r w:rsidRPr="00B4484B">
        <w:rPr>
          <w:rFonts w:eastAsia="Calibri" w:cs="Tahoma"/>
          <w:sz w:val="20"/>
          <w:szCs w:val="20"/>
          <w:lang w:eastAsia="en-US"/>
        </w:rPr>
        <w:t>), da v breme našega transakcijskega računa št. SI56 __________________ unovči predloženo menico najkasneje do ____________ oziroma  še najmanj trideset (30) koledarskih dni po preteku najdaljšega garancijskega roka, določenega v pogodbi.</w:t>
      </w:r>
    </w:p>
    <w:p w14:paraId="4721404E" w14:textId="77777777" w:rsidR="00DC0AC0" w:rsidRPr="00B4484B" w:rsidRDefault="00DC0AC0" w:rsidP="002A2D45">
      <w:pPr>
        <w:keepNext/>
        <w:keepLines/>
        <w:jc w:val="both"/>
        <w:rPr>
          <w:rFonts w:eastAsia="Calibri" w:cs="Tahoma"/>
          <w:sz w:val="20"/>
          <w:szCs w:val="20"/>
          <w:lang w:eastAsia="en-US"/>
        </w:rPr>
      </w:pPr>
    </w:p>
    <w:p w14:paraId="61ACC095" w14:textId="77777777" w:rsidR="00DC0AC0" w:rsidRPr="00B4484B" w:rsidRDefault="00DC0AC0" w:rsidP="002A2D45">
      <w:pPr>
        <w:keepNext/>
        <w:keepLines/>
        <w:jc w:val="both"/>
        <w:rPr>
          <w:rFonts w:eastAsia="Calibri" w:cs="Tahoma"/>
          <w:sz w:val="20"/>
          <w:szCs w:val="20"/>
          <w:lang w:eastAsia="en-US"/>
        </w:rPr>
      </w:pPr>
      <w:r w:rsidRPr="00B4484B">
        <w:rPr>
          <w:rFonts w:eastAsia="Calibri" w:cs="Tahoma"/>
          <w:sz w:val="20"/>
          <w:szCs w:val="20"/>
          <w:lang w:eastAsia="en-US"/>
        </w:rPr>
        <w:t>Pooblaščamo tudi katerokoli banko, pri kateri bi imeli odprt račun, da v breme našega transakcijskega računa unovči predloženo menico.</w:t>
      </w:r>
    </w:p>
    <w:p w14:paraId="3B650293" w14:textId="77777777" w:rsidR="00DC0AC0" w:rsidRPr="00B4484B" w:rsidRDefault="00DC0AC0" w:rsidP="002A2D45">
      <w:pPr>
        <w:keepNext/>
        <w:keepLines/>
        <w:jc w:val="both"/>
        <w:rPr>
          <w:rFonts w:eastAsia="Calibri" w:cs="Tahoma"/>
          <w:sz w:val="20"/>
          <w:szCs w:val="20"/>
          <w:lang w:eastAsia="en-US"/>
        </w:rPr>
      </w:pPr>
    </w:p>
    <w:p w14:paraId="2D209134" w14:textId="77777777" w:rsidR="00DC0AC0" w:rsidRPr="00B4484B" w:rsidRDefault="00DC0AC0" w:rsidP="002A2D45">
      <w:pPr>
        <w:keepNext/>
        <w:keepLines/>
        <w:jc w:val="both"/>
        <w:rPr>
          <w:rFonts w:eastAsia="Calibri" w:cs="Tahoma"/>
          <w:sz w:val="20"/>
          <w:szCs w:val="20"/>
          <w:lang w:eastAsia="en-US"/>
        </w:rPr>
      </w:pPr>
      <w:r w:rsidRPr="00B4484B">
        <w:rPr>
          <w:rFonts w:eastAsia="Calibri" w:cs="Tahoma"/>
          <w:sz w:val="20"/>
          <w:szCs w:val="20"/>
          <w:lang w:eastAsia="en-US"/>
        </w:rPr>
        <w:t>S podpisom tega pooblastila soglašamo, da upravičenec, opravi poizvedbe o številkah transakcijskih računov pri katerikoli banki, finančni organizaciji ali upravljavcu baz podatkov o računih.</w:t>
      </w:r>
    </w:p>
    <w:p w14:paraId="556F3C86" w14:textId="77777777" w:rsidR="00DC0AC0" w:rsidRPr="00B4484B" w:rsidRDefault="00DC0AC0" w:rsidP="002A2D45">
      <w:pPr>
        <w:keepNext/>
        <w:keepLines/>
        <w:jc w:val="both"/>
        <w:rPr>
          <w:rFonts w:cs="Tahoma"/>
          <w:sz w:val="20"/>
          <w:szCs w:val="20"/>
        </w:rPr>
      </w:pPr>
    </w:p>
    <w:p w14:paraId="2771C935" w14:textId="77777777" w:rsidR="00DC0AC0" w:rsidRPr="00B4484B" w:rsidRDefault="00DC0AC0" w:rsidP="002A2D45">
      <w:pPr>
        <w:keepNext/>
        <w:keepLines/>
        <w:jc w:val="both"/>
        <w:rPr>
          <w:rFonts w:cs="Tahoma"/>
          <w:sz w:val="20"/>
          <w:szCs w:val="20"/>
        </w:rPr>
      </w:pPr>
      <w:r w:rsidRPr="00B4484B">
        <w:rPr>
          <w:rFonts w:cs="Tahoma"/>
          <w:sz w:val="20"/>
          <w:szCs w:val="20"/>
        </w:rPr>
        <w:t>Zavezujemo se, da tega pooblastila ne bomo preklicali.</w:t>
      </w:r>
    </w:p>
    <w:p w14:paraId="5340B8A4" w14:textId="77777777" w:rsidR="00DC0AC0" w:rsidRPr="00B4484B" w:rsidRDefault="00DC0AC0" w:rsidP="002A2D45">
      <w:pPr>
        <w:keepNext/>
        <w:keepLines/>
        <w:jc w:val="both"/>
        <w:outlineLvl w:val="0"/>
        <w:rPr>
          <w:rFonts w:cs="Tahoma"/>
          <w:sz w:val="20"/>
          <w:szCs w:val="20"/>
        </w:rPr>
      </w:pPr>
    </w:p>
    <w:p w14:paraId="74F842DE" w14:textId="77777777" w:rsidR="00DC0AC0" w:rsidRPr="00B4484B" w:rsidRDefault="00DC0AC0" w:rsidP="002A2D45">
      <w:pPr>
        <w:keepNext/>
        <w:keepLines/>
        <w:jc w:val="both"/>
        <w:outlineLvl w:val="0"/>
        <w:rPr>
          <w:rFonts w:cs="Tahoma"/>
          <w:sz w:val="20"/>
          <w:szCs w:val="20"/>
          <w:u w:val="single"/>
        </w:rPr>
      </w:pPr>
      <w:r w:rsidRPr="00B4484B">
        <w:rPr>
          <w:rFonts w:cs="Tahoma"/>
          <w:sz w:val="20"/>
          <w:szCs w:val="20"/>
        </w:rPr>
        <w:t>Kraj, datum</w:t>
      </w: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sz w:val="20"/>
          <w:szCs w:val="20"/>
        </w:rPr>
        <w:tab/>
        <w:t>Žig</w:t>
      </w: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sz w:val="20"/>
          <w:szCs w:val="20"/>
          <w:u w:val="single"/>
        </w:rPr>
        <w:t xml:space="preserve">Izdajatelj menice: </w:t>
      </w:r>
    </w:p>
    <w:p w14:paraId="732A2FF0" w14:textId="77777777" w:rsidR="00DC0AC0" w:rsidRPr="00B4484B" w:rsidRDefault="00DC0AC0" w:rsidP="002A2D45">
      <w:pPr>
        <w:keepNext/>
        <w:keepLines/>
        <w:rPr>
          <w:rFonts w:cs="Tahoma"/>
          <w:sz w:val="20"/>
          <w:szCs w:val="20"/>
        </w:rPr>
      </w:pPr>
    </w:p>
    <w:p w14:paraId="347DFC9B" w14:textId="77777777" w:rsidR="00DC0AC0" w:rsidRPr="006C68FF" w:rsidRDefault="00DC0AC0" w:rsidP="002A2D45">
      <w:pPr>
        <w:keepNext/>
        <w:keepLines/>
        <w:rPr>
          <w:rFonts w:cs="Tahoma"/>
          <w:sz w:val="20"/>
          <w:szCs w:val="20"/>
        </w:rPr>
      </w:pPr>
      <w:r w:rsidRPr="00B4484B">
        <w:rPr>
          <w:rFonts w:cs="Tahoma"/>
          <w:sz w:val="20"/>
          <w:szCs w:val="20"/>
        </w:rPr>
        <w:t>Priloga: 1 bianko menica</w:t>
      </w:r>
    </w:p>
    <w:p w14:paraId="4CC72774" w14:textId="16F6F1E3" w:rsidR="00DC0AC0" w:rsidRPr="006C68FF" w:rsidRDefault="00DC0AC0" w:rsidP="002A2D45">
      <w:pPr>
        <w:keepNext/>
        <w:keepLines/>
        <w:rPr>
          <w:rFonts w:ascii="Times New Roman" w:hAnsi="Times New Roman"/>
          <w:sz w:val="20"/>
          <w:szCs w:val="20"/>
        </w:rPr>
      </w:pPr>
    </w:p>
    <w:p w14:paraId="1AAA470B" w14:textId="11741F9B" w:rsidR="00ED302A" w:rsidRPr="006C68FF" w:rsidRDefault="00ED302A" w:rsidP="002A2D45">
      <w:pPr>
        <w:keepNext/>
        <w:keepLines/>
        <w:rPr>
          <w:rFonts w:ascii="Times New Roman" w:hAnsi="Times New Roman"/>
          <w:sz w:val="20"/>
          <w:szCs w:val="20"/>
        </w:rPr>
      </w:pPr>
    </w:p>
    <w:p w14:paraId="2BFFF3ED" w14:textId="4107C5D0" w:rsidR="00ED302A" w:rsidRPr="00ED302A" w:rsidRDefault="00ED302A" w:rsidP="002A2D45">
      <w:pPr>
        <w:keepNext/>
        <w:keepLines/>
        <w:spacing w:after="200" w:line="276" w:lineRule="auto"/>
        <w:rPr>
          <w:rFonts w:ascii="Calibri" w:eastAsia="Calibri" w:hAnsi="Calibri"/>
          <w:sz w:val="22"/>
          <w:szCs w:val="22"/>
          <w:lang w:eastAsia="en-US"/>
        </w:rPr>
      </w:pPr>
    </w:p>
    <w:sectPr w:rsidR="00ED302A" w:rsidRPr="00ED302A" w:rsidSect="007B3BA8">
      <w:headerReference w:type="default" r:id="rId15"/>
      <w:footerReference w:type="default" r:id="rId16"/>
      <w:headerReference w:type="first" r:id="rId17"/>
      <w:footerReference w:type="first" r:id="rId18"/>
      <w:pgSz w:w="11906" w:h="16838" w:code="9"/>
      <w:pgMar w:top="1841" w:right="1274" w:bottom="1134" w:left="1276" w:header="568" w:footer="533"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7A455" w14:textId="77777777" w:rsidR="00D30B73" w:rsidRDefault="00D30B73">
      <w:r>
        <w:separator/>
      </w:r>
    </w:p>
  </w:endnote>
  <w:endnote w:type="continuationSeparator" w:id="0">
    <w:p w14:paraId="0DBE8C8A" w14:textId="77777777" w:rsidR="00D30B73" w:rsidRDefault="00D30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 w:name="Republika">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Frutiger">
    <w:altName w:val="Courier New"/>
    <w:charset w:val="EE"/>
    <w:family w:val="swiss"/>
    <w:pitch w:val="variable"/>
    <w:sig w:usb0="20007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6B59C" w14:textId="77777777" w:rsidR="00F61609" w:rsidRDefault="00F61609" w:rsidP="00F61609">
    <w:pPr>
      <w:pStyle w:val="Noga"/>
      <w:tabs>
        <w:tab w:val="left" w:pos="1134"/>
        <w:tab w:val="left" w:pos="1985"/>
      </w:tabs>
      <w:ind w:right="-1134"/>
      <w:jc w:val="right"/>
    </w:pPr>
    <w:r>
      <w:t xml:space="preserve">                     </w:t>
    </w:r>
    <w:r>
      <w:rPr>
        <w:noProof/>
      </w:rPr>
      <w:drawing>
        <wp:inline distT="0" distB="0" distL="0" distR="0" wp14:anchorId="098E9D1D" wp14:editId="3F2E1BFB">
          <wp:extent cx="3790800" cy="28800"/>
          <wp:effectExtent l="0" t="0" r="0" b="9525"/>
          <wp:docPr id="54" name="Slika 54"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pis_noga_2"/>
                  <pic:cNvPicPr>
                    <a:picLocks noChangeAspect="1" noChangeArrowheads="1"/>
                  </pic:cNvPicPr>
                </pic:nvPicPr>
                <pic:blipFill>
                  <a:blip r:embed="rId1"/>
                  <a:srcRect/>
                  <a:stretch>
                    <a:fillRect/>
                  </a:stretch>
                </pic:blipFill>
                <pic:spPr bwMode="auto">
                  <a:xfrm>
                    <a:off x="0" y="0"/>
                    <a:ext cx="3790800" cy="28800"/>
                  </a:xfrm>
                  <a:prstGeom prst="rect">
                    <a:avLst/>
                  </a:prstGeom>
                  <a:noFill/>
                  <a:ln w="9525">
                    <a:noFill/>
                    <a:miter lim="800000"/>
                    <a:headEnd/>
                    <a:tailEnd/>
                  </a:ln>
                </pic:spPr>
              </pic:pic>
            </a:graphicData>
          </a:graphic>
        </wp:inline>
      </w:drawing>
    </w:r>
  </w:p>
  <w:p w14:paraId="647206E6" w14:textId="77777777" w:rsidR="00F61609" w:rsidRDefault="00F61609" w:rsidP="00F61609">
    <w:pPr>
      <w:pStyle w:val="Noga"/>
      <w:jc w:val="center"/>
      <w:rPr>
        <w:sz w:val="16"/>
        <w:szCs w:val="16"/>
      </w:rPr>
    </w:pPr>
  </w:p>
  <w:p w14:paraId="7914C5D3" w14:textId="3AB01F84" w:rsidR="00F61609" w:rsidRPr="00F61609" w:rsidRDefault="00F61609" w:rsidP="00F61609">
    <w:pPr>
      <w:pStyle w:val="Noga"/>
      <w:jc w:val="center"/>
      <w:rPr>
        <w:sz w:val="16"/>
        <w:szCs w:val="16"/>
      </w:rPr>
    </w:pPr>
    <w:r>
      <w:rPr>
        <w:sz w:val="16"/>
        <w:szCs w:val="16"/>
      </w:rPr>
      <w:t xml:space="preserve"> </w:t>
    </w: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sz w:val="16"/>
        <w:szCs w:val="16"/>
      </w:rPr>
      <w:t>2</w:t>
    </w:r>
    <w:r w:rsidRPr="0039471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B9B9" w14:textId="24CD33C3" w:rsidR="00414A14" w:rsidRDefault="00414A14" w:rsidP="00F61609">
    <w:pPr>
      <w:pStyle w:val="Noga"/>
      <w:tabs>
        <w:tab w:val="clear" w:pos="4536"/>
        <w:tab w:val="clear" w:pos="9072"/>
      </w:tabs>
      <w:ind w:left="2124" w:right="-1274" w:firstLine="708"/>
      <w:jc w:val="right"/>
    </w:pPr>
    <w:r>
      <w:t xml:space="preserve">         </w:t>
    </w:r>
    <w:r>
      <w:tab/>
    </w:r>
    <w:r>
      <w:tab/>
    </w:r>
    <w:r w:rsidR="00F61609" w:rsidRPr="006061EC">
      <w:rPr>
        <w:noProof/>
        <w:sz w:val="16"/>
        <w:szCs w:val="16"/>
      </w:rPr>
      <w:drawing>
        <wp:inline distT="0" distB="0" distL="0" distR="0" wp14:anchorId="6F479362" wp14:editId="27EE04BF">
          <wp:extent cx="2431415" cy="779145"/>
          <wp:effectExtent l="0" t="0" r="6985" b="1905"/>
          <wp:docPr id="56" name="Slika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1415" cy="779145"/>
                  </a:xfrm>
                  <a:prstGeom prst="rect">
                    <a:avLst/>
                  </a:prstGeom>
                  <a:noFill/>
                  <a:ln>
                    <a:noFill/>
                  </a:ln>
                </pic:spPr>
              </pic:pic>
            </a:graphicData>
          </a:graphic>
        </wp:inline>
      </w:drawing>
    </w: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3564C" w14:textId="77777777" w:rsidR="00D30B73" w:rsidRDefault="00D30B73">
      <w:r>
        <w:separator/>
      </w:r>
    </w:p>
  </w:footnote>
  <w:footnote w:type="continuationSeparator" w:id="0">
    <w:p w14:paraId="49DA231A" w14:textId="77777777" w:rsidR="00D30B73" w:rsidRDefault="00D30B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CBCED" w14:textId="189D5A2B" w:rsidR="00F61609" w:rsidRDefault="00F61609" w:rsidP="00F61609">
    <w:pPr>
      <w:pStyle w:val="Glava"/>
      <w:jc w:val="center"/>
    </w:pPr>
    <w:r>
      <w:rPr>
        <w:noProof/>
      </w:rPr>
      <w:drawing>
        <wp:inline distT="0" distB="0" distL="0" distR="0" wp14:anchorId="6798E209" wp14:editId="6F2458DF">
          <wp:extent cx="828675" cy="609600"/>
          <wp:effectExtent l="19050" t="0" r="9525" b="0"/>
          <wp:docPr id="53" name="Slika 5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srcRect/>
                  <a:stretch>
                    <a:fillRect/>
                  </a:stretch>
                </pic:blipFill>
                <pic:spPr bwMode="auto">
                  <a:xfrm>
                    <a:off x="0" y="0"/>
                    <a:ext cx="828675" cy="60960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5BAE9" w14:textId="6A5735CA" w:rsidR="00F61609" w:rsidRDefault="00F61609" w:rsidP="00F61609">
    <w:pPr>
      <w:pStyle w:val="Glava"/>
      <w:ind w:right="-1134"/>
      <w:jc w:val="right"/>
    </w:pPr>
    <w:r>
      <w:rPr>
        <w:noProof/>
      </w:rPr>
      <w:drawing>
        <wp:inline distT="0" distB="0" distL="0" distR="0" wp14:anchorId="2EB766D1" wp14:editId="4CF030FF">
          <wp:extent cx="3438525" cy="1823085"/>
          <wp:effectExtent l="0" t="0" r="9525" b="5715"/>
          <wp:docPr id="55" name="Slika 55"/>
          <wp:cNvGraphicFramePr/>
          <a:graphic xmlns:a="http://schemas.openxmlformats.org/drawingml/2006/main">
            <a:graphicData uri="http://schemas.openxmlformats.org/drawingml/2006/picture">
              <pic:pic xmlns:pic="http://schemas.openxmlformats.org/drawingml/2006/picture">
                <pic:nvPicPr>
                  <pic:cNvPr id="19" name="Slika 1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C53E69CA"/>
    <w:lvl w:ilvl="0">
      <w:start w:val="1"/>
      <w:numFmt w:val="decimal"/>
      <w:pStyle w:val="Otevilenseznam2"/>
      <w:lvlText w:val="%1."/>
      <w:lvlJc w:val="left"/>
      <w:pPr>
        <w:tabs>
          <w:tab w:val="num" w:pos="643"/>
        </w:tabs>
        <w:ind w:left="643" w:hanging="360"/>
      </w:pPr>
    </w:lvl>
  </w:abstractNum>
  <w:abstractNum w:abstractNumId="1" w15:restartNumberingAfterBreak="0">
    <w:nsid w:val="FFFFFF81"/>
    <w:multiLevelType w:val="singleLevel"/>
    <w:tmpl w:val="9648B44C"/>
    <w:lvl w:ilvl="0">
      <w:start w:val="1"/>
      <w:numFmt w:val="bullet"/>
      <w:pStyle w:val="Oznaenseznam4"/>
      <w:lvlText w:val=""/>
      <w:lvlJc w:val="left"/>
      <w:pPr>
        <w:tabs>
          <w:tab w:val="num" w:pos="1209"/>
        </w:tabs>
        <w:ind w:left="1209" w:hanging="360"/>
      </w:pPr>
      <w:rPr>
        <w:rFonts w:ascii="Symbol" w:hAnsi="Symbol" w:hint="default"/>
      </w:rPr>
    </w:lvl>
  </w:abstractNum>
  <w:abstractNum w:abstractNumId="2" w15:restartNumberingAfterBreak="0">
    <w:nsid w:val="FFFFFFFE"/>
    <w:multiLevelType w:val="singleLevel"/>
    <w:tmpl w:val="C50CE034"/>
    <w:lvl w:ilvl="0">
      <w:numFmt w:val="decimal"/>
      <w:lvlText w:val="*"/>
      <w:lvlJc w:val="left"/>
    </w:lvl>
  </w:abstractNum>
  <w:abstractNum w:abstractNumId="3"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4"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5"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6" w15:restartNumberingAfterBreak="0">
    <w:nsid w:val="005C6561"/>
    <w:multiLevelType w:val="hybridMultilevel"/>
    <w:tmpl w:val="F57C47E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8932468"/>
    <w:multiLevelType w:val="hybridMultilevel"/>
    <w:tmpl w:val="C8B0B57E"/>
    <w:lvl w:ilvl="0" w:tplc="FFFFFFFF">
      <w:start w:val="1"/>
      <w:numFmt w:val="bullet"/>
      <w:lvlText w:val="o"/>
      <w:lvlJc w:val="left"/>
      <w:pPr>
        <w:tabs>
          <w:tab w:val="num" w:pos="1068"/>
        </w:tabs>
        <w:ind w:left="1068" w:hanging="360"/>
      </w:pPr>
      <w:rPr>
        <w:rFonts w:ascii="Courier New" w:hAnsi="Courier New" w:cs="Courier New" w:hint="default"/>
      </w:rPr>
    </w:lvl>
    <w:lvl w:ilvl="1" w:tplc="FFFFFFFF">
      <w:start w:val="1"/>
      <w:numFmt w:val="bullet"/>
      <w:lvlText w:val="o"/>
      <w:lvlJc w:val="left"/>
      <w:pPr>
        <w:tabs>
          <w:tab w:val="num" w:pos="1788"/>
        </w:tabs>
        <w:ind w:left="1788" w:hanging="360"/>
      </w:pPr>
      <w:rPr>
        <w:rFonts w:ascii="Courier New" w:hAnsi="Courier New" w:cs="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8CD1C14"/>
    <w:multiLevelType w:val="hybridMultilevel"/>
    <w:tmpl w:val="F522B874"/>
    <w:lvl w:ilvl="0" w:tplc="DD5477F8">
      <w:start w:val="6"/>
      <w:numFmt w:val="bullet"/>
      <w:lvlText w:val="–"/>
      <w:lvlJc w:val="left"/>
      <w:pPr>
        <w:ind w:left="720" w:hanging="360"/>
      </w:pPr>
      <w:rPr>
        <w:rFonts w:ascii="Tahoma" w:eastAsia="Times New Roman" w:hAnsi="Tahoma" w:cs="Tahoma" w:hint="default"/>
        <w:color w:val="auto"/>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90578F3"/>
    <w:multiLevelType w:val="hybridMultilevel"/>
    <w:tmpl w:val="C2C6E140"/>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EEB55B6"/>
    <w:multiLevelType w:val="multilevel"/>
    <w:tmpl w:val="CA9AFA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0116F4F"/>
    <w:multiLevelType w:val="multilevel"/>
    <w:tmpl w:val="1F3498D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ascii="Tahoma" w:hAnsi="Tahoma" w:cs="Tahoma"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4" w15:restartNumberingAfterBreak="0">
    <w:nsid w:val="207972F4"/>
    <w:multiLevelType w:val="hybridMultilevel"/>
    <w:tmpl w:val="6AD849A6"/>
    <w:lvl w:ilvl="0" w:tplc="F7BC859C">
      <w:start w:val="1"/>
      <w:numFmt w:val="lowerLetter"/>
      <w:lvlText w:val="%1)"/>
      <w:lvlJc w:val="left"/>
      <w:pPr>
        <w:ind w:left="720" w:hanging="360"/>
      </w:pPr>
      <w:rPr>
        <w:rFonts w:ascii="Tahoma" w:eastAsia="Times New Roman" w:hAnsi="Tahoma" w:cs="Tahoma"/>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6937EDD"/>
    <w:multiLevelType w:val="hybridMultilevel"/>
    <w:tmpl w:val="F006B482"/>
    <w:lvl w:ilvl="0" w:tplc="511273A2">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2BF46766"/>
    <w:multiLevelType w:val="hybridMultilevel"/>
    <w:tmpl w:val="31A4AB48"/>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2DC77972"/>
    <w:multiLevelType w:val="hybridMultilevel"/>
    <w:tmpl w:val="F57C47E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11A735A"/>
    <w:multiLevelType w:val="hybridMultilevel"/>
    <w:tmpl w:val="2D8480BE"/>
    <w:lvl w:ilvl="0" w:tplc="DCD6AFA8">
      <w:start w:val="1"/>
      <w:numFmt w:val="bullet"/>
      <w:lvlText w:val="–"/>
      <w:lvlJc w:val="left"/>
      <w:pPr>
        <w:tabs>
          <w:tab w:val="num" w:pos="720"/>
        </w:tabs>
        <w:ind w:left="720" w:hanging="360"/>
      </w:pPr>
      <w:rPr>
        <w:rFonts w:ascii="Tahoma" w:eastAsia="Times New Roman"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7BC59C7"/>
    <w:multiLevelType w:val="hybridMultilevel"/>
    <w:tmpl w:val="2B688382"/>
    <w:lvl w:ilvl="0" w:tplc="99E45148">
      <w:start w:val="1"/>
      <w:numFmt w:val="bullet"/>
      <w:lvlText w:val=""/>
      <w:lvlJc w:val="left"/>
      <w:pPr>
        <w:ind w:left="720" w:hanging="360"/>
      </w:pPr>
      <w:rPr>
        <w:rFonts w:ascii="Symbol" w:hAnsi="Symbo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F1C5FA0"/>
    <w:multiLevelType w:val="multilevel"/>
    <w:tmpl w:val="9A14933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3F846127"/>
    <w:multiLevelType w:val="hybridMultilevel"/>
    <w:tmpl w:val="A9C2E878"/>
    <w:lvl w:ilvl="0" w:tplc="0424000F">
      <w:start w:val="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17D1596"/>
    <w:multiLevelType w:val="multilevel"/>
    <w:tmpl w:val="DDCA27FA"/>
    <w:lvl w:ilvl="0">
      <w:start w:val="1"/>
      <w:numFmt w:val="decimal"/>
      <w:pStyle w:val="Naslov1"/>
      <w:lvlText w:val="%1."/>
      <w:lvlJc w:val="left"/>
      <w:pPr>
        <w:tabs>
          <w:tab w:val="num" w:pos="567"/>
        </w:tabs>
        <w:ind w:left="2438" w:hanging="2438"/>
      </w:pPr>
      <w:rPr>
        <w:rFonts w:hint="default"/>
      </w:rPr>
    </w:lvl>
    <w:lvl w:ilvl="1">
      <w:start w:val="1"/>
      <w:numFmt w:val="decimal"/>
      <w:pStyle w:val="Naslov2"/>
      <w:lvlText w:val="%1.%2"/>
      <w:lvlJc w:val="left"/>
      <w:pPr>
        <w:tabs>
          <w:tab w:val="num" w:pos="216"/>
        </w:tabs>
        <w:ind w:left="680" w:hanging="68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slov3"/>
      <w:lvlText w:val="%1.%2.%3"/>
      <w:lvlJc w:val="left"/>
      <w:pPr>
        <w:tabs>
          <w:tab w:val="num" w:pos="720"/>
        </w:tabs>
        <w:ind w:left="737" w:hanging="737"/>
      </w:pPr>
      <w:rPr>
        <w:rFonts w:hint="default"/>
      </w:rPr>
    </w:lvl>
    <w:lvl w:ilvl="3">
      <w:start w:val="1"/>
      <w:numFmt w:val="decimal"/>
      <w:lvlText w:val="%1.%2.%3.%4"/>
      <w:lvlJc w:val="left"/>
      <w:pPr>
        <w:tabs>
          <w:tab w:val="num" w:pos="907"/>
        </w:tabs>
        <w:ind w:left="0" w:firstLine="0"/>
      </w:pPr>
      <w:rPr>
        <w:rFonts w:hint="default"/>
      </w:rPr>
    </w:lvl>
    <w:lvl w:ilvl="4">
      <w:start w:val="1"/>
      <w:numFmt w:val="decimal"/>
      <w:lvlText w:val="%1.%2.%3.%4.%5"/>
      <w:lvlJc w:val="left"/>
      <w:pPr>
        <w:tabs>
          <w:tab w:val="num" w:pos="648"/>
        </w:tabs>
        <w:ind w:left="648" w:hanging="1008"/>
      </w:pPr>
      <w:rPr>
        <w:rFonts w:hint="default"/>
      </w:rPr>
    </w:lvl>
    <w:lvl w:ilvl="5">
      <w:start w:val="1"/>
      <w:numFmt w:val="decimal"/>
      <w:lvlText w:val="%1.%2.%3.%4.%5.%6"/>
      <w:lvlJc w:val="left"/>
      <w:pPr>
        <w:tabs>
          <w:tab w:val="num" w:pos="792"/>
        </w:tabs>
        <w:ind w:left="792" w:hanging="1152"/>
      </w:pPr>
      <w:rPr>
        <w:rFonts w:hint="default"/>
      </w:rPr>
    </w:lvl>
    <w:lvl w:ilvl="6">
      <w:start w:val="1"/>
      <w:numFmt w:val="decimal"/>
      <w:lvlText w:val="%1.%2.%3.%4.%5.%6.%7"/>
      <w:lvlJc w:val="left"/>
      <w:pPr>
        <w:tabs>
          <w:tab w:val="num" w:pos="936"/>
        </w:tabs>
        <w:ind w:left="936" w:hanging="1296"/>
      </w:pPr>
      <w:rPr>
        <w:rFonts w:hint="default"/>
      </w:rPr>
    </w:lvl>
    <w:lvl w:ilvl="7">
      <w:start w:val="1"/>
      <w:numFmt w:val="decimal"/>
      <w:lvlText w:val="%1.%2.%3.%4.%5.%6.%7.%8"/>
      <w:lvlJc w:val="left"/>
      <w:pPr>
        <w:tabs>
          <w:tab w:val="num" w:pos="1080"/>
        </w:tabs>
        <w:ind w:left="1080" w:hanging="1440"/>
      </w:pPr>
      <w:rPr>
        <w:rFonts w:hint="default"/>
      </w:rPr>
    </w:lvl>
    <w:lvl w:ilvl="8">
      <w:start w:val="1"/>
      <w:numFmt w:val="decimal"/>
      <w:lvlText w:val="%1.%2.%3.%4.%5.%6.%7.%8.%9"/>
      <w:lvlJc w:val="left"/>
      <w:pPr>
        <w:tabs>
          <w:tab w:val="num" w:pos="1224"/>
        </w:tabs>
        <w:ind w:left="1224" w:hanging="1584"/>
      </w:pPr>
      <w:rPr>
        <w:rFonts w:hint="default"/>
      </w:rPr>
    </w:lvl>
  </w:abstractNum>
  <w:abstractNum w:abstractNumId="26" w15:restartNumberingAfterBreak="0">
    <w:nsid w:val="448A1583"/>
    <w:multiLevelType w:val="hybridMultilevel"/>
    <w:tmpl w:val="EDDCDA12"/>
    <w:lvl w:ilvl="0" w:tplc="639E2088">
      <w:start w:val="2"/>
      <w:numFmt w:val="upperRoman"/>
      <w:lvlText w:val="%1."/>
      <w:lvlJc w:val="left"/>
      <w:pPr>
        <w:tabs>
          <w:tab w:val="num" w:pos="1440"/>
        </w:tabs>
        <w:ind w:left="1440" w:hanging="1080"/>
      </w:pPr>
      <w:rPr>
        <w:rFonts w:hint="default"/>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7" w15:restartNumberingAfterBreak="0">
    <w:nsid w:val="45452F7B"/>
    <w:multiLevelType w:val="singleLevel"/>
    <w:tmpl w:val="F2B0E236"/>
    <w:lvl w:ilvl="0">
      <w:start w:val="1"/>
      <w:numFmt w:val="bullet"/>
      <w:lvlText w:val="−"/>
      <w:lvlJc w:val="left"/>
      <w:pPr>
        <w:ind w:left="360" w:hanging="360"/>
      </w:pPr>
      <w:rPr>
        <w:rFonts w:ascii="Arial" w:hAnsi="Arial" w:hint="default"/>
      </w:rPr>
    </w:lvl>
  </w:abstractNum>
  <w:abstractNum w:abstractNumId="28" w15:restartNumberingAfterBreak="0">
    <w:nsid w:val="4BF248D4"/>
    <w:multiLevelType w:val="multilevel"/>
    <w:tmpl w:val="644C3920"/>
    <w:lvl w:ilvl="0">
      <w:start w:val="1"/>
      <w:numFmt w:val="decimal"/>
      <w:pStyle w:val="cambriaalineje"/>
      <w:lvlText w:val="%1."/>
      <w:lvlJc w:val="left"/>
      <w:pPr>
        <w:ind w:left="786" w:hanging="360"/>
      </w:pPr>
      <w:rPr>
        <w:rFonts w:ascii="Cambria" w:hAnsi="Cambria"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2"/>
      <w:numFmt w:val="decimal"/>
      <w:isLgl/>
      <w:lvlText w:val="%1.%2."/>
      <w:lvlJc w:val="left"/>
      <w:pPr>
        <w:ind w:left="1146" w:hanging="720"/>
      </w:pPr>
      <w:rPr>
        <w:rFonts w:hint="default"/>
      </w:rPr>
    </w:lvl>
    <w:lvl w:ilvl="2">
      <w:start w:val="1"/>
      <w:numFmt w:val="decimal"/>
      <w:isLgl/>
      <w:lvlText w:val="%1.%2.%3."/>
      <w:lvlJc w:val="left"/>
      <w:pPr>
        <w:ind w:left="1506" w:hanging="1080"/>
      </w:pPr>
      <w:rPr>
        <w:rFonts w:hint="default"/>
      </w:rPr>
    </w:lvl>
    <w:lvl w:ilvl="3">
      <w:start w:val="1"/>
      <w:numFmt w:val="decimal"/>
      <w:isLgl/>
      <w:lvlText w:val="%1.%2.%3.%4."/>
      <w:lvlJc w:val="left"/>
      <w:pPr>
        <w:ind w:left="1866" w:hanging="1440"/>
      </w:pPr>
      <w:rPr>
        <w:rFonts w:hint="default"/>
      </w:rPr>
    </w:lvl>
    <w:lvl w:ilvl="4">
      <w:start w:val="1"/>
      <w:numFmt w:val="decimal"/>
      <w:isLgl/>
      <w:lvlText w:val="%1.%2.%3.%4.%5."/>
      <w:lvlJc w:val="left"/>
      <w:pPr>
        <w:ind w:left="2226" w:hanging="1800"/>
      </w:pPr>
      <w:rPr>
        <w:rFonts w:hint="default"/>
      </w:rPr>
    </w:lvl>
    <w:lvl w:ilvl="5">
      <w:start w:val="1"/>
      <w:numFmt w:val="decimal"/>
      <w:isLgl/>
      <w:lvlText w:val="%1.%2.%3.%4.%5.%6."/>
      <w:lvlJc w:val="left"/>
      <w:pPr>
        <w:ind w:left="2226" w:hanging="1800"/>
      </w:pPr>
      <w:rPr>
        <w:rFonts w:hint="default"/>
      </w:rPr>
    </w:lvl>
    <w:lvl w:ilvl="6">
      <w:start w:val="1"/>
      <w:numFmt w:val="decimal"/>
      <w:isLgl/>
      <w:lvlText w:val="%1.%2.%3.%4.%5.%6.%7."/>
      <w:lvlJc w:val="left"/>
      <w:pPr>
        <w:ind w:left="2586" w:hanging="2160"/>
      </w:pPr>
      <w:rPr>
        <w:rFonts w:hint="default"/>
      </w:rPr>
    </w:lvl>
    <w:lvl w:ilvl="7">
      <w:start w:val="1"/>
      <w:numFmt w:val="decimal"/>
      <w:isLgl/>
      <w:lvlText w:val="%1.%2.%3.%4.%5.%6.%7.%8."/>
      <w:lvlJc w:val="left"/>
      <w:pPr>
        <w:ind w:left="2946" w:hanging="2520"/>
      </w:pPr>
      <w:rPr>
        <w:rFonts w:hint="default"/>
      </w:rPr>
    </w:lvl>
    <w:lvl w:ilvl="8">
      <w:start w:val="1"/>
      <w:numFmt w:val="decimal"/>
      <w:isLgl/>
      <w:lvlText w:val="%1.%2.%3.%4.%5.%6.%7.%8.%9."/>
      <w:lvlJc w:val="left"/>
      <w:pPr>
        <w:ind w:left="3306" w:hanging="2880"/>
      </w:pPr>
      <w:rPr>
        <w:rFonts w:hint="default"/>
      </w:rPr>
    </w:lvl>
  </w:abstractNum>
  <w:abstractNum w:abstractNumId="29" w15:restartNumberingAfterBreak="0">
    <w:nsid w:val="4BFB230C"/>
    <w:multiLevelType w:val="hybridMultilevel"/>
    <w:tmpl w:val="CC742C16"/>
    <w:lvl w:ilvl="0" w:tplc="9AF8CAA4">
      <w:start w:val="1"/>
      <w:numFmt w:val="lowerLetter"/>
      <w:lvlText w:val="%1)"/>
      <w:lvlJc w:val="left"/>
      <w:pPr>
        <w:ind w:left="720" w:hanging="360"/>
      </w:pPr>
      <w:rPr>
        <w:rFonts w:hint="default"/>
        <w:b/>
        <w:bCs w:val="0"/>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4F801AD8"/>
    <w:multiLevelType w:val="singleLevel"/>
    <w:tmpl w:val="0424000F"/>
    <w:lvl w:ilvl="0">
      <w:start w:val="1"/>
      <w:numFmt w:val="decimal"/>
      <w:lvlText w:val="%1."/>
      <w:lvlJc w:val="left"/>
      <w:pPr>
        <w:ind w:left="720" w:hanging="360"/>
      </w:pPr>
      <w:rPr>
        <w:rFonts w:hint="default"/>
      </w:rPr>
    </w:lvl>
  </w:abstractNum>
  <w:abstractNum w:abstractNumId="31" w15:restartNumberingAfterBreak="0">
    <w:nsid w:val="501870B8"/>
    <w:multiLevelType w:val="hybridMultilevel"/>
    <w:tmpl w:val="44A6F138"/>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3C50089"/>
    <w:multiLevelType w:val="hybridMultilevel"/>
    <w:tmpl w:val="7D384B7C"/>
    <w:lvl w:ilvl="0" w:tplc="4C8037A2">
      <w:start w:val="1"/>
      <w:numFmt w:val="upperRoman"/>
      <w:lvlText w:val="%1."/>
      <w:lvlJc w:val="left"/>
      <w:pPr>
        <w:ind w:left="1080" w:hanging="72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4"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30755A4"/>
    <w:multiLevelType w:val="hybridMultilevel"/>
    <w:tmpl w:val="6CBE1C84"/>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FCA5A4B"/>
    <w:multiLevelType w:val="hybridMultilevel"/>
    <w:tmpl w:val="8A42AF20"/>
    <w:lvl w:ilvl="0" w:tplc="61AEBEFE">
      <w:start w:val="4"/>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7" w15:restartNumberingAfterBreak="0">
    <w:nsid w:val="70AE0BC5"/>
    <w:multiLevelType w:val="singleLevel"/>
    <w:tmpl w:val="D9402A30"/>
    <w:lvl w:ilvl="0">
      <w:start w:val="1"/>
      <w:numFmt w:val="bullet"/>
      <w:lvlText w:val=""/>
      <w:lvlJc w:val="left"/>
      <w:pPr>
        <w:ind w:left="435" w:hanging="360"/>
      </w:pPr>
      <w:rPr>
        <w:rFonts w:ascii="Symbol" w:hAnsi="Symbol" w:hint="default"/>
      </w:rPr>
    </w:lvl>
  </w:abstractNum>
  <w:abstractNum w:abstractNumId="38" w15:restartNumberingAfterBreak="0">
    <w:nsid w:val="71E351C7"/>
    <w:multiLevelType w:val="hybridMultilevel"/>
    <w:tmpl w:val="F556A870"/>
    <w:lvl w:ilvl="0" w:tplc="FFFFFFFF">
      <w:start w:val="3"/>
      <w:numFmt w:val="bullet"/>
      <w:lvlText w:val="-"/>
      <w:lvlJc w:val="left"/>
      <w:pPr>
        <w:tabs>
          <w:tab w:val="num" w:pos="720"/>
        </w:tabs>
        <w:ind w:left="720" w:hanging="360"/>
      </w:pPr>
      <w:rPr>
        <w:rFonts w:ascii="Arial" w:eastAsia="Times New Roman" w:hAnsi="Arial" w:cs="Arial" w:hint="default"/>
      </w:rPr>
    </w:lvl>
    <w:lvl w:ilvl="1" w:tplc="A948DB28">
      <w:start w:val="1"/>
      <w:numFmt w:val="decimal"/>
      <w:lvlText w:val="%2."/>
      <w:lvlJc w:val="left"/>
      <w:pPr>
        <w:tabs>
          <w:tab w:val="num" w:pos="4613"/>
        </w:tabs>
        <w:ind w:left="4613" w:hanging="360"/>
      </w:pPr>
      <w:rPr>
        <w:rFonts w:hint="default"/>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15:restartNumberingAfterBreak="0">
    <w:nsid w:val="766853EA"/>
    <w:multiLevelType w:val="multilevel"/>
    <w:tmpl w:val="C6DECF20"/>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sz w:val="20"/>
        <w:szCs w:val="20"/>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0" w15:restartNumberingAfterBreak="0">
    <w:nsid w:val="792D78EF"/>
    <w:multiLevelType w:val="hybridMultilevel"/>
    <w:tmpl w:val="6AD849A6"/>
    <w:lvl w:ilvl="0" w:tplc="F7BC859C">
      <w:start w:val="1"/>
      <w:numFmt w:val="lowerLetter"/>
      <w:lvlText w:val="%1)"/>
      <w:lvlJc w:val="left"/>
      <w:pPr>
        <w:ind w:left="720" w:hanging="360"/>
      </w:pPr>
      <w:rPr>
        <w:rFonts w:ascii="Tahoma" w:eastAsia="Times New Roman" w:hAnsi="Tahoma" w:cs="Tahoma"/>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7F443110"/>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2" w15:restartNumberingAfterBreak="0">
    <w:nsid w:val="7FA36345"/>
    <w:multiLevelType w:val="hybridMultilevel"/>
    <w:tmpl w:val="489C0064"/>
    <w:lvl w:ilvl="0" w:tplc="26BEA80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5"/>
  </w:num>
  <w:num w:numId="2">
    <w:abstractNumId w:val="9"/>
  </w:num>
  <w:num w:numId="3">
    <w:abstractNumId w:val="13"/>
  </w:num>
  <w:num w:numId="4">
    <w:abstractNumId w:val="27"/>
  </w:num>
  <w:num w:numId="5">
    <w:abstractNumId w:val="20"/>
  </w:num>
  <w:num w:numId="6">
    <w:abstractNumId w:val="0"/>
  </w:num>
  <w:num w:numId="7">
    <w:abstractNumId w:val="16"/>
  </w:num>
  <w:num w:numId="8">
    <w:abstractNumId w:val="1"/>
  </w:num>
  <w:num w:numId="9">
    <w:abstractNumId w:val="24"/>
  </w:num>
  <w:num w:numId="10">
    <w:abstractNumId w:val="37"/>
  </w:num>
  <w:num w:numId="11">
    <w:abstractNumId w:val="28"/>
  </w:num>
  <w:num w:numId="12">
    <w:abstractNumId w:val="17"/>
  </w:num>
  <w:num w:numId="13">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8"/>
  </w:num>
  <w:num w:numId="16">
    <w:abstractNumId w:val="20"/>
  </w:num>
  <w:num w:numId="17">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num>
  <w:num w:numId="19">
    <w:abstractNumId w:val="26"/>
  </w:num>
  <w:num w:numId="20">
    <w:abstractNumId w:val="38"/>
  </w:num>
  <w:num w:numId="21">
    <w:abstractNumId w:val="11"/>
  </w:num>
  <w:num w:numId="22">
    <w:abstractNumId w:val="31"/>
  </w:num>
  <w:num w:numId="23">
    <w:abstractNumId w:val="17"/>
  </w:num>
  <w:num w:numId="24">
    <w:abstractNumId w:val="39"/>
  </w:num>
  <w:num w:numId="25">
    <w:abstractNumId w:val="14"/>
  </w:num>
  <w:num w:numId="26">
    <w:abstractNumId w:val="41"/>
  </w:num>
  <w:num w:numId="27">
    <w:abstractNumId w:val="40"/>
  </w:num>
  <w:num w:numId="28">
    <w:abstractNumId w:val="29"/>
  </w:num>
  <w:num w:numId="29">
    <w:abstractNumId w:val="15"/>
  </w:num>
  <w:num w:numId="30">
    <w:abstractNumId w:val="18"/>
  </w:num>
  <w:num w:numId="31">
    <w:abstractNumId w:val="32"/>
  </w:num>
  <w:num w:numId="32">
    <w:abstractNumId w:val="30"/>
  </w:num>
  <w:num w:numId="33">
    <w:abstractNumId w:val="35"/>
  </w:num>
  <w:num w:numId="34">
    <w:abstractNumId w:val="34"/>
  </w:num>
  <w:num w:numId="35">
    <w:abstractNumId w:val="2"/>
    <w:lvlOverride w:ilvl="0">
      <w:lvl w:ilvl="0">
        <w:numFmt w:val="bullet"/>
        <w:lvlText w:val=""/>
        <w:legacy w:legacy="1" w:legacySpace="120" w:legacyIndent="397"/>
        <w:lvlJc w:val="left"/>
        <w:pPr>
          <w:ind w:left="397" w:hanging="397"/>
        </w:pPr>
        <w:rPr>
          <w:rFonts w:ascii="Symbol" w:hAnsi="Symbol" w:hint="default"/>
        </w:rPr>
      </w:lvl>
    </w:lvlOverride>
  </w:num>
  <w:num w:numId="36">
    <w:abstractNumId w:val="6"/>
  </w:num>
  <w:num w:numId="37">
    <w:abstractNumId w:val="7"/>
  </w:num>
  <w:num w:numId="38">
    <w:abstractNumId w:val="23"/>
  </w:num>
  <w:num w:numId="39">
    <w:abstractNumId w:val="19"/>
  </w:num>
  <w:num w:numId="40">
    <w:abstractNumId w:val="12"/>
  </w:num>
  <w:num w:numId="41">
    <w:abstractNumId w:val="22"/>
  </w:num>
  <w:num w:numId="42">
    <w:abstractNumId w:val="42"/>
  </w:num>
  <w:num w:numId="43">
    <w:abstractNumId w:val="36"/>
    <w:lvlOverride w:ilvl="0"/>
    <w:lvlOverride w:ilvl="1"/>
    <w:lvlOverride w:ilvl="2"/>
    <w:lvlOverride w:ilvl="3"/>
    <w:lvlOverride w:ilvl="4"/>
    <w:lvlOverride w:ilvl="5"/>
    <w:lvlOverride w:ilvl="6"/>
    <w:lvlOverride w:ilvl="7"/>
    <w:lvlOverride w:ilv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EFB"/>
    <w:rsid w:val="00001560"/>
    <w:rsid w:val="000016F9"/>
    <w:rsid w:val="00003638"/>
    <w:rsid w:val="00003AFF"/>
    <w:rsid w:val="00007085"/>
    <w:rsid w:val="00007CA6"/>
    <w:rsid w:val="0001018C"/>
    <w:rsid w:val="000106EA"/>
    <w:rsid w:val="00011086"/>
    <w:rsid w:val="00011379"/>
    <w:rsid w:val="00011A00"/>
    <w:rsid w:val="0001201B"/>
    <w:rsid w:val="00013ADC"/>
    <w:rsid w:val="00013FE9"/>
    <w:rsid w:val="00014665"/>
    <w:rsid w:val="00015071"/>
    <w:rsid w:val="000202AA"/>
    <w:rsid w:val="000220A9"/>
    <w:rsid w:val="00023362"/>
    <w:rsid w:val="00023CE8"/>
    <w:rsid w:val="00025177"/>
    <w:rsid w:val="0002527A"/>
    <w:rsid w:val="00025C0C"/>
    <w:rsid w:val="00030C63"/>
    <w:rsid w:val="00030DC5"/>
    <w:rsid w:val="000312AA"/>
    <w:rsid w:val="00033031"/>
    <w:rsid w:val="0003308D"/>
    <w:rsid w:val="00034E66"/>
    <w:rsid w:val="0004077A"/>
    <w:rsid w:val="00042945"/>
    <w:rsid w:val="0004349E"/>
    <w:rsid w:val="00046294"/>
    <w:rsid w:val="000465D9"/>
    <w:rsid w:val="0004661F"/>
    <w:rsid w:val="000468CC"/>
    <w:rsid w:val="00047189"/>
    <w:rsid w:val="00052E02"/>
    <w:rsid w:val="00053796"/>
    <w:rsid w:val="00056F72"/>
    <w:rsid w:val="0005745D"/>
    <w:rsid w:val="000575FF"/>
    <w:rsid w:val="00057B59"/>
    <w:rsid w:val="00057E3D"/>
    <w:rsid w:val="00063079"/>
    <w:rsid w:val="00064645"/>
    <w:rsid w:val="000657E1"/>
    <w:rsid w:val="0006674B"/>
    <w:rsid w:val="00072E47"/>
    <w:rsid w:val="00073928"/>
    <w:rsid w:val="0007456A"/>
    <w:rsid w:val="0007473A"/>
    <w:rsid w:val="000769AE"/>
    <w:rsid w:val="00076C6C"/>
    <w:rsid w:val="00080448"/>
    <w:rsid w:val="00080559"/>
    <w:rsid w:val="00080F9C"/>
    <w:rsid w:val="0008103A"/>
    <w:rsid w:val="00082EDE"/>
    <w:rsid w:val="00083A53"/>
    <w:rsid w:val="0008464C"/>
    <w:rsid w:val="00084E0E"/>
    <w:rsid w:val="00085704"/>
    <w:rsid w:val="00085CDD"/>
    <w:rsid w:val="00086458"/>
    <w:rsid w:val="00087B4A"/>
    <w:rsid w:val="00087C28"/>
    <w:rsid w:val="00087D7A"/>
    <w:rsid w:val="00091318"/>
    <w:rsid w:val="000921E0"/>
    <w:rsid w:val="00093249"/>
    <w:rsid w:val="000943B2"/>
    <w:rsid w:val="0009536C"/>
    <w:rsid w:val="000956F8"/>
    <w:rsid w:val="000A3151"/>
    <w:rsid w:val="000A3EED"/>
    <w:rsid w:val="000A4D00"/>
    <w:rsid w:val="000A5AFF"/>
    <w:rsid w:val="000A5E3E"/>
    <w:rsid w:val="000B08D9"/>
    <w:rsid w:val="000B1194"/>
    <w:rsid w:val="000B1256"/>
    <w:rsid w:val="000B2462"/>
    <w:rsid w:val="000B29F2"/>
    <w:rsid w:val="000B43CD"/>
    <w:rsid w:val="000B74C7"/>
    <w:rsid w:val="000B7D64"/>
    <w:rsid w:val="000C08FA"/>
    <w:rsid w:val="000C12DA"/>
    <w:rsid w:val="000C23C9"/>
    <w:rsid w:val="000C3D5D"/>
    <w:rsid w:val="000C4020"/>
    <w:rsid w:val="000D138B"/>
    <w:rsid w:val="000D1934"/>
    <w:rsid w:val="000D313E"/>
    <w:rsid w:val="000D32BA"/>
    <w:rsid w:val="000D3B5D"/>
    <w:rsid w:val="000D5C3A"/>
    <w:rsid w:val="000D6178"/>
    <w:rsid w:val="000D634B"/>
    <w:rsid w:val="000D7822"/>
    <w:rsid w:val="000D7843"/>
    <w:rsid w:val="000E1133"/>
    <w:rsid w:val="000E2A00"/>
    <w:rsid w:val="000E2A2D"/>
    <w:rsid w:val="000E4C10"/>
    <w:rsid w:val="000F0388"/>
    <w:rsid w:val="000F0C33"/>
    <w:rsid w:val="000F2B8C"/>
    <w:rsid w:val="000F5ED1"/>
    <w:rsid w:val="000F6F17"/>
    <w:rsid w:val="000F7672"/>
    <w:rsid w:val="00103A47"/>
    <w:rsid w:val="00104564"/>
    <w:rsid w:val="0010581A"/>
    <w:rsid w:val="00106B62"/>
    <w:rsid w:val="00107E39"/>
    <w:rsid w:val="001105A6"/>
    <w:rsid w:val="00112288"/>
    <w:rsid w:val="00112639"/>
    <w:rsid w:val="00112B38"/>
    <w:rsid w:val="00113823"/>
    <w:rsid w:val="0011419B"/>
    <w:rsid w:val="00114B6E"/>
    <w:rsid w:val="001151DD"/>
    <w:rsid w:val="00115D7D"/>
    <w:rsid w:val="001216FD"/>
    <w:rsid w:val="001225D8"/>
    <w:rsid w:val="00122FEF"/>
    <w:rsid w:val="001241C9"/>
    <w:rsid w:val="001258EF"/>
    <w:rsid w:val="0013117D"/>
    <w:rsid w:val="00133512"/>
    <w:rsid w:val="00134D15"/>
    <w:rsid w:val="001355DF"/>
    <w:rsid w:val="00145A8F"/>
    <w:rsid w:val="00146F0D"/>
    <w:rsid w:val="00146FE5"/>
    <w:rsid w:val="00150592"/>
    <w:rsid w:val="0015109B"/>
    <w:rsid w:val="0015127E"/>
    <w:rsid w:val="00152609"/>
    <w:rsid w:val="0016003D"/>
    <w:rsid w:val="0016075A"/>
    <w:rsid w:val="001612D4"/>
    <w:rsid w:val="0016259C"/>
    <w:rsid w:val="001642F1"/>
    <w:rsid w:val="00164E27"/>
    <w:rsid w:val="001674C9"/>
    <w:rsid w:val="00167CF5"/>
    <w:rsid w:val="00170F62"/>
    <w:rsid w:val="001716A9"/>
    <w:rsid w:val="00172ABB"/>
    <w:rsid w:val="0017300A"/>
    <w:rsid w:val="0017300E"/>
    <w:rsid w:val="0017474A"/>
    <w:rsid w:val="0018017E"/>
    <w:rsid w:val="00181592"/>
    <w:rsid w:val="001815D7"/>
    <w:rsid w:val="00181B0A"/>
    <w:rsid w:val="001828BC"/>
    <w:rsid w:val="001846A1"/>
    <w:rsid w:val="0018575F"/>
    <w:rsid w:val="00185C36"/>
    <w:rsid w:val="00186DF6"/>
    <w:rsid w:val="0018762E"/>
    <w:rsid w:val="00187855"/>
    <w:rsid w:val="00187F33"/>
    <w:rsid w:val="00187FCC"/>
    <w:rsid w:val="0019180E"/>
    <w:rsid w:val="00191E5E"/>
    <w:rsid w:val="00194057"/>
    <w:rsid w:val="001952D6"/>
    <w:rsid w:val="0019621B"/>
    <w:rsid w:val="001A135C"/>
    <w:rsid w:val="001A2342"/>
    <w:rsid w:val="001A28D1"/>
    <w:rsid w:val="001A2BBF"/>
    <w:rsid w:val="001A4763"/>
    <w:rsid w:val="001A61F8"/>
    <w:rsid w:val="001A6887"/>
    <w:rsid w:val="001A6E9D"/>
    <w:rsid w:val="001A75E2"/>
    <w:rsid w:val="001A7959"/>
    <w:rsid w:val="001B02EC"/>
    <w:rsid w:val="001B185F"/>
    <w:rsid w:val="001B1C73"/>
    <w:rsid w:val="001B23BF"/>
    <w:rsid w:val="001B252A"/>
    <w:rsid w:val="001B4216"/>
    <w:rsid w:val="001B533A"/>
    <w:rsid w:val="001B7025"/>
    <w:rsid w:val="001B7CE5"/>
    <w:rsid w:val="001C4B02"/>
    <w:rsid w:val="001C53E0"/>
    <w:rsid w:val="001C6A85"/>
    <w:rsid w:val="001C7242"/>
    <w:rsid w:val="001C7D29"/>
    <w:rsid w:val="001D2641"/>
    <w:rsid w:val="001D2DF3"/>
    <w:rsid w:val="001D4C01"/>
    <w:rsid w:val="001D4ED8"/>
    <w:rsid w:val="001D6791"/>
    <w:rsid w:val="001D684C"/>
    <w:rsid w:val="001D6BE1"/>
    <w:rsid w:val="001E05D8"/>
    <w:rsid w:val="001E0D6A"/>
    <w:rsid w:val="001E11D0"/>
    <w:rsid w:val="001E2146"/>
    <w:rsid w:val="001E5666"/>
    <w:rsid w:val="001E60CF"/>
    <w:rsid w:val="001E6C46"/>
    <w:rsid w:val="001F1533"/>
    <w:rsid w:val="001F2F55"/>
    <w:rsid w:val="001F331F"/>
    <w:rsid w:val="001F5F7D"/>
    <w:rsid w:val="001F70E8"/>
    <w:rsid w:val="00201E22"/>
    <w:rsid w:val="00201EFB"/>
    <w:rsid w:val="0020237A"/>
    <w:rsid w:val="00203716"/>
    <w:rsid w:val="00203D60"/>
    <w:rsid w:val="00203F51"/>
    <w:rsid w:val="00204B42"/>
    <w:rsid w:val="002051C5"/>
    <w:rsid w:val="00205F75"/>
    <w:rsid w:val="002100BB"/>
    <w:rsid w:val="002113C6"/>
    <w:rsid w:val="0021212B"/>
    <w:rsid w:val="00212577"/>
    <w:rsid w:val="0021356D"/>
    <w:rsid w:val="00215328"/>
    <w:rsid w:val="00216891"/>
    <w:rsid w:val="00216988"/>
    <w:rsid w:val="00217598"/>
    <w:rsid w:val="00220C73"/>
    <w:rsid w:val="00221222"/>
    <w:rsid w:val="00221A63"/>
    <w:rsid w:val="0022211E"/>
    <w:rsid w:val="00222AD5"/>
    <w:rsid w:val="0022542A"/>
    <w:rsid w:val="0022599E"/>
    <w:rsid w:val="002269E5"/>
    <w:rsid w:val="00227211"/>
    <w:rsid w:val="0023082E"/>
    <w:rsid w:val="00231431"/>
    <w:rsid w:val="0023146D"/>
    <w:rsid w:val="00231DDC"/>
    <w:rsid w:val="0023285A"/>
    <w:rsid w:val="00232899"/>
    <w:rsid w:val="00233981"/>
    <w:rsid w:val="0023408B"/>
    <w:rsid w:val="002346C4"/>
    <w:rsid w:val="00234FD8"/>
    <w:rsid w:val="00240A3D"/>
    <w:rsid w:val="00241834"/>
    <w:rsid w:val="00241BF8"/>
    <w:rsid w:val="00241D3D"/>
    <w:rsid w:val="0024373A"/>
    <w:rsid w:val="002437DA"/>
    <w:rsid w:val="002455D5"/>
    <w:rsid w:val="002479F2"/>
    <w:rsid w:val="002504FB"/>
    <w:rsid w:val="0025263F"/>
    <w:rsid w:val="002528A7"/>
    <w:rsid w:val="00256B41"/>
    <w:rsid w:val="00256BC5"/>
    <w:rsid w:val="00257C58"/>
    <w:rsid w:val="00262844"/>
    <w:rsid w:val="0026388B"/>
    <w:rsid w:val="00265307"/>
    <w:rsid w:val="002654A8"/>
    <w:rsid w:val="002662F3"/>
    <w:rsid w:val="00270FA2"/>
    <w:rsid w:val="00271EDF"/>
    <w:rsid w:val="00275284"/>
    <w:rsid w:val="00276AA9"/>
    <w:rsid w:val="00276B12"/>
    <w:rsid w:val="00280C0D"/>
    <w:rsid w:val="00281958"/>
    <w:rsid w:val="00282CA6"/>
    <w:rsid w:val="00285883"/>
    <w:rsid w:val="00287084"/>
    <w:rsid w:val="00287EB3"/>
    <w:rsid w:val="002947B6"/>
    <w:rsid w:val="00294989"/>
    <w:rsid w:val="002A28ED"/>
    <w:rsid w:val="002A2D45"/>
    <w:rsid w:val="002A4387"/>
    <w:rsid w:val="002A4801"/>
    <w:rsid w:val="002A6A1D"/>
    <w:rsid w:val="002A6CC3"/>
    <w:rsid w:val="002B03D5"/>
    <w:rsid w:val="002B101C"/>
    <w:rsid w:val="002B1CCA"/>
    <w:rsid w:val="002B2DA4"/>
    <w:rsid w:val="002B3C1B"/>
    <w:rsid w:val="002B46EA"/>
    <w:rsid w:val="002B56AF"/>
    <w:rsid w:val="002B6254"/>
    <w:rsid w:val="002B63BD"/>
    <w:rsid w:val="002C3899"/>
    <w:rsid w:val="002C5D91"/>
    <w:rsid w:val="002C753C"/>
    <w:rsid w:val="002D3762"/>
    <w:rsid w:val="002D450B"/>
    <w:rsid w:val="002D492E"/>
    <w:rsid w:val="002E0FCB"/>
    <w:rsid w:val="002E328A"/>
    <w:rsid w:val="002E4AB7"/>
    <w:rsid w:val="002E4B13"/>
    <w:rsid w:val="002E5B8E"/>
    <w:rsid w:val="002F179E"/>
    <w:rsid w:val="002F791D"/>
    <w:rsid w:val="003004FF"/>
    <w:rsid w:val="0030156A"/>
    <w:rsid w:val="00303551"/>
    <w:rsid w:val="00307ACC"/>
    <w:rsid w:val="0031064C"/>
    <w:rsid w:val="00310F71"/>
    <w:rsid w:val="00312EE2"/>
    <w:rsid w:val="0031469A"/>
    <w:rsid w:val="00314C79"/>
    <w:rsid w:val="00315848"/>
    <w:rsid w:val="00317656"/>
    <w:rsid w:val="0032191B"/>
    <w:rsid w:val="003247EC"/>
    <w:rsid w:val="00325FD7"/>
    <w:rsid w:val="00326376"/>
    <w:rsid w:val="00330041"/>
    <w:rsid w:val="003312C4"/>
    <w:rsid w:val="003350C2"/>
    <w:rsid w:val="00335790"/>
    <w:rsid w:val="0033699B"/>
    <w:rsid w:val="00336B0C"/>
    <w:rsid w:val="00337295"/>
    <w:rsid w:val="00340A26"/>
    <w:rsid w:val="00341ACE"/>
    <w:rsid w:val="00342580"/>
    <w:rsid w:val="00344D27"/>
    <w:rsid w:val="00346460"/>
    <w:rsid w:val="003466DF"/>
    <w:rsid w:val="00350D10"/>
    <w:rsid w:val="003526AB"/>
    <w:rsid w:val="003545B7"/>
    <w:rsid w:val="003574E4"/>
    <w:rsid w:val="00364C47"/>
    <w:rsid w:val="0036638C"/>
    <w:rsid w:val="003676BC"/>
    <w:rsid w:val="003715FD"/>
    <w:rsid w:val="00371EDA"/>
    <w:rsid w:val="00372176"/>
    <w:rsid w:val="00375BF2"/>
    <w:rsid w:val="003766AA"/>
    <w:rsid w:val="00376E51"/>
    <w:rsid w:val="00377B4B"/>
    <w:rsid w:val="00380D03"/>
    <w:rsid w:val="0038231A"/>
    <w:rsid w:val="00383BE6"/>
    <w:rsid w:val="00385407"/>
    <w:rsid w:val="00386BE7"/>
    <w:rsid w:val="0039112E"/>
    <w:rsid w:val="0039222F"/>
    <w:rsid w:val="00392CD1"/>
    <w:rsid w:val="0039502D"/>
    <w:rsid w:val="003961CB"/>
    <w:rsid w:val="003964C7"/>
    <w:rsid w:val="00396CC3"/>
    <w:rsid w:val="003975B6"/>
    <w:rsid w:val="003A0361"/>
    <w:rsid w:val="003A0CC6"/>
    <w:rsid w:val="003A1B2B"/>
    <w:rsid w:val="003A2263"/>
    <w:rsid w:val="003A4ED0"/>
    <w:rsid w:val="003A527A"/>
    <w:rsid w:val="003A52AC"/>
    <w:rsid w:val="003A63E4"/>
    <w:rsid w:val="003B450F"/>
    <w:rsid w:val="003B4BA3"/>
    <w:rsid w:val="003B61C9"/>
    <w:rsid w:val="003B7C9B"/>
    <w:rsid w:val="003C0994"/>
    <w:rsid w:val="003C18DD"/>
    <w:rsid w:val="003C1F33"/>
    <w:rsid w:val="003C2905"/>
    <w:rsid w:val="003C2E95"/>
    <w:rsid w:val="003C6110"/>
    <w:rsid w:val="003C6BAA"/>
    <w:rsid w:val="003C7E08"/>
    <w:rsid w:val="003D12E0"/>
    <w:rsid w:val="003D2AD1"/>
    <w:rsid w:val="003D6DF7"/>
    <w:rsid w:val="003D7B4B"/>
    <w:rsid w:val="003E0F27"/>
    <w:rsid w:val="003E2E51"/>
    <w:rsid w:val="003E31B3"/>
    <w:rsid w:val="003E5DAA"/>
    <w:rsid w:val="003F09BA"/>
    <w:rsid w:val="003F744B"/>
    <w:rsid w:val="00400FDC"/>
    <w:rsid w:val="00405048"/>
    <w:rsid w:val="0040522E"/>
    <w:rsid w:val="00412B67"/>
    <w:rsid w:val="00412DD2"/>
    <w:rsid w:val="0041353A"/>
    <w:rsid w:val="00414A14"/>
    <w:rsid w:val="00416A29"/>
    <w:rsid w:val="004224F5"/>
    <w:rsid w:val="00422D51"/>
    <w:rsid w:val="00423D16"/>
    <w:rsid w:val="00423E69"/>
    <w:rsid w:val="00424010"/>
    <w:rsid w:val="00424B96"/>
    <w:rsid w:val="00425FF0"/>
    <w:rsid w:val="004260F7"/>
    <w:rsid w:val="00426631"/>
    <w:rsid w:val="00430042"/>
    <w:rsid w:val="00430695"/>
    <w:rsid w:val="00430F9C"/>
    <w:rsid w:val="00431B95"/>
    <w:rsid w:val="004326C6"/>
    <w:rsid w:val="004331CF"/>
    <w:rsid w:val="00433217"/>
    <w:rsid w:val="00435EA4"/>
    <w:rsid w:val="00435F0B"/>
    <w:rsid w:val="004409D1"/>
    <w:rsid w:val="00441318"/>
    <w:rsid w:val="00443224"/>
    <w:rsid w:val="00445DAC"/>
    <w:rsid w:val="00447277"/>
    <w:rsid w:val="00447B78"/>
    <w:rsid w:val="004530C4"/>
    <w:rsid w:val="004544D4"/>
    <w:rsid w:val="004550FE"/>
    <w:rsid w:val="004607BC"/>
    <w:rsid w:val="004616AC"/>
    <w:rsid w:val="00461E1B"/>
    <w:rsid w:val="00465B21"/>
    <w:rsid w:val="0046716F"/>
    <w:rsid w:val="004713F0"/>
    <w:rsid w:val="00471620"/>
    <w:rsid w:val="004741EA"/>
    <w:rsid w:val="00474618"/>
    <w:rsid w:val="00474AC6"/>
    <w:rsid w:val="00476412"/>
    <w:rsid w:val="0047710B"/>
    <w:rsid w:val="00477948"/>
    <w:rsid w:val="00481F27"/>
    <w:rsid w:val="00482323"/>
    <w:rsid w:val="0048672B"/>
    <w:rsid w:val="004868B9"/>
    <w:rsid w:val="00493733"/>
    <w:rsid w:val="00495105"/>
    <w:rsid w:val="004951BA"/>
    <w:rsid w:val="004977E7"/>
    <w:rsid w:val="004A07BD"/>
    <w:rsid w:val="004A7CF4"/>
    <w:rsid w:val="004A7FB4"/>
    <w:rsid w:val="004B4D0F"/>
    <w:rsid w:val="004C063F"/>
    <w:rsid w:val="004C4A8F"/>
    <w:rsid w:val="004D22BF"/>
    <w:rsid w:val="004D23C1"/>
    <w:rsid w:val="004D5284"/>
    <w:rsid w:val="004D6C24"/>
    <w:rsid w:val="004E0405"/>
    <w:rsid w:val="004E3843"/>
    <w:rsid w:val="004E45FC"/>
    <w:rsid w:val="004E55B0"/>
    <w:rsid w:val="004E64AB"/>
    <w:rsid w:val="004E78C8"/>
    <w:rsid w:val="004E7D84"/>
    <w:rsid w:val="004F0146"/>
    <w:rsid w:val="004F1382"/>
    <w:rsid w:val="004F1835"/>
    <w:rsid w:val="004F194F"/>
    <w:rsid w:val="004F24BA"/>
    <w:rsid w:val="004F292E"/>
    <w:rsid w:val="004F2C73"/>
    <w:rsid w:val="004F42F1"/>
    <w:rsid w:val="004F5575"/>
    <w:rsid w:val="004F5A16"/>
    <w:rsid w:val="004F5AB8"/>
    <w:rsid w:val="004F607D"/>
    <w:rsid w:val="004F7CA3"/>
    <w:rsid w:val="005018DE"/>
    <w:rsid w:val="005030FE"/>
    <w:rsid w:val="005032F1"/>
    <w:rsid w:val="0050333D"/>
    <w:rsid w:val="00504E8D"/>
    <w:rsid w:val="0050561A"/>
    <w:rsid w:val="005062F5"/>
    <w:rsid w:val="00506838"/>
    <w:rsid w:val="00510BB1"/>
    <w:rsid w:val="005128F4"/>
    <w:rsid w:val="00512BB5"/>
    <w:rsid w:val="00514F18"/>
    <w:rsid w:val="005154AF"/>
    <w:rsid w:val="0051618E"/>
    <w:rsid w:val="0051649C"/>
    <w:rsid w:val="00517C26"/>
    <w:rsid w:val="00520D39"/>
    <w:rsid w:val="00521F0D"/>
    <w:rsid w:val="0052560F"/>
    <w:rsid w:val="00525CA1"/>
    <w:rsid w:val="00527D32"/>
    <w:rsid w:val="00527FE3"/>
    <w:rsid w:val="005314A7"/>
    <w:rsid w:val="00531FA4"/>
    <w:rsid w:val="00533A47"/>
    <w:rsid w:val="00534E5F"/>
    <w:rsid w:val="005354CB"/>
    <w:rsid w:val="005355BC"/>
    <w:rsid w:val="00535898"/>
    <w:rsid w:val="00536A5A"/>
    <w:rsid w:val="00536D44"/>
    <w:rsid w:val="00540BA2"/>
    <w:rsid w:val="005419AA"/>
    <w:rsid w:val="005423AD"/>
    <w:rsid w:val="0054383A"/>
    <w:rsid w:val="005471DF"/>
    <w:rsid w:val="00551FC8"/>
    <w:rsid w:val="00554D96"/>
    <w:rsid w:val="00555132"/>
    <w:rsid w:val="0055584B"/>
    <w:rsid w:val="005612A4"/>
    <w:rsid w:val="0056351E"/>
    <w:rsid w:val="00563AA6"/>
    <w:rsid w:val="005642D5"/>
    <w:rsid w:val="00566636"/>
    <w:rsid w:val="00571596"/>
    <w:rsid w:val="0057210D"/>
    <w:rsid w:val="0057265B"/>
    <w:rsid w:val="00573B3C"/>
    <w:rsid w:val="005743DA"/>
    <w:rsid w:val="00574A8F"/>
    <w:rsid w:val="00575673"/>
    <w:rsid w:val="00575A13"/>
    <w:rsid w:val="00584C39"/>
    <w:rsid w:val="00584F54"/>
    <w:rsid w:val="0058552A"/>
    <w:rsid w:val="00586EA1"/>
    <w:rsid w:val="005874EB"/>
    <w:rsid w:val="0059507A"/>
    <w:rsid w:val="0059610B"/>
    <w:rsid w:val="005A0003"/>
    <w:rsid w:val="005A10E9"/>
    <w:rsid w:val="005A2005"/>
    <w:rsid w:val="005A3302"/>
    <w:rsid w:val="005A37F0"/>
    <w:rsid w:val="005A5309"/>
    <w:rsid w:val="005A694A"/>
    <w:rsid w:val="005A6C8B"/>
    <w:rsid w:val="005B0817"/>
    <w:rsid w:val="005B19D8"/>
    <w:rsid w:val="005B2577"/>
    <w:rsid w:val="005B32B7"/>
    <w:rsid w:val="005B3A4A"/>
    <w:rsid w:val="005B3ED2"/>
    <w:rsid w:val="005B40DA"/>
    <w:rsid w:val="005B5680"/>
    <w:rsid w:val="005B5911"/>
    <w:rsid w:val="005B6379"/>
    <w:rsid w:val="005B723C"/>
    <w:rsid w:val="005C138A"/>
    <w:rsid w:val="005C177B"/>
    <w:rsid w:val="005C29FE"/>
    <w:rsid w:val="005C624A"/>
    <w:rsid w:val="005C73FB"/>
    <w:rsid w:val="005D0492"/>
    <w:rsid w:val="005D1943"/>
    <w:rsid w:val="005D28DE"/>
    <w:rsid w:val="005D3D20"/>
    <w:rsid w:val="005D3E91"/>
    <w:rsid w:val="005D6410"/>
    <w:rsid w:val="005D75A3"/>
    <w:rsid w:val="005E443A"/>
    <w:rsid w:val="005E4569"/>
    <w:rsid w:val="005E4911"/>
    <w:rsid w:val="005E49B9"/>
    <w:rsid w:val="005F1EA2"/>
    <w:rsid w:val="005F346A"/>
    <w:rsid w:val="005F3660"/>
    <w:rsid w:val="005F5EC3"/>
    <w:rsid w:val="005F61CE"/>
    <w:rsid w:val="005F69A9"/>
    <w:rsid w:val="00600E8A"/>
    <w:rsid w:val="00601191"/>
    <w:rsid w:val="0060581C"/>
    <w:rsid w:val="00605A25"/>
    <w:rsid w:val="00605B46"/>
    <w:rsid w:val="0060616D"/>
    <w:rsid w:val="006061D5"/>
    <w:rsid w:val="00610027"/>
    <w:rsid w:val="006126C6"/>
    <w:rsid w:val="006128FF"/>
    <w:rsid w:val="00613891"/>
    <w:rsid w:val="00613CEF"/>
    <w:rsid w:val="0061528A"/>
    <w:rsid w:val="00620244"/>
    <w:rsid w:val="006210D2"/>
    <w:rsid w:val="0062254C"/>
    <w:rsid w:val="00623340"/>
    <w:rsid w:val="00623596"/>
    <w:rsid w:val="00623D76"/>
    <w:rsid w:val="00623FAD"/>
    <w:rsid w:val="006265EC"/>
    <w:rsid w:val="0062687E"/>
    <w:rsid w:val="006310A7"/>
    <w:rsid w:val="00631F19"/>
    <w:rsid w:val="0063240D"/>
    <w:rsid w:val="00634263"/>
    <w:rsid w:val="006343D1"/>
    <w:rsid w:val="00634FEC"/>
    <w:rsid w:val="00635341"/>
    <w:rsid w:val="0063583C"/>
    <w:rsid w:val="0063714E"/>
    <w:rsid w:val="006400A9"/>
    <w:rsid w:val="00642201"/>
    <w:rsid w:val="0064566C"/>
    <w:rsid w:val="0064583F"/>
    <w:rsid w:val="00647CB9"/>
    <w:rsid w:val="00651492"/>
    <w:rsid w:val="00653F85"/>
    <w:rsid w:val="00656ACD"/>
    <w:rsid w:val="00656C9E"/>
    <w:rsid w:val="00660F01"/>
    <w:rsid w:val="00660FF8"/>
    <w:rsid w:val="00661F02"/>
    <w:rsid w:val="0066272D"/>
    <w:rsid w:val="00670709"/>
    <w:rsid w:val="006707A3"/>
    <w:rsid w:val="0067188D"/>
    <w:rsid w:val="006731E0"/>
    <w:rsid w:val="006749E9"/>
    <w:rsid w:val="00676891"/>
    <w:rsid w:val="00680A1E"/>
    <w:rsid w:val="00681AA0"/>
    <w:rsid w:val="006825EF"/>
    <w:rsid w:val="00683E88"/>
    <w:rsid w:val="00685787"/>
    <w:rsid w:val="00685CD5"/>
    <w:rsid w:val="0068638E"/>
    <w:rsid w:val="00686837"/>
    <w:rsid w:val="00687B1D"/>
    <w:rsid w:val="006901F6"/>
    <w:rsid w:val="00691F33"/>
    <w:rsid w:val="00692529"/>
    <w:rsid w:val="006938F5"/>
    <w:rsid w:val="0069550F"/>
    <w:rsid w:val="00697EEA"/>
    <w:rsid w:val="006A0A6D"/>
    <w:rsid w:val="006A0B8F"/>
    <w:rsid w:val="006A1E79"/>
    <w:rsid w:val="006A55FA"/>
    <w:rsid w:val="006A5856"/>
    <w:rsid w:val="006A64CF"/>
    <w:rsid w:val="006A76E6"/>
    <w:rsid w:val="006A7EAC"/>
    <w:rsid w:val="006B0A7B"/>
    <w:rsid w:val="006B14FB"/>
    <w:rsid w:val="006B40F4"/>
    <w:rsid w:val="006B7480"/>
    <w:rsid w:val="006C120F"/>
    <w:rsid w:val="006C1D80"/>
    <w:rsid w:val="006C2EE9"/>
    <w:rsid w:val="006C2F25"/>
    <w:rsid w:val="006C5927"/>
    <w:rsid w:val="006C68FF"/>
    <w:rsid w:val="006C7618"/>
    <w:rsid w:val="006D0D3F"/>
    <w:rsid w:val="006D2799"/>
    <w:rsid w:val="006D3120"/>
    <w:rsid w:val="006D56E0"/>
    <w:rsid w:val="006E0DF7"/>
    <w:rsid w:val="006E1DAD"/>
    <w:rsid w:val="006E2694"/>
    <w:rsid w:val="006E4428"/>
    <w:rsid w:val="006E4665"/>
    <w:rsid w:val="006E5CEF"/>
    <w:rsid w:val="006E5E81"/>
    <w:rsid w:val="006E603B"/>
    <w:rsid w:val="006E6A6D"/>
    <w:rsid w:val="006E6AC1"/>
    <w:rsid w:val="006F0549"/>
    <w:rsid w:val="006F2E86"/>
    <w:rsid w:val="006F3582"/>
    <w:rsid w:val="006F4006"/>
    <w:rsid w:val="006F68B9"/>
    <w:rsid w:val="006F7AC1"/>
    <w:rsid w:val="00703826"/>
    <w:rsid w:val="00706344"/>
    <w:rsid w:val="00707BA7"/>
    <w:rsid w:val="00707C82"/>
    <w:rsid w:val="00711339"/>
    <w:rsid w:val="00711840"/>
    <w:rsid w:val="007147CF"/>
    <w:rsid w:val="00717F97"/>
    <w:rsid w:val="00731393"/>
    <w:rsid w:val="007323B0"/>
    <w:rsid w:val="00732656"/>
    <w:rsid w:val="00732AB5"/>
    <w:rsid w:val="007339F1"/>
    <w:rsid w:val="00735D1A"/>
    <w:rsid w:val="0073709D"/>
    <w:rsid w:val="00741702"/>
    <w:rsid w:val="007419D9"/>
    <w:rsid w:val="00744DB9"/>
    <w:rsid w:val="00745735"/>
    <w:rsid w:val="00746166"/>
    <w:rsid w:val="007503D9"/>
    <w:rsid w:val="0075664F"/>
    <w:rsid w:val="00757068"/>
    <w:rsid w:val="007604D9"/>
    <w:rsid w:val="00761512"/>
    <w:rsid w:val="00762631"/>
    <w:rsid w:val="0076263F"/>
    <w:rsid w:val="0076367D"/>
    <w:rsid w:val="00765180"/>
    <w:rsid w:val="007660B7"/>
    <w:rsid w:val="0077054B"/>
    <w:rsid w:val="007735FC"/>
    <w:rsid w:val="00775989"/>
    <w:rsid w:val="00775F25"/>
    <w:rsid w:val="00776191"/>
    <w:rsid w:val="0078179F"/>
    <w:rsid w:val="00781B4C"/>
    <w:rsid w:val="00782A7F"/>
    <w:rsid w:val="00782D15"/>
    <w:rsid w:val="0078338A"/>
    <w:rsid w:val="007850B4"/>
    <w:rsid w:val="00787C13"/>
    <w:rsid w:val="00787F72"/>
    <w:rsid w:val="00790DF1"/>
    <w:rsid w:val="00791088"/>
    <w:rsid w:val="00792C16"/>
    <w:rsid w:val="00794BBB"/>
    <w:rsid w:val="00796070"/>
    <w:rsid w:val="0079770F"/>
    <w:rsid w:val="007A0514"/>
    <w:rsid w:val="007A0E81"/>
    <w:rsid w:val="007A25A4"/>
    <w:rsid w:val="007A2654"/>
    <w:rsid w:val="007A2809"/>
    <w:rsid w:val="007A2C7B"/>
    <w:rsid w:val="007A3232"/>
    <w:rsid w:val="007A3404"/>
    <w:rsid w:val="007A450F"/>
    <w:rsid w:val="007A7B8D"/>
    <w:rsid w:val="007B0D2F"/>
    <w:rsid w:val="007B232C"/>
    <w:rsid w:val="007B2D79"/>
    <w:rsid w:val="007B3344"/>
    <w:rsid w:val="007B3AA3"/>
    <w:rsid w:val="007B3BA8"/>
    <w:rsid w:val="007B51E8"/>
    <w:rsid w:val="007C1E30"/>
    <w:rsid w:val="007C484E"/>
    <w:rsid w:val="007C6ED9"/>
    <w:rsid w:val="007D3DDD"/>
    <w:rsid w:val="007D457F"/>
    <w:rsid w:val="007D5B47"/>
    <w:rsid w:val="007D5DBF"/>
    <w:rsid w:val="007D6076"/>
    <w:rsid w:val="007D614F"/>
    <w:rsid w:val="007D7570"/>
    <w:rsid w:val="007E19CA"/>
    <w:rsid w:val="007E28D9"/>
    <w:rsid w:val="007E4B5D"/>
    <w:rsid w:val="007E5543"/>
    <w:rsid w:val="007F09DC"/>
    <w:rsid w:val="007F0C3D"/>
    <w:rsid w:val="007F3A7D"/>
    <w:rsid w:val="007F46AA"/>
    <w:rsid w:val="007F5CF6"/>
    <w:rsid w:val="007F6390"/>
    <w:rsid w:val="008032E5"/>
    <w:rsid w:val="00803D7E"/>
    <w:rsid w:val="008064B0"/>
    <w:rsid w:val="00807093"/>
    <w:rsid w:val="008079EB"/>
    <w:rsid w:val="00807BBD"/>
    <w:rsid w:val="00807EF9"/>
    <w:rsid w:val="00812DFD"/>
    <w:rsid w:val="0081516A"/>
    <w:rsid w:val="00815548"/>
    <w:rsid w:val="00817D77"/>
    <w:rsid w:val="008262BF"/>
    <w:rsid w:val="00830D91"/>
    <w:rsid w:val="00832717"/>
    <w:rsid w:val="008330FB"/>
    <w:rsid w:val="0083510F"/>
    <w:rsid w:val="00840574"/>
    <w:rsid w:val="00840BBA"/>
    <w:rsid w:val="00843113"/>
    <w:rsid w:val="00843464"/>
    <w:rsid w:val="00843C25"/>
    <w:rsid w:val="008461C3"/>
    <w:rsid w:val="00850C15"/>
    <w:rsid w:val="00851D88"/>
    <w:rsid w:val="00857FC3"/>
    <w:rsid w:val="008601BB"/>
    <w:rsid w:val="00860B5D"/>
    <w:rsid w:val="00861387"/>
    <w:rsid w:val="00862CAC"/>
    <w:rsid w:val="00863AA8"/>
    <w:rsid w:val="00863C41"/>
    <w:rsid w:val="00864D9E"/>
    <w:rsid w:val="00867923"/>
    <w:rsid w:val="00871CBA"/>
    <w:rsid w:val="00872074"/>
    <w:rsid w:val="008745E5"/>
    <w:rsid w:val="00875373"/>
    <w:rsid w:val="00876A87"/>
    <w:rsid w:val="008770B7"/>
    <w:rsid w:val="00877C9C"/>
    <w:rsid w:val="0088017D"/>
    <w:rsid w:val="008812F0"/>
    <w:rsid w:val="008828E1"/>
    <w:rsid w:val="00883DED"/>
    <w:rsid w:val="00892B20"/>
    <w:rsid w:val="00893283"/>
    <w:rsid w:val="008955FC"/>
    <w:rsid w:val="00895D59"/>
    <w:rsid w:val="00895DF0"/>
    <w:rsid w:val="00896E5A"/>
    <w:rsid w:val="0089782F"/>
    <w:rsid w:val="008A1E84"/>
    <w:rsid w:val="008A26AE"/>
    <w:rsid w:val="008A2E40"/>
    <w:rsid w:val="008A3104"/>
    <w:rsid w:val="008A4469"/>
    <w:rsid w:val="008A4ED5"/>
    <w:rsid w:val="008A62D3"/>
    <w:rsid w:val="008B31FC"/>
    <w:rsid w:val="008B5802"/>
    <w:rsid w:val="008B7EF2"/>
    <w:rsid w:val="008C0117"/>
    <w:rsid w:val="008C02AD"/>
    <w:rsid w:val="008C127B"/>
    <w:rsid w:val="008C1ADA"/>
    <w:rsid w:val="008C1B33"/>
    <w:rsid w:val="008C2060"/>
    <w:rsid w:val="008C20E6"/>
    <w:rsid w:val="008C2AA3"/>
    <w:rsid w:val="008C33D2"/>
    <w:rsid w:val="008C5196"/>
    <w:rsid w:val="008C7FE0"/>
    <w:rsid w:val="008D0677"/>
    <w:rsid w:val="008D39BD"/>
    <w:rsid w:val="008D4630"/>
    <w:rsid w:val="008D50E7"/>
    <w:rsid w:val="008D62F1"/>
    <w:rsid w:val="008D7D61"/>
    <w:rsid w:val="008E3752"/>
    <w:rsid w:val="008E6231"/>
    <w:rsid w:val="008E64C6"/>
    <w:rsid w:val="008E7813"/>
    <w:rsid w:val="008F19AC"/>
    <w:rsid w:val="008F4BD5"/>
    <w:rsid w:val="008F59E4"/>
    <w:rsid w:val="008F6395"/>
    <w:rsid w:val="008F73D0"/>
    <w:rsid w:val="00900308"/>
    <w:rsid w:val="00901A47"/>
    <w:rsid w:val="00901F1E"/>
    <w:rsid w:val="00903366"/>
    <w:rsid w:val="00904193"/>
    <w:rsid w:val="00904F10"/>
    <w:rsid w:val="00907201"/>
    <w:rsid w:val="0091063A"/>
    <w:rsid w:val="00915A90"/>
    <w:rsid w:val="00921B1C"/>
    <w:rsid w:val="00921BD7"/>
    <w:rsid w:val="009239B4"/>
    <w:rsid w:val="00923C01"/>
    <w:rsid w:val="0092565C"/>
    <w:rsid w:val="0092586E"/>
    <w:rsid w:val="00927D29"/>
    <w:rsid w:val="009315D8"/>
    <w:rsid w:val="00931B78"/>
    <w:rsid w:val="00933E56"/>
    <w:rsid w:val="00934DC2"/>
    <w:rsid w:val="009350CD"/>
    <w:rsid w:val="00935807"/>
    <w:rsid w:val="009362F1"/>
    <w:rsid w:val="0093753C"/>
    <w:rsid w:val="0094455C"/>
    <w:rsid w:val="00950E8A"/>
    <w:rsid w:val="00950EE8"/>
    <w:rsid w:val="00952607"/>
    <w:rsid w:val="00952B0A"/>
    <w:rsid w:val="00953813"/>
    <w:rsid w:val="0095554A"/>
    <w:rsid w:val="00961920"/>
    <w:rsid w:val="00963F69"/>
    <w:rsid w:val="0096544A"/>
    <w:rsid w:val="00965782"/>
    <w:rsid w:val="00967DA6"/>
    <w:rsid w:val="009765D2"/>
    <w:rsid w:val="00983105"/>
    <w:rsid w:val="0098333E"/>
    <w:rsid w:val="00984C1E"/>
    <w:rsid w:val="00984D27"/>
    <w:rsid w:val="009877D4"/>
    <w:rsid w:val="00991A5B"/>
    <w:rsid w:val="0099307F"/>
    <w:rsid w:val="00993247"/>
    <w:rsid w:val="00996D9E"/>
    <w:rsid w:val="009A0A59"/>
    <w:rsid w:val="009A2E11"/>
    <w:rsid w:val="009A3212"/>
    <w:rsid w:val="009A4457"/>
    <w:rsid w:val="009A4A88"/>
    <w:rsid w:val="009B0A80"/>
    <w:rsid w:val="009B0B9E"/>
    <w:rsid w:val="009B1A32"/>
    <w:rsid w:val="009B5900"/>
    <w:rsid w:val="009B5BD2"/>
    <w:rsid w:val="009B613F"/>
    <w:rsid w:val="009C06B1"/>
    <w:rsid w:val="009C10C7"/>
    <w:rsid w:val="009C1307"/>
    <w:rsid w:val="009C6E1E"/>
    <w:rsid w:val="009C7729"/>
    <w:rsid w:val="009C7D82"/>
    <w:rsid w:val="009D15DF"/>
    <w:rsid w:val="009D2528"/>
    <w:rsid w:val="009D4214"/>
    <w:rsid w:val="009D4318"/>
    <w:rsid w:val="009D4779"/>
    <w:rsid w:val="009D4B64"/>
    <w:rsid w:val="009D71AD"/>
    <w:rsid w:val="009E0172"/>
    <w:rsid w:val="009E0478"/>
    <w:rsid w:val="009E1DF4"/>
    <w:rsid w:val="009E1E7D"/>
    <w:rsid w:val="009E2483"/>
    <w:rsid w:val="009E2F26"/>
    <w:rsid w:val="009E4365"/>
    <w:rsid w:val="009E4809"/>
    <w:rsid w:val="009E5455"/>
    <w:rsid w:val="009F0CBE"/>
    <w:rsid w:val="009F2CE5"/>
    <w:rsid w:val="009F3992"/>
    <w:rsid w:val="009F4216"/>
    <w:rsid w:val="009F4EE1"/>
    <w:rsid w:val="00A00C7C"/>
    <w:rsid w:val="00A01EF6"/>
    <w:rsid w:val="00A02BE1"/>
    <w:rsid w:val="00A047C2"/>
    <w:rsid w:val="00A0554A"/>
    <w:rsid w:val="00A05E8A"/>
    <w:rsid w:val="00A10410"/>
    <w:rsid w:val="00A12B1C"/>
    <w:rsid w:val="00A13C4E"/>
    <w:rsid w:val="00A15E3C"/>
    <w:rsid w:val="00A1788B"/>
    <w:rsid w:val="00A20792"/>
    <w:rsid w:val="00A24037"/>
    <w:rsid w:val="00A259DE"/>
    <w:rsid w:val="00A277B0"/>
    <w:rsid w:val="00A31253"/>
    <w:rsid w:val="00A31575"/>
    <w:rsid w:val="00A337D5"/>
    <w:rsid w:val="00A33C49"/>
    <w:rsid w:val="00A341BA"/>
    <w:rsid w:val="00A343D9"/>
    <w:rsid w:val="00A40563"/>
    <w:rsid w:val="00A41B32"/>
    <w:rsid w:val="00A41C53"/>
    <w:rsid w:val="00A44349"/>
    <w:rsid w:val="00A44446"/>
    <w:rsid w:val="00A455CE"/>
    <w:rsid w:val="00A45A5B"/>
    <w:rsid w:val="00A509BA"/>
    <w:rsid w:val="00A50F10"/>
    <w:rsid w:val="00A529A4"/>
    <w:rsid w:val="00A536E6"/>
    <w:rsid w:val="00A55DD8"/>
    <w:rsid w:val="00A57CEE"/>
    <w:rsid w:val="00A57D5C"/>
    <w:rsid w:val="00A61BF2"/>
    <w:rsid w:val="00A66304"/>
    <w:rsid w:val="00A67284"/>
    <w:rsid w:val="00A67AAD"/>
    <w:rsid w:val="00A67D7E"/>
    <w:rsid w:val="00A70271"/>
    <w:rsid w:val="00A70FBA"/>
    <w:rsid w:val="00A72309"/>
    <w:rsid w:val="00A7351F"/>
    <w:rsid w:val="00A7416B"/>
    <w:rsid w:val="00A77BFD"/>
    <w:rsid w:val="00A77F85"/>
    <w:rsid w:val="00A81EF4"/>
    <w:rsid w:val="00A82611"/>
    <w:rsid w:val="00A8462F"/>
    <w:rsid w:val="00A84F9B"/>
    <w:rsid w:val="00A8696B"/>
    <w:rsid w:val="00A874BD"/>
    <w:rsid w:val="00A91888"/>
    <w:rsid w:val="00A94160"/>
    <w:rsid w:val="00A94B0B"/>
    <w:rsid w:val="00A95009"/>
    <w:rsid w:val="00AA3495"/>
    <w:rsid w:val="00AA3D61"/>
    <w:rsid w:val="00AA3FD1"/>
    <w:rsid w:val="00AA6B4F"/>
    <w:rsid w:val="00AB2C09"/>
    <w:rsid w:val="00AB325E"/>
    <w:rsid w:val="00AB352E"/>
    <w:rsid w:val="00AB3562"/>
    <w:rsid w:val="00AB5F89"/>
    <w:rsid w:val="00AB6D87"/>
    <w:rsid w:val="00AC09EC"/>
    <w:rsid w:val="00AC19E2"/>
    <w:rsid w:val="00AC1A56"/>
    <w:rsid w:val="00AC29B3"/>
    <w:rsid w:val="00AC3212"/>
    <w:rsid w:val="00AC5CD6"/>
    <w:rsid w:val="00AC67A5"/>
    <w:rsid w:val="00AC6A59"/>
    <w:rsid w:val="00AD064B"/>
    <w:rsid w:val="00AD0AB5"/>
    <w:rsid w:val="00AD23F9"/>
    <w:rsid w:val="00AD27F1"/>
    <w:rsid w:val="00AD3A9B"/>
    <w:rsid w:val="00AD3B4F"/>
    <w:rsid w:val="00AD6382"/>
    <w:rsid w:val="00AE06BA"/>
    <w:rsid w:val="00AE0EB1"/>
    <w:rsid w:val="00AE1046"/>
    <w:rsid w:val="00AE3972"/>
    <w:rsid w:val="00AE5FA1"/>
    <w:rsid w:val="00AE640F"/>
    <w:rsid w:val="00AE6ED5"/>
    <w:rsid w:val="00AE6FE5"/>
    <w:rsid w:val="00AE7083"/>
    <w:rsid w:val="00AE7569"/>
    <w:rsid w:val="00AF06CA"/>
    <w:rsid w:val="00AF3A59"/>
    <w:rsid w:val="00B0206E"/>
    <w:rsid w:val="00B025A2"/>
    <w:rsid w:val="00B043B5"/>
    <w:rsid w:val="00B049C0"/>
    <w:rsid w:val="00B06178"/>
    <w:rsid w:val="00B0625F"/>
    <w:rsid w:val="00B07641"/>
    <w:rsid w:val="00B14572"/>
    <w:rsid w:val="00B15267"/>
    <w:rsid w:val="00B20DC8"/>
    <w:rsid w:val="00B22705"/>
    <w:rsid w:val="00B23CD8"/>
    <w:rsid w:val="00B317D3"/>
    <w:rsid w:val="00B31C4E"/>
    <w:rsid w:val="00B33B73"/>
    <w:rsid w:val="00B34AD3"/>
    <w:rsid w:val="00B34CBB"/>
    <w:rsid w:val="00B34E3D"/>
    <w:rsid w:val="00B350F9"/>
    <w:rsid w:val="00B35D62"/>
    <w:rsid w:val="00B36CDB"/>
    <w:rsid w:val="00B377E4"/>
    <w:rsid w:val="00B37D0C"/>
    <w:rsid w:val="00B40135"/>
    <w:rsid w:val="00B40C58"/>
    <w:rsid w:val="00B4224F"/>
    <w:rsid w:val="00B42B77"/>
    <w:rsid w:val="00B4484B"/>
    <w:rsid w:val="00B45A62"/>
    <w:rsid w:val="00B47326"/>
    <w:rsid w:val="00B479E7"/>
    <w:rsid w:val="00B527E9"/>
    <w:rsid w:val="00B53942"/>
    <w:rsid w:val="00B54680"/>
    <w:rsid w:val="00B54EB8"/>
    <w:rsid w:val="00B576F6"/>
    <w:rsid w:val="00B61BE5"/>
    <w:rsid w:val="00B62595"/>
    <w:rsid w:val="00B650A2"/>
    <w:rsid w:val="00B650B8"/>
    <w:rsid w:val="00B65B20"/>
    <w:rsid w:val="00B67B81"/>
    <w:rsid w:val="00B70AF9"/>
    <w:rsid w:val="00B71D80"/>
    <w:rsid w:val="00B736B2"/>
    <w:rsid w:val="00B7430C"/>
    <w:rsid w:val="00B746AD"/>
    <w:rsid w:val="00B7511F"/>
    <w:rsid w:val="00B75E81"/>
    <w:rsid w:val="00B77C93"/>
    <w:rsid w:val="00B804FA"/>
    <w:rsid w:val="00B82898"/>
    <w:rsid w:val="00B926A1"/>
    <w:rsid w:val="00B94302"/>
    <w:rsid w:val="00B9796C"/>
    <w:rsid w:val="00BA3D29"/>
    <w:rsid w:val="00BA42E4"/>
    <w:rsid w:val="00BB084D"/>
    <w:rsid w:val="00BB205A"/>
    <w:rsid w:val="00BB26E0"/>
    <w:rsid w:val="00BB6277"/>
    <w:rsid w:val="00BB6332"/>
    <w:rsid w:val="00BB66C9"/>
    <w:rsid w:val="00BC416E"/>
    <w:rsid w:val="00BC5617"/>
    <w:rsid w:val="00BC58E7"/>
    <w:rsid w:val="00BC73A8"/>
    <w:rsid w:val="00BD0B18"/>
    <w:rsid w:val="00BD5DD7"/>
    <w:rsid w:val="00BD617C"/>
    <w:rsid w:val="00BD6260"/>
    <w:rsid w:val="00BD6580"/>
    <w:rsid w:val="00BD69D5"/>
    <w:rsid w:val="00BE041A"/>
    <w:rsid w:val="00BE11D5"/>
    <w:rsid w:val="00BE1C50"/>
    <w:rsid w:val="00BE1E33"/>
    <w:rsid w:val="00BE4E95"/>
    <w:rsid w:val="00BE538A"/>
    <w:rsid w:val="00BE5F14"/>
    <w:rsid w:val="00BE630F"/>
    <w:rsid w:val="00BE7BCC"/>
    <w:rsid w:val="00BF03EE"/>
    <w:rsid w:val="00BF2051"/>
    <w:rsid w:val="00BF363B"/>
    <w:rsid w:val="00BF3649"/>
    <w:rsid w:val="00BF3C53"/>
    <w:rsid w:val="00BF45A4"/>
    <w:rsid w:val="00BF46DF"/>
    <w:rsid w:val="00BF4DDE"/>
    <w:rsid w:val="00BF5C8E"/>
    <w:rsid w:val="00BF6062"/>
    <w:rsid w:val="00BF790E"/>
    <w:rsid w:val="00BF7A08"/>
    <w:rsid w:val="00C00A20"/>
    <w:rsid w:val="00C00B89"/>
    <w:rsid w:val="00C03297"/>
    <w:rsid w:val="00C03AFA"/>
    <w:rsid w:val="00C03F9D"/>
    <w:rsid w:val="00C04429"/>
    <w:rsid w:val="00C065DE"/>
    <w:rsid w:val="00C13BCF"/>
    <w:rsid w:val="00C13D9C"/>
    <w:rsid w:val="00C15001"/>
    <w:rsid w:val="00C155FB"/>
    <w:rsid w:val="00C1782C"/>
    <w:rsid w:val="00C213FC"/>
    <w:rsid w:val="00C21A60"/>
    <w:rsid w:val="00C21D93"/>
    <w:rsid w:val="00C23268"/>
    <w:rsid w:val="00C235B8"/>
    <w:rsid w:val="00C2459E"/>
    <w:rsid w:val="00C245DB"/>
    <w:rsid w:val="00C264C9"/>
    <w:rsid w:val="00C270E5"/>
    <w:rsid w:val="00C31E21"/>
    <w:rsid w:val="00C33CC5"/>
    <w:rsid w:val="00C35F50"/>
    <w:rsid w:val="00C36B37"/>
    <w:rsid w:val="00C40204"/>
    <w:rsid w:val="00C402E7"/>
    <w:rsid w:val="00C40F20"/>
    <w:rsid w:val="00C41634"/>
    <w:rsid w:val="00C41754"/>
    <w:rsid w:val="00C42392"/>
    <w:rsid w:val="00C51576"/>
    <w:rsid w:val="00C54CB1"/>
    <w:rsid w:val="00C554CF"/>
    <w:rsid w:val="00C563CA"/>
    <w:rsid w:val="00C574F6"/>
    <w:rsid w:val="00C61EA1"/>
    <w:rsid w:val="00C63465"/>
    <w:rsid w:val="00C65AA2"/>
    <w:rsid w:val="00C71454"/>
    <w:rsid w:val="00C7580D"/>
    <w:rsid w:val="00C75CF4"/>
    <w:rsid w:val="00C76881"/>
    <w:rsid w:val="00C76A57"/>
    <w:rsid w:val="00C771BC"/>
    <w:rsid w:val="00C806B6"/>
    <w:rsid w:val="00C8118C"/>
    <w:rsid w:val="00C81907"/>
    <w:rsid w:val="00C81E78"/>
    <w:rsid w:val="00C827B0"/>
    <w:rsid w:val="00C82AF3"/>
    <w:rsid w:val="00C842B7"/>
    <w:rsid w:val="00C8470A"/>
    <w:rsid w:val="00C85103"/>
    <w:rsid w:val="00C90778"/>
    <w:rsid w:val="00C91129"/>
    <w:rsid w:val="00C927FE"/>
    <w:rsid w:val="00C93381"/>
    <w:rsid w:val="00C95DD4"/>
    <w:rsid w:val="00CA171A"/>
    <w:rsid w:val="00CA1FDC"/>
    <w:rsid w:val="00CA2CF6"/>
    <w:rsid w:val="00CA5103"/>
    <w:rsid w:val="00CB2E52"/>
    <w:rsid w:val="00CB5D3C"/>
    <w:rsid w:val="00CC224A"/>
    <w:rsid w:val="00CC2CFE"/>
    <w:rsid w:val="00CC2D99"/>
    <w:rsid w:val="00CC41AA"/>
    <w:rsid w:val="00CC517F"/>
    <w:rsid w:val="00CC7784"/>
    <w:rsid w:val="00CD0BEB"/>
    <w:rsid w:val="00CD200F"/>
    <w:rsid w:val="00CD3C22"/>
    <w:rsid w:val="00CD50A8"/>
    <w:rsid w:val="00CD565E"/>
    <w:rsid w:val="00CD660B"/>
    <w:rsid w:val="00CD674B"/>
    <w:rsid w:val="00CE073C"/>
    <w:rsid w:val="00CE1155"/>
    <w:rsid w:val="00CE2307"/>
    <w:rsid w:val="00CE2427"/>
    <w:rsid w:val="00CE7771"/>
    <w:rsid w:val="00CF0B0D"/>
    <w:rsid w:val="00CF38AC"/>
    <w:rsid w:val="00CF3CB4"/>
    <w:rsid w:val="00D05189"/>
    <w:rsid w:val="00D064BD"/>
    <w:rsid w:val="00D12749"/>
    <w:rsid w:val="00D12AA4"/>
    <w:rsid w:val="00D164A6"/>
    <w:rsid w:val="00D17180"/>
    <w:rsid w:val="00D200DA"/>
    <w:rsid w:val="00D22645"/>
    <w:rsid w:val="00D22BF2"/>
    <w:rsid w:val="00D24CD8"/>
    <w:rsid w:val="00D25256"/>
    <w:rsid w:val="00D259E8"/>
    <w:rsid w:val="00D26084"/>
    <w:rsid w:val="00D269F9"/>
    <w:rsid w:val="00D30935"/>
    <w:rsid w:val="00D30B73"/>
    <w:rsid w:val="00D30BE9"/>
    <w:rsid w:val="00D31A51"/>
    <w:rsid w:val="00D31EBF"/>
    <w:rsid w:val="00D3362E"/>
    <w:rsid w:val="00D33B1B"/>
    <w:rsid w:val="00D35122"/>
    <w:rsid w:val="00D353B9"/>
    <w:rsid w:val="00D36A0F"/>
    <w:rsid w:val="00D401F2"/>
    <w:rsid w:val="00D403E7"/>
    <w:rsid w:val="00D40547"/>
    <w:rsid w:val="00D4468C"/>
    <w:rsid w:val="00D449CD"/>
    <w:rsid w:val="00D5275E"/>
    <w:rsid w:val="00D52C2F"/>
    <w:rsid w:val="00D532F2"/>
    <w:rsid w:val="00D5468D"/>
    <w:rsid w:val="00D54B3E"/>
    <w:rsid w:val="00D55AB8"/>
    <w:rsid w:val="00D561F7"/>
    <w:rsid w:val="00D56417"/>
    <w:rsid w:val="00D62417"/>
    <w:rsid w:val="00D6465A"/>
    <w:rsid w:val="00D651AF"/>
    <w:rsid w:val="00D65A72"/>
    <w:rsid w:val="00D7170A"/>
    <w:rsid w:val="00D72C93"/>
    <w:rsid w:val="00D73786"/>
    <w:rsid w:val="00D7544F"/>
    <w:rsid w:val="00D77E40"/>
    <w:rsid w:val="00D802B7"/>
    <w:rsid w:val="00D80654"/>
    <w:rsid w:val="00D812C7"/>
    <w:rsid w:val="00D81FA5"/>
    <w:rsid w:val="00D82CD9"/>
    <w:rsid w:val="00D83047"/>
    <w:rsid w:val="00D830CE"/>
    <w:rsid w:val="00D83BCE"/>
    <w:rsid w:val="00D85714"/>
    <w:rsid w:val="00D861C1"/>
    <w:rsid w:val="00D87A95"/>
    <w:rsid w:val="00D87AD7"/>
    <w:rsid w:val="00D92209"/>
    <w:rsid w:val="00D9257B"/>
    <w:rsid w:val="00D92B64"/>
    <w:rsid w:val="00D961B9"/>
    <w:rsid w:val="00D979EC"/>
    <w:rsid w:val="00DA0445"/>
    <w:rsid w:val="00DA0FBF"/>
    <w:rsid w:val="00DA13D0"/>
    <w:rsid w:val="00DA2A36"/>
    <w:rsid w:val="00DA4234"/>
    <w:rsid w:val="00DA5C5A"/>
    <w:rsid w:val="00DA5DF0"/>
    <w:rsid w:val="00DA5DF1"/>
    <w:rsid w:val="00DB1115"/>
    <w:rsid w:val="00DB144C"/>
    <w:rsid w:val="00DB1E9B"/>
    <w:rsid w:val="00DB4C76"/>
    <w:rsid w:val="00DB75D4"/>
    <w:rsid w:val="00DC0022"/>
    <w:rsid w:val="00DC0AC0"/>
    <w:rsid w:val="00DC3C1D"/>
    <w:rsid w:val="00DC5228"/>
    <w:rsid w:val="00DC5CD8"/>
    <w:rsid w:val="00DC6D5D"/>
    <w:rsid w:val="00DC7B2B"/>
    <w:rsid w:val="00DC7FC6"/>
    <w:rsid w:val="00DD1DC6"/>
    <w:rsid w:val="00DD216E"/>
    <w:rsid w:val="00DD5A1F"/>
    <w:rsid w:val="00DD5F23"/>
    <w:rsid w:val="00DD66EC"/>
    <w:rsid w:val="00DE0A9C"/>
    <w:rsid w:val="00DE0E9A"/>
    <w:rsid w:val="00DE0FD2"/>
    <w:rsid w:val="00DE1DEC"/>
    <w:rsid w:val="00DE5A0E"/>
    <w:rsid w:val="00DE6781"/>
    <w:rsid w:val="00DE75E3"/>
    <w:rsid w:val="00DF001C"/>
    <w:rsid w:val="00DF02AC"/>
    <w:rsid w:val="00DF2714"/>
    <w:rsid w:val="00DF376A"/>
    <w:rsid w:val="00DF424F"/>
    <w:rsid w:val="00DF649B"/>
    <w:rsid w:val="00DF7AE6"/>
    <w:rsid w:val="00E02236"/>
    <w:rsid w:val="00E02B80"/>
    <w:rsid w:val="00E03706"/>
    <w:rsid w:val="00E04452"/>
    <w:rsid w:val="00E0567C"/>
    <w:rsid w:val="00E06587"/>
    <w:rsid w:val="00E06C35"/>
    <w:rsid w:val="00E072BD"/>
    <w:rsid w:val="00E10309"/>
    <w:rsid w:val="00E11434"/>
    <w:rsid w:val="00E13EB5"/>
    <w:rsid w:val="00E14BEC"/>
    <w:rsid w:val="00E155CA"/>
    <w:rsid w:val="00E15C65"/>
    <w:rsid w:val="00E17210"/>
    <w:rsid w:val="00E20283"/>
    <w:rsid w:val="00E239EA"/>
    <w:rsid w:val="00E270F2"/>
    <w:rsid w:val="00E3309E"/>
    <w:rsid w:val="00E343B5"/>
    <w:rsid w:val="00E349C8"/>
    <w:rsid w:val="00E36DCC"/>
    <w:rsid w:val="00E37F34"/>
    <w:rsid w:val="00E40BB7"/>
    <w:rsid w:val="00E43480"/>
    <w:rsid w:val="00E435DF"/>
    <w:rsid w:val="00E501EB"/>
    <w:rsid w:val="00E52D90"/>
    <w:rsid w:val="00E53CB1"/>
    <w:rsid w:val="00E53ECA"/>
    <w:rsid w:val="00E544A4"/>
    <w:rsid w:val="00E5513D"/>
    <w:rsid w:val="00E63D16"/>
    <w:rsid w:val="00E66247"/>
    <w:rsid w:val="00E673A5"/>
    <w:rsid w:val="00E677A6"/>
    <w:rsid w:val="00E6787E"/>
    <w:rsid w:val="00E71657"/>
    <w:rsid w:val="00E75A62"/>
    <w:rsid w:val="00E82292"/>
    <w:rsid w:val="00E82611"/>
    <w:rsid w:val="00E83AD1"/>
    <w:rsid w:val="00E8441C"/>
    <w:rsid w:val="00E84C50"/>
    <w:rsid w:val="00E8537A"/>
    <w:rsid w:val="00E85BC3"/>
    <w:rsid w:val="00E86577"/>
    <w:rsid w:val="00E865EF"/>
    <w:rsid w:val="00E86A51"/>
    <w:rsid w:val="00E87D05"/>
    <w:rsid w:val="00E91535"/>
    <w:rsid w:val="00E948E3"/>
    <w:rsid w:val="00E966AD"/>
    <w:rsid w:val="00E97915"/>
    <w:rsid w:val="00E97E9D"/>
    <w:rsid w:val="00EA209A"/>
    <w:rsid w:val="00EA5650"/>
    <w:rsid w:val="00EB0181"/>
    <w:rsid w:val="00EB1025"/>
    <w:rsid w:val="00EB19D0"/>
    <w:rsid w:val="00EB4AB2"/>
    <w:rsid w:val="00EB6502"/>
    <w:rsid w:val="00EB7D36"/>
    <w:rsid w:val="00EC08ED"/>
    <w:rsid w:val="00EC0DB3"/>
    <w:rsid w:val="00EC2E1A"/>
    <w:rsid w:val="00EC447E"/>
    <w:rsid w:val="00EC4FEB"/>
    <w:rsid w:val="00EC73C1"/>
    <w:rsid w:val="00EC7928"/>
    <w:rsid w:val="00EC7B9D"/>
    <w:rsid w:val="00EC7E5E"/>
    <w:rsid w:val="00ED11B3"/>
    <w:rsid w:val="00ED2C43"/>
    <w:rsid w:val="00ED302A"/>
    <w:rsid w:val="00ED30A9"/>
    <w:rsid w:val="00ED53A0"/>
    <w:rsid w:val="00ED5AB3"/>
    <w:rsid w:val="00ED71FC"/>
    <w:rsid w:val="00EE1A8E"/>
    <w:rsid w:val="00EE2394"/>
    <w:rsid w:val="00EE373D"/>
    <w:rsid w:val="00EE4B79"/>
    <w:rsid w:val="00EF0089"/>
    <w:rsid w:val="00EF10E7"/>
    <w:rsid w:val="00EF2E25"/>
    <w:rsid w:val="00EF4B43"/>
    <w:rsid w:val="00EF4BE8"/>
    <w:rsid w:val="00EF4FC1"/>
    <w:rsid w:val="00EF5492"/>
    <w:rsid w:val="00EF6BE2"/>
    <w:rsid w:val="00F0034F"/>
    <w:rsid w:val="00F04397"/>
    <w:rsid w:val="00F04C14"/>
    <w:rsid w:val="00F053A3"/>
    <w:rsid w:val="00F0631E"/>
    <w:rsid w:val="00F0752E"/>
    <w:rsid w:val="00F10B45"/>
    <w:rsid w:val="00F1176B"/>
    <w:rsid w:val="00F117D2"/>
    <w:rsid w:val="00F127BF"/>
    <w:rsid w:val="00F13B1C"/>
    <w:rsid w:val="00F14394"/>
    <w:rsid w:val="00F1571F"/>
    <w:rsid w:val="00F16748"/>
    <w:rsid w:val="00F16A73"/>
    <w:rsid w:val="00F20667"/>
    <w:rsid w:val="00F20C60"/>
    <w:rsid w:val="00F21464"/>
    <w:rsid w:val="00F22468"/>
    <w:rsid w:val="00F22E79"/>
    <w:rsid w:val="00F310F0"/>
    <w:rsid w:val="00F317C3"/>
    <w:rsid w:val="00F33150"/>
    <w:rsid w:val="00F34059"/>
    <w:rsid w:val="00F3523D"/>
    <w:rsid w:val="00F36313"/>
    <w:rsid w:val="00F37E25"/>
    <w:rsid w:val="00F40C39"/>
    <w:rsid w:val="00F41A96"/>
    <w:rsid w:val="00F4205A"/>
    <w:rsid w:val="00F42A63"/>
    <w:rsid w:val="00F43C2D"/>
    <w:rsid w:val="00F45518"/>
    <w:rsid w:val="00F45783"/>
    <w:rsid w:val="00F46CE5"/>
    <w:rsid w:val="00F47506"/>
    <w:rsid w:val="00F5040A"/>
    <w:rsid w:val="00F532BC"/>
    <w:rsid w:val="00F55096"/>
    <w:rsid w:val="00F5691F"/>
    <w:rsid w:val="00F5693C"/>
    <w:rsid w:val="00F57704"/>
    <w:rsid w:val="00F61609"/>
    <w:rsid w:val="00F61B48"/>
    <w:rsid w:val="00F62AA5"/>
    <w:rsid w:val="00F63B29"/>
    <w:rsid w:val="00F6501E"/>
    <w:rsid w:val="00F65558"/>
    <w:rsid w:val="00F674C1"/>
    <w:rsid w:val="00F67992"/>
    <w:rsid w:val="00F67B59"/>
    <w:rsid w:val="00F70ACD"/>
    <w:rsid w:val="00F70D7E"/>
    <w:rsid w:val="00F711AA"/>
    <w:rsid w:val="00F733AE"/>
    <w:rsid w:val="00F74B0F"/>
    <w:rsid w:val="00F76687"/>
    <w:rsid w:val="00F76949"/>
    <w:rsid w:val="00F854A3"/>
    <w:rsid w:val="00F8767F"/>
    <w:rsid w:val="00F900A0"/>
    <w:rsid w:val="00F906F4"/>
    <w:rsid w:val="00F91536"/>
    <w:rsid w:val="00FA2487"/>
    <w:rsid w:val="00FA2591"/>
    <w:rsid w:val="00FA3B17"/>
    <w:rsid w:val="00FA6573"/>
    <w:rsid w:val="00FA664A"/>
    <w:rsid w:val="00FA7314"/>
    <w:rsid w:val="00FA7709"/>
    <w:rsid w:val="00FB14E2"/>
    <w:rsid w:val="00FB1F0B"/>
    <w:rsid w:val="00FB324E"/>
    <w:rsid w:val="00FB6A91"/>
    <w:rsid w:val="00FB712D"/>
    <w:rsid w:val="00FC064A"/>
    <w:rsid w:val="00FC1481"/>
    <w:rsid w:val="00FC1D14"/>
    <w:rsid w:val="00FC2AD8"/>
    <w:rsid w:val="00FC364D"/>
    <w:rsid w:val="00FC430A"/>
    <w:rsid w:val="00FC572A"/>
    <w:rsid w:val="00FC6C9C"/>
    <w:rsid w:val="00FD0943"/>
    <w:rsid w:val="00FD10E5"/>
    <w:rsid w:val="00FD1ECE"/>
    <w:rsid w:val="00FD2105"/>
    <w:rsid w:val="00FD443B"/>
    <w:rsid w:val="00FD4E09"/>
    <w:rsid w:val="00FD4F99"/>
    <w:rsid w:val="00FD5FDB"/>
    <w:rsid w:val="00FD6450"/>
    <w:rsid w:val="00FE136E"/>
    <w:rsid w:val="00FE247D"/>
    <w:rsid w:val="00FE3BB2"/>
    <w:rsid w:val="00FE4226"/>
    <w:rsid w:val="00FE58B2"/>
    <w:rsid w:val="00FE6C2A"/>
    <w:rsid w:val="00FF069E"/>
    <w:rsid w:val="00FF170A"/>
    <w:rsid w:val="00FF36C6"/>
    <w:rsid w:val="00FF5B7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496057"/>
  <w15:docId w15:val="{35B9BD79-6AEE-49DF-AA03-852F34CB0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6E0DF7"/>
    <w:pPr>
      <w:spacing w:after="0" w:line="240" w:lineRule="auto"/>
    </w:pPr>
    <w:rPr>
      <w:rFonts w:ascii="Tahoma" w:hAnsi="Tahoma" w:cs="Times New Roman"/>
      <w:sz w:val="24"/>
      <w:szCs w:val="24"/>
      <w:lang w:eastAsia="sl-SI"/>
    </w:rPr>
  </w:style>
  <w:style w:type="paragraph" w:styleId="Naslov1">
    <w:name w:val="heading 1"/>
    <w:basedOn w:val="Navaden"/>
    <w:next w:val="Navaden"/>
    <w:link w:val="Naslov1Znak"/>
    <w:autoRedefine/>
    <w:qFormat/>
    <w:rsid w:val="00B527E9"/>
    <w:pPr>
      <w:keepNext/>
      <w:numPr>
        <w:numId w:val="1"/>
      </w:numPr>
      <w:spacing w:after="240"/>
      <w:outlineLvl w:val="0"/>
    </w:pPr>
    <w:rPr>
      <w:b/>
      <w:caps/>
      <w:kern w:val="32"/>
    </w:rPr>
  </w:style>
  <w:style w:type="paragraph" w:styleId="Naslov2">
    <w:name w:val="heading 2"/>
    <w:basedOn w:val="Navaden"/>
    <w:next w:val="Navaden"/>
    <w:link w:val="Naslov2Znak"/>
    <w:autoRedefine/>
    <w:qFormat/>
    <w:rsid w:val="00B527E9"/>
    <w:pPr>
      <w:numPr>
        <w:ilvl w:val="1"/>
        <w:numId w:val="1"/>
      </w:numPr>
      <w:tabs>
        <w:tab w:val="left" w:pos="624"/>
      </w:tabs>
      <w:spacing w:before="240" w:after="240"/>
      <w:outlineLvl w:val="1"/>
    </w:pPr>
    <w:rPr>
      <w:rFonts w:cs="Arial"/>
      <w:bCs/>
      <w:iCs/>
    </w:rPr>
  </w:style>
  <w:style w:type="paragraph" w:styleId="Naslov3">
    <w:name w:val="heading 3"/>
    <w:basedOn w:val="Navaden"/>
    <w:next w:val="Navaden"/>
    <w:link w:val="Naslov3Znak"/>
    <w:qFormat/>
    <w:rsid w:val="00B527E9"/>
    <w:pPr>
      <w:keepNext/>
      <w:numPr>
        <w:ilvl w:val="2"/>
        <w:numId w:val="1"/>
      </w:numPr>
      <w:spacing w:before="240" w:after="120"/>
      <w:outlineLvl w:val="2"/>
    </w:pPr>
    <w:rPr>
      <w:rFonts w:cs="Arial"/>
      <w:bCs/>
      <w:i/>
    </w:rPr>
  </w:style>
  <w:style w:type="paragraph" w:styleId="Naslov4">
    <w:name w:val="heading 4"/>
    <w:basedOn w:val="Navaden"/>
    <w:next w:val="Navaden"/>
    <w:link w:val="Naslov4Znak"/>
    <w:qFormat/>
    <w:rsid w:val="00201EFB"/>
    <w:pPr>
      <w:keepNext/>
      <w:jc w:val="center"/>
      <w:outlineLvl w:val="3"/>
    </w:pPr>
    <w:rPr>
      <w:rFonts w:ascii="Arial" w:hAnsi="Arial"/>
      <w:b/>
      <w:sz w:val="32"/>
      <w:szCs w:val="20"/>
    </w:rPr>
  </w:style>
  <w:style w:type="paragraph" w:styleId="Naslov5">
    <w:name w:val="heading 5"/>
    <w:basedOn w:val="Navaden"/>
    <w:next w:val="Navaden"/>
    <w:link w:val="Naslov5Znak"/>
    <w:qFormat/>
    <w:rsid w:val="00201EFB"/>
    <w:pPr>
      <w:keepNext/>
      <w:tabs>
        <w:tab w:val="left" w:pos="567"/>
        <w:tab w:val="num" w:pos="851"/>
        <w:tab w:val="left" w:pos="993"/>
      </w:tabs>
      <w:outlineLvl w:val="4"/>
    </w:pPr>
    <w:rPr>
      <w:rFonts w:ascii="Times New Roman" w:hAnsi="Times New Roman"/>
      <w:b/>
      <w:sz w:val="22"/>
      <w:szCs w:val="20"/>
    </w:rPr>
  </w:style>
  <w:style w:type="paragraph" w:styleId="Naslov6">
    <w:name w:val="heading 6"/>
    <w:basedOn w:val="Navaden"/>
    <w:next w:val="Navaden"/>
    <w:link w:val="Naslov6Znak"/>
    <w:qFormat/>
    <w:rsid w:val="00201EFB"/>
    <w:pPr>
      <w:keepNext/>
      <w:jc w:val="center"/>
      <w:outlineLvl w:val="5"/>
    </w:pPr>
    <w:rPr>
      <w:rFonts w:ascii="Times New Roman" w:hAnsi="Times New Roman"/>
      <w:b/>
      <w:szCs w:val="20"/>
    </w:rPr>
  </w:style>
  <w:style w:type="paragraph" w:styleId="Naslov7">
    <w:name w:val="heading 7"/>
    <w:basedOn w:val="Navaden"/>
    <w:next w:val="Navaden"/>
    <w:link w:val="Naslov7Znak"/>
    <w:qFormat/>
    <w:rsid w:val="00201EFB"/>
    <w:pPr>
      <w:keepNext/>
      <w:tabs>
        <w:tab w:val="left" w:pos="567"/>
      </w:tabs>
      <w:ind w:left="1224" w:firstLine="142"/>
      <w:outlineLvl w:val="6"/>
    </w:pPr>
    <w:rPr>
      <w:rFonts w:ascii="Times New Roman" w:hAnsi="Times New Roman"/>
      <w:b/>
      <w:szCs w:val="20"/>
    </w:rPr>
  </w:style>
  <w:style w:type="paragraph" w:styleId="Naslov8">
    <w:name w:val="heading 8"/>
    <w:basedOn w:val="Navaden"/>
    <w:next w:val="Navaden"/>
    <w:link w:val="Naslov8Znak"/>
    <w:qFormat/>
    <w:rsid w:val="00201EFB"/>
    <w:pPr>
      <w:keepNext/>
      <w:tabs>
        <w:tab w:val="left" w:pos="567"/>
      </w:tabs>
      <w:ind w:left="1145" w:hanging="425"/>
      <w:outlineLvl w:val="7"/>
    </w:pPr>
    <w:rPr>
      <w:rFonts w:ascii="Times New Roman" w:hAnsi="Times New Roman"/>
      <w:b/>
      <w:szCs w:val="20"/>
    </w:rPr>
  </w:style>
  <w:style w:type="paragraph" w:styleId="Naslov9">
    <w:name w:val="heading 9"/>
    <w:basedOn w:val="Navaden"/>
    <w:next w:val="Navaden"/>
    <w:link w:val="Naslov9Znak"/>
    <w:qFormat/>
    <w:rsid w:val="00201EFB"/>
    <w:pPr>
      <w:keepNext/>
      <w:tabs>
        <w:tab w:val="left" w:pos="567"/>
      </w:tabs>
      <w:ind w:left="1133" w:hanging="425"/>
      <w:outlineLvl w:val="8"/>
    </w:pPr>
    <w:rPr>
      <w:rFonts w:ascii="Times New Roman" w:hAnsi="Times New Roman"/>
      <w:b/>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B527E9"/>
    <w:rPr>
      <w:rFonts w:ascii="Tahoma" w:hAnsi="Tahoma" w:cs="Times New Roman"/>
      <w:b/>
      <w:caps/>
      <w:kern w:val="32"/>
      <w:sz w:val="24"/>
      <w:szCs w:val="24"/>
      <w:lang w:eastAsia="sl-SI"/>
    </w:rPr>
  </w:style>
  <w:style w:type="character" w:customStyle="1" w:styleId="Naslov3Znak">
    <w:name w:val="Naslov 3 Znak"/>
    <w:basedOn w:val="Privzetapisavaodstavka"/>
    <w:link w:val="Naslov3"/>
    <w:rsid w:val="00B527E9"/>
    <w:rPr>
      <w:rFonts w:ascii="Tahoma" w:hAnsi="Tahoma" w:cs="Arial"/>
      <w:bCs/>
      <w:i/>
      <w:sz w:val="24"/>
      <w:szCs w:val="24"/>
      <w:lang w:eastAsia="sl-SI"/>
    </w:rPr>
  </w:style>
  <w:style w:type="paragraph" w:styleId="Kazalovsebine3">
    <w:name w:val="toc 3"/>
    <w:basedOn w:val="Navaden"/>
    <w:next w:val="Navaden"/>
    <w:autoRedefine/>
    <w:uiPriority w:val="39"/>
    <w:qFormat/>
    <w:rsid w:val="00B527E9"/>
    <w:pPr>
      <w:ind w:left="240"/>
    </w:pPr>
    <w:rPr>
      <w:rFonts w:cs="Calibri"/>
      <w:i/>
      <w:sz w:val="20"/>
      <w:szCs w:val="20"/>
    </w:rPr>
  </w:style>
  <w:style w:type="paragraph" w:styleId="Kazalovsebine1">
    <w:name w:val="toc 1"/>
    <w:basedOn w:val="Navaden"/>
    <w:next w:val="Navaden"/>
    <w:autoRedefine/>
    <w:uiPriority w:val="39"/>
    <w:qFormat/>
    <w:rsid w:val="00B527E9"/>
    <w:pPr>
      <w:pBdr>
        <w:top w:val="single" w:sz="4" w:space="1" w:color="auto"/>
      </w:pBdr>
      <w:tabs>
        <w:tab w:val="left" w:pos="480"/>
        <w:tab w:val="right" w:leader="dot" w:pos="9060"/>
      </w:tabs>
      <w:spacing w:before="480" w:line="360" w:lineRule="auto"/>
    </w:pPr>
    <w:rPr>
      <w:b/>
      <w:bCs/>
      <w:caps/>
      <w:noProof/>
    </w:rPr>
  </w:style>
  <w:style w:type="character" w:customStyle="1" w:styleId="Naslov2Znak">
    <w:name w:val="Naslov 2 Znak"/>
    <w:basedOn w:val="Privzetapisavaodstavka"/>
    <w:link w:val="Naslov2"/>
    <w:rsid w:val="00B527E9"/>
    <w:rPr>
      <w:rFonts w:ascii="Tahoma" w:hAnsi="Tahoma" w:cs="Arial"/>
      <w:bCs/>
      <w:iCs/>
      <w:sz w:val="24"/>
      <w:szCs w:val="24"/>
      <w:lang w:eastAsia="sl-SI"/>
    </w:rPr>
  </w:style>
  <w:style w:type="character" w:customStyle="1" w:styleId="Naslov4Znak">
    <w:name w:val="Naslov 4 Znak"/>
    <w:basedOn w:val="Privzetapisavaodstavka"/>
    <w:link w:val="Naslov4"/>
    <w:rsid w:val="00201EFB"/>
    <w:rPr>
      <w:rFonts w:ascii="Arial" w:hAnsi="Arial" w:cs="Times New Roman"/>
      <w:b/>
      <w:sz w:val="32"/>
      <w:szCs w:val="20"/>
      <w:lang w:eastAsia="sl-SI"/>
    </w:rPr>
  </w:style>
  <w:style w:type="character" w:customStyle="1" w:styleId="Naslov5Znak">
    <w:name w:val="Naslov 5 Znak"/>
    <w:basedOn w:val="Privzetapisavaodstavka"/>
    <w:link w:val="Naslov5"/>
    <w:rsid w:val="00201EFB"/>
    <w:rPr>
      <w:rFonts w:ascii="Times New Roman" w:hAnsi="Times New Roman" w:cs="Times New Roman"/>
      <w:b/>
      <w:szCs w:val="20"/>
      <w:lang w:eastAsia="sl-SI"/>
    </w:rPr>
  </w:style>
  <w:style w:type="character" w:customStyle="1" w:styleId="Naslov6Znak">
    <w:name w:val="Naslov 6 Znak"/>
    <w:basedOn w:val="Privzetapisavaodstavka"/>
    <w:link w:val="Naslov6"/>
    <w:rsid w:val="00201EFB"/>
    <w:rPr>
      <w:rFonts w:ascii="Times New Roman" w:hAnsi="Times New Roman" w:cs="Times New Roman"/>
      <w:b/>
      <w:sz w:val="24"/>
      <w:szCs w:val="20"/>
      <w:lang w:eastAsia="sl-SI"/>
    </w:rPr>
  </w:style>
  <w:style w:type="character" w:customStyle="1" w:styleId="Naslov7Znak">
    <w:name w:val="Naslov 7 Znak"/>
    <w:basedOn w:val="Privzetapisavaodstavka"/>
    <w:link w:val="Naslov7"/>
    <w:rsid w:val="00201EFB"/>
    <w:rPr>
      <w:rFonts w:ascii="Times New Roman" w:hAnsi="Times New Roman" w:cs="Times New Roman"/>
      <w:b/>
      <w:sz w:val="24"/>
      <w:szCs w:val="20"/>
      <w:lang w:eastAsia="sl-SI"/>
    </w:rPr>
  </w:style>
  <w:style w:type="character" w:customStyle="1" w:styleId="Naslov8Znak">
    <w:name w:val="Naslov 8 Znak"/>
    <w:basedOn w:val="Privzetapisavaodstavka"/>
    <w:link w:val="Naslov8"/>
    <w:rsid w:val="00201EFB"/>
    <w:rPr>
      <w:rFonts w:ascii="Times New Roman" w:hAnsi="Times New Roman" w:cs="Times New Roman"/>
      <w:b/>
      <w:sz w:val="24"/>
      <w:szCs w:val="20"/>
      <w:lang w:eastAsia="sl-SI"/>
    </w:rPr>
  </w:style>
  <w:style w:type="character" w:customStyle="1" w:styleId="Naslov9Znak">
    <w:name w:val="Naslov 9 Znak"/>
    <w:basedOn w:val="Privzetapisavaodstavka"/>
    <w:link w:val="Naslov9"/>
    <w:rsid w:val="00201EFB"/>
    <w:rPr>
      <w:rFonts w:ascii="Times New Roman" w:hAnsi="Times New Roman" w:cs="Times New Roman"/>
      <w:b/>
      <w:sz w:val="24"/>
      <w:szCs w:val="20"/>
      <w:lang w:eastAsia="sl-SI"/>
    </w:rPr>
  </w:style>
  <w:style w:type="numbering" w:customStyle="1" w:styleId="Brezseznama1">
    <w:name w:val="Brez seznama1"/>
    <w:next w:val="Brezseznama"/>
    <w:semiHidden/>
    <w:unhideWhenUsed/>
    <w:rsid w:val="00201EFB"/>
  </w:style>
  <w:style w:type="paragraph" w:styleId="Glava">
    <w:name w:val="header"/>
    <w:basedOn w:val="Navaden"/>
    <w:link w:val="GlavaZnak"/>
    <w:uiPriority w:val="99"/>
    <w:rsid w:val="00201EFB"/>
    <w:pPr>
      <w:tabs>
        <w:tab w:val="center" w:pos="4536"/>
        <w:tab w:val="right" w:pos="9072"/>
      </w:tabs>
    </w:pPr>
    <w:rPr>
      <w:rFonts w:ascii="Times New Roman" w:hAnsi="Times New Roman"/>
      <w:szCs w:val="20"/>
    </w:rPr>
  </w:style>
  <w:style w:type="character" w:customStyle="1" w:styleId="GlavaZnak">
    <w:name w:val="Glava Znak"/>
    <w:basedOn w:val="Privzetapisavaodstavka"/>
    <w:link w:val="Glava"/>
    <w:uiPriority w:val="99"/>
    <w:rsid w:val="00201EFB"/>
    <w:rPr>
      <w:rFonts w:ascii="Times New Roman" w:hAnsi="Times New Roman" w:cs="Times New Roman"/>
      <w:sz w:val="24"/>
      <w:szCs w:val="20"/>
      <w:lang w:eastAsia="sl-SI"/>
    </w:rPr>
  </w:style>
  <w:style w:type="paragraph" w:styleId="Noga">
    <w:name w:val="footer"/>
    <w:basedOn w:val="Navaden"/>
    <w:link w:val="NogaZnak"/>
    <w:uiPriority w:val="99"/>
    <w:rsid w:val="00201EFB"/>
    <w:pPr>
      <w:tabs>
        <w:tab w:val="center" w:pos="4536"/>
        <w:tab w:val="right" w:pos="9072"/>
      </w:tabs>
    </w:pPr>
    <w:rPr>
      <w:rFonts w:ascii="Times New Roman" w:hAnsi="Times New Roman"/>
      <w:szCs w:val="20"/>
    </w:rPr>
  </w:style>
  <w:style w:type="character" w:customStyle="1" w:styleId="NogaZnak">
    <w:name w:val="Noga Znak"/>
    <w:basedOn w:val="Privzetapisavaodstavka"/>
    <w:link w:val="Noga"/>
    <w:uiPriority w:val="99"/>
    <w:rsid w:val="00201EFB"/>
    <w:rPr>
      <w:rFonts w:ascii="Times New Roman" w:hAnsi="Times New Roman" w:cs="Times New Roman"/>
      <w:sz w:val="24"/>
      <w:szCs w:val="20"/>
      <w:lang w:eastAsia="sl-SI"/>
    </w:rPr>
  </w:style>
  <w:style w:type="character" w:styleId="tevilkastrani">
    <w:name w:val="page number"/>
    <w:basedOn w:val="Privzetapisavaodstavka"/>
    <w:rsid w:val="00201EFB"/>
  </w:style>
  <w:style w:type="paragraph" w:styleId="Naslov">
    <w:name w:val="Title"/>
    <w:basedOn w:val="Navaden"/>
    <w:link w:val="NaslovZnak"/>
    <w:qFormat/>
    <w:rsid w:val="00201EFB"/>
    <w:pPr>
      <w:jc w:val="center"/>
    </w:pPr>
    <w:rPr>
      <w:rFonts w:ascii="Times New Roman" w:hAnsi="Times New Roman"/>
      <w:b/>
      <w:szCs w:val="20"/>
    </w:rPr>
  </w:style>
  <w:style w:type="character" w:customStyle="1" w:styleId="NaslovZnak">
    <w:name w:val="Naslov Znak"/>
    <w:basedOn w:val="Privzetapisavaodstavka"/>
    <w:link w:val="Naslov"/>
    <w:rsid w:val="00201EFB"/>
    <w:rPr>
      <w:rFonts w:ascii="Times New Roman" w:hAnsi="Times New Roman" w:cs="Times New Roman"/>
      <w:b/>
      <w:sz w:val="24"/>
      <w:szCs w:val="20"/>
      <w:lang w:eastAsia="sl-SI"/>
    </w:rPr>
  </w:style>
  <w:style w:type="paragraph" w:styleId="Blokbesedila">
    <w:name w:val="Block Text"/>
    <w:basedOn w:val="Navaden"/>
    <w:rsid w:val="00201EFB"/>
    <w:pPr>
      <w:tabs>
        <w:tab w:val="left" w:pos="8647"/>
      </w:tabs>
      <w:ind w:left="2694" w:right="2266"/>
    </w:pPr>
    <w:rPr>
      <w:rFonts w:ascii="Arial" w:hAnsi="Arial"/>
      <w:szCs w:val="20"/>
    </w:rPr>
  </w:style>
  <w:style w:type="paragraph" w:styleId="Telobesedila-zamik">
    <w:name w:val="Body Text Indent"/>
    <w:basedOn w:val="Navaden"/>
    <w:link w:val="Telobesedila-zamikZnak"/>
    <w:rsid w:val="00201EFB"/>
    <w:pPr>
      <w:ind w:left="1418"/>
      <w:jc w:val="both"/>
    </w:pPr>
    <w:rPr>
      <w:rFonts w:ascii="Times New Roman" w:hAnsi="Times New Roman"/>
      <w:szCs w:val="20"/>
    </w:rPr>
  </w:style>
  <w:style w:type="character" w:customStyle="1" w:styleId="Telobesedila-zamikZnak">
    <w:name w:val="Telo besedila - zamik Znak"/>
    <w:basedOn w:val="Privzetapisavaodstavka"/>
    <w:link w:val="Telobesedila-zamik"/>
    <w:rsid w:val="00201EFB"/>
    <w:rPr>
      <w:rFonts w:ascii="Times New Roman" w:hAnsi="Times New Roman" w:cs="Times New Roman"/>
      <w:sz w:val="24"/>
      <w:szCs w:val="20"/>
      <w:lang w:eastAsia="sl-SI"/>
    </w:rPr>
  </w:style>
  <w:style w:type="paragraph" w:customStyle="1" w:styleId="Telobesedila-zamik21">
    <w:name w:val="Telo besedila - zamik 21"/>
    <w:basedOn w:val="Navaden"/>
    <w:rsid w:val="00201EFB"/>
    <w:pPr>
      <w:widowControl w:val="0"/>
      <w:ind w:left="1134" w:hanging="708"/>
      <w:jc w:val="both"/>
    </w:pPr>
    <w:rPr>
      <w:rFonts w:ascii="Times New Roman" w:hAnsi="Times New Roman"/>
      <w:szCs w:val="20"/>
    </w:rPr>
  </w:style>
  <w:style w:type="paragraph" w:styleId="Telobesedila-zamik2">
    <w:name w:val="Body Text Indent 2"/>
    <w:basedOn w:val="Navaden"/>
    <w:link w:val="Telobesedila-zamik2Znak"/>
    <w:rsid w:val="00201EFB"/>
    <w:pPr>
      <w:tabs>
        <w:tab w:val="left" w:pos="567"/>
      </w:tabs>
      <w:ind w:left="720"/>
      <w:jc w:val="both"/>
    </w:pPr>
    <w:rPr>
      <w:rFonts w:ascii="Times New Roman" w:hAnsi="Times New Roman"/>
      <w:szCs w:val="20"/>
    </w:rPr>
  </w:style>
  <w:style w:type="character" w:customStyle="1" w:styleId="Telobesedila-zamik2Znak">
    <w:name w:val="Telo besedila - zamik 2 Znak"/>
    <w:basedOn w:val="Privzetapisavaodstavka"/>
    <w:link w:val="Telobesedila-zamik2"/>
    <w:rsid w:val="00201EFB"/>
    <w:rPr>
      <w:rFonts w:ascii="Times New Roman" w:hAnsi="Times New Roman" w:cs="Times New Roman"/>
      <w:sz w:val="24"/>
      <w:szCs w:val="20"/>
      <w:lang w:eastAsia="sl-SI"/>
    </w:rPr>
  </w:style>
  <w:style w:type="paragraph" w:styleId="Telobesedila-zamik3">
    <w:name w:val="Body Text Indent 3"/>
    <w:basedOn w:val="Navaden"/>
    <w:link w:val="Telobesedila-zamik3Znak"/>
    <w:rsid w:val="00201EFB"/>
    <w:pPr>
      <w:tabs>
        <w:tab w:val="left" w:pos="567"/>
      </w:tabs>
      <w:ind w:left="1416"/>
      <w:jc w:val="both"/>
    </w:pPr>
    <w:rPr>
      <w:rFonts w:ascii="Times New Roman" w:hAnsi="Times New Roman"/>
      <w:szCs w:val="20"/>
    </w:rPr>
  </w:style>
  <w:style w:type="character" w:customStyle="1" w:styleId="Telobesedila-zamik3Znak">
    <w:name w:val="Telo besedila - zamik 3 Znak"/>
    <w:basedOn w:val="Privzetapisavaodstavka"/>
    <w:link w:val="Telobesedila-zamik3"/>
    <w:rsid w:val="00201EFB"/>
    <w:rPr>
      <w:rFonts w:ascii="Times New Roman" w:hAnsi="Times New Roman" w:cs="Times New Roman"/>
      <w:sz w:val="24"/>
      <w:szCs w:val="20"/>
      <w:lang w:eastAsia="sl-SI"/>
    </w:rPr>
  </w:style>
  <w:style w:type="paragraph" w:customStyle="1" w:styleId="BodyText21">
    <w:name w:val="Body Text 21"/>
    <w:basedOn w:val="Navaden"/>
    <w:rsid w:val="00201EFB"/>
    <w:pPr>
      <w:widowControl w:val="0"/>
      <w:tabs>
        <w:tab w:val="center" w:pos="-1440"/>
      </w:tabs>
      <w:ind w:right="406"/>
      <w:jc w:val="both"/>
    </w:pPr>
    <w:rPr>
      <w:rFonts w:ascii="Arial" w:hAnsi="Arial"/>
      <w:szCs w:val="20"/>
    </w:rPr>
  </w:style>
  <w:style w:type="paragraph" w:customStyle="1" w:styleId="Telobesedila-zamik31">
    <w:name w:val="Telo besedila - zamik 31"/>
    <w:basedOn w:val="Navaden"/>
    <w:rsid w:val="00201EFB"/>
    <w:pPr>
      <w:widowControl w:val="0"/>
      <w:tabs>
        <w:tab w:val="left" w:pos="1701"/>
      </w:tabs>
      <w:ind w:left="425"/>
      <w:jc w:val="center"/>
    </w:pPr>
    <w:rPr>
      <w:rFonts w:ascii="Times New Roman" w:hAnsi="Times New Roman"/>
      <w:b/>
      <w:szCs w:val="20"/>
    </w:rPr>
  </w:style>
  <w:style w:type="paragraph" w:styleId="Telobesedila">
    <w:name w:val="Body Text"/>
    <w:basedOn w:val="Navaden"/>
    <w:link w:val="TelobesedilaZnak"/>
    <w:rsid w:val="00201EFB"/>
    <w:pPr>
      <w:widowControl w:val="0"/>
      <w:jc w:val="both"/>
    </w:pPr>
    <w:rPr>
      <w:rFonts w:ascii="Arial" w:hAnsi="Arial"/>
      <w:b/>
      <w:sz w:val="20"/>
      <w:szCs w:val="20"/>
    </w:rPr>
  </w:style>
  <w:style w:type="character" w:customStyle="1" w:styleId="TelobesedilaZnak">
    <w:name w:val="Telo besedila Znak"/>
    <w:basedOn w:val="Privzetapisavaodstavka"/>
    <w:link w:val="Telobesedila"/>
    <w:rsid w:val="00201EFB"/>
    <w:rPr>
      <w:rFonts w:ascii="Arial" w:hAnsi="Arial" w:cs="Times New Roman"/>
      <w:b/>
      <w:sz w:val="20"/>
      <w:szCs w:val="20"/>
      <w:lang w:eastAsia="sl-SI"/>
    </w:rPr>
  </w:style>
  <w:style w:type="paragraph" w:styleId="Telobesedila2">
    <w:name w:val="Body Text 2"/>
    <w:basedOn w:val="Navaden"/>
    <w:link w:val="Telobesedila2Znak"/>
    <w:rsid w:val="00201EFB"/>
    <w:pPr>
      <w:ind w:right="-2"/>
      <w:jc w:val="both"/>
    </w:pPr>
    <w:rPr>
      <w:rFonts w:ascii="Times New Roman" w:hAnsi="Times New Roman"/>
      <w:b/>
      <w:sz w:val="22"/>
      <w:szCs w:val="20"/>
    </w:rPr>
  </w:style>
  <w:style w:type="character" w:customStyle="1" w:styleId="Telobesedila2Znak">
    <w:name w:val="Telo besedila 2 Znak"/>
    <w:basedOn w:val="Privzetapisavaodstavka"/>
    <w:link w:val="Telobesedila2"/>
    <w:rsid w:val="00201EFB"/>
    <w:rPr>
      <w:rFonts w:ascii="Times New Roman" w:hAnsi="Times New Roman" w:cs="Times New Roman"/>
      <w:b/>
      <w:szCs w:val="20"/>
      <w:lang w:eastAsia="sl-SI"/>
    </w:rPr>
  </w:style>
  <w:style w:type="paragraph" w:styleId="Telobesedila3">
    <w:name w:val="Body Text 3"/>
    <w:basedOn w:val="Navaden"/>
    <w:link w:val="Telobesedila3Znak"/>
    <w:rsid w:val="00201EFB"/>
    <w:pPr>
      <w:tabs>
        <w:tab w:val="left" w:pos="142"/>
      </w:tabs>
      <w:jc w:val="both"/>
    </w:pPr>
    <w:rPr>
      <w:rFonts w:ascii="Times New Roman" w:hAnsi="Times New Roman"/>
      <w:sz w:val="22"/>
      <w:szCs w:val="20"/>
    </w:rPr>
  </w:style>
  <w:style w:type="character" w:customStyle="1" w:styleId="Telobesedila3Znak">
    <w:name w:val="Telo besedila 3 Znak"/>
    <w:basedOn w:val="Privzetapisavaodstavka"/>
    <w:link w:val="Telobesedila3"/>
    <w:rsid w:val="00201EFB"/>
    <w:rPr>
      <w:rFonts w:ascii="Times New Roman" w:hAnsi="Times New Roman" w:cs="Times New Roman"/>
      <w:szCs w:val="20"/>
      <w:lang w:eastAsia="sl-SI"/>
    </w:rPr>
  </w:style>
  <w:style w:type="paragraph" w:styleId="Napis">
    <w:name w:val="caption"/>
    <w:basedOn w:val="Navaden"/>
    <w:next w:val="Navaden"/>
    <w:qFormat/>
    <w:rsid w:val="00201EFB"/>
    <w:pPr>
      <w:tabs>
        <w:tab w:val="left" w:pos="567"/>
        <w:tab w:val="num" w:pos="851"/>
        <w:tab w:val="left" w:pos="993"/>
      </w:tabs>
      <w:jc w:val="right"/>
    </w:pPr>
    <w:rPr>
      <w:rFonts w:ascii="Times New Roman" w:hAnsi="Times New Roman"/>
      <w:b/>
      <w:sz w:val="22"/>
      <w:szCs w:val="20"/>
    </w:rPr>
  </w:style>
  <w:style w:type="paragraph" w:customStyle="1" w:styleId="Telobesedila21">
    <w:name w:val="Telo besedila 21"/>
    <w:basedOn w:val="Navaden"/>
    <w:rsid w:val="00201EFB"/>
    <w:pPr>
      <w:widowControl w:val="0"/>
      <w:ind w:left="284" w:hanging="284"/>
      <w:jc w:val="both"/>
    </w:pPr>
    <w:rPr>
      <w:rFonts w:ascii="Times New Roman" w:hAnsi="Times New Roman"/>
      <w:szCs w:val="20"/>
    </w:rPr>
  </w:style>
  <w:style w:type="paragraph" w:styleId="Kazalovsebine2">
    <w:name w:val="toc 2"/>
    <w:basedOn w:val="Navaden"/>
    <w:next w:val="Navaden"/>
    <w:autoRedefine/>
    <w:semiHidden/>
    <w:rsid w:val="00201EFB"/>
    <w:pPr>
      <w:tabs>
        <w:tab w:val="left" w:pos="600"/>
        <w:tab w:val="right" w:leader="dot" w:pos="9060"/>
      </w:tabs>
      <w:spacing w:before="240" w:line="120" w:lineRule="auto"/>
    </w:pPr>
    <w:rPr>
      <w:rFonts w:ascii="Times New Roman" w:hAnsi="Times New Roman"/>
      <w:b/>
      <w:noProof/>
      <w:sz w:val="20"/>
      <w:szCs w:val="20"/>
    </w:rPr>
  </w:style>
  <w:style w:type="paragraph" w:styleId="Podnaslov">
    <w:name w:val="Subtitle"/>
    <w:basedOn w:val="Navaden"/>
    <w:link w:val="PodnaslovZnak"/>
    <w:qFormat/>
    <w:rsid w:val="00201EFB"/>
    <w:rPr>
      <w:rFonts w:ascii="Times New Roman" w:hAnsi="Times New Roman"/>
      <w:b/>
      <w:sz w:val="22"/>
      <w:szCs w:val="20"/>
    </w:rPr>
  </w:style>
  <w:style w:type="character" w:customStyle="1" w:styleId="PodnaslovZnak">
    <w:name w:val="Podnaslov Znak"/>
    <w:basedOn w:val="Privzetapisavaodstavka"/>
    <w:link w:val="Podnaslov"/>
    <w:rsid w:val="00201EFB"/>
    <w:rPr>
      <w:rFonts w:ascii="Times New Roman" w:hAnsi="Times New Roman" w:cs="Times New Roman"/>
      <w:b/>
      <w:szCs w:val="20"/>
      <w:lang w:eastAsia="sl-SI"/>
    </w:rPr>
  </w:style>
  <w:style w:type="paragraph" w:styleId="Oznaenseznam">
    <w:name w:val="List Bullet"/>
    <w:basedOn w:val="Navaden"/>
    <w:autoRedefine/>
    <w:rsid w:val="00201EFB"/>
    <w:pPr>
      <w:tabs>
        <w:tab w:val="num" w:pos="360"/>
      </w:tabs>
      <w:ind w:left="360" w:hanging="360"/>
    </w:pPr>
    <w:rPr>
      <w:rFonts w:ascii="Times New Roman" w:hAnsi="Times New Roman"/>
      <w:sz w:val="20"/>
      <w:szCs w:val="20"/>
    </w:rPr>
  </w:style>
  <w:style w:type="paragraph" w:styleId="Oznaenseznam2">
    <w:name w:val="List Bullet 2"/>
    <w:basedOn w:val="Navaden"/>
    <w:autoRedefine/>
    <w:rsid w:val="00201EFB"/>
    <w:pPr>
      <w:tabs>
        <w:tab w:val="num" w:pos="643"/>
      </w:tabs>
      <w:ind w:left="643" w:hanging="360"/>
    </w:pPr>
    <w:rPr>
      <w:rFonts w:ascii="Times New Roman" w:hAnsi="Times New Roman"/>
      <w:sz w:val="20"/>
      <w:szCs w:val="20"/>
    </w:rPr>
  </w:style>
  <w:style w:type="paragraph" w:styleId="Oznaenseznam3">
    <w:name w:val="List Bullet 3"/>
    <w:basedOn w:val="Navaden"/>
    <w:autoRedefine/>
    <w:rsid w:val="00201EFB"/>
    <w:pPr>
      <w:tabs>
        <w:tab w:val="num" w:pos="926"/>
      </w:tabs>
      <w:ind w:left="926" w:hanging="360"/>
    </w:pPr>
    <w:rPr>
      <w:rFonts w:ascii="Times New Roman" w:hAnsi="Times New Roman"/>
      <w:sz w:val="20"/>
      <w:szCs w:val="20"/>
    </w:rPr>
  </w:style>
  <w:style w:type="paragraph" w:customStyle="1" w:styleId="DOUS1">
    <w:name w:val="DOUS1"/>
    <w:basedOn w:val="Navaden"/>
    <w:rsid w:val="00201EFB"/>
    <w:pPr>
      <w:numPr>
        <w:numId w:val="2"/>
      </w:numPr>
      <w:jc w:val="both"/>
    </w:pPr>
    <w:rPr>
      <w:rFonts w:ascii="Times New Roman" w:hAnsi="Times New Roman"/>
      <w:b/>
      <w:szCs w:val="20"/>
    </w:rPr>
  </w:style>
  <w:style w:type="paragraph" w:customStyle="1" w:styleId="DOUS2">
    <w:name w:val="DOUS2"/>
    <w:basedOn w:val="Navaden"/>
    <w:rsid w:val="00201EFB"/>
    <w:pPr>
      <w:numPr>
        <w:ilvl w:val="1"/>
        <w:numId w:val="2"/>
      </w:numPr>
      <w:jc w:val="both"/>
    </w:pPr>
    <w:rPr>
      <w:rFonts w:ascii="Times New Roman" w:hAnsi="Times New Roman"/>
      <w:szCs w:val="20"/>
    </w:rPr>
  </w:style>
  <w:style w:type="paragraph" w:styleId="Golobesedilo">
    <w:name w:val="Plain Text"/>
    <w:basedOn w:val="Navaden"/>
    <w:link w:val="GolobesediloZnak"/>
    <w:rsid w:val="00201EFB"/>
    <w:pPr>
      <w:jc w:val="both"/>
    </w:pPr>
    <w:rPr>
      <w:rFonts w:ascii="Times New Roman" w:hAnsi="Times New Roman"/>
      <w:szCs w:val="20"/>
    </w:rPr>
  </w:style>
  <w:style w:type="character" w:customStyle="1" w:styleId="GolobesediloZnak">
    <w:name w:val="Golo besedilo Znak"/>
    <w:basedOn w:val="Privzetapisavaodstavka"/>
    <w:link w:val="Golobesedilo"/>
    <w:rsid w:val="00201EFB"/>
    <w:rPr>
      <w:rFonts w:ascii="Times New Roman" w:hAnsi="Times New Roman" w:cs="Times New Roman"/>
      <w:sz w:val="24"/>
      <w:szCs w:val="20"/>
      <w:lang w:eastAsia="sl-SI"/>
    </w:rPr>
  </w:style>
  <w:style w:type="paragraph" w:customStyle="1" w:styleId="BESEDILO">
    <w:name w:val="BESEDILO"/>
    <w:rsid w:val="00201EFB"/>
    <w:pPr>
      <w:keepLines/>
      <w:widowControl w:val="0"/>
      <w:tabs>
        <w:tab w:val="left" w:pos="2155"/>
      </w:tabs>
      <w:spacing w:after="0" w:line="240" w:lineRule="auto"/>
      <w:jc w:val="both"/>
    </w:pPr>
    <w:rPr>
      <w:rFonts w:ascii="Arial" w:hAnsi="Arial" w:cs="Times New Roman"/>
      <w:kern w:val="16"/>
      <w:sz w:val="20"/>
      <w:szCs w:val="20"/>
      <w:lang w:eastAsia="sl-SI"/>
    </w:rPr>
  </w:style>
  <w:style w:type="paragraph" w:customStyle="1" w:styleId="Default">
    <w:name w:val="Default"/>
    <w:rsid w:val="00201EFB"/>
    <w:pPr>
      <w:spacing w:after="0" w:line="240" w:lineRule="auto"/>
    </w:pPr>
    <w:rPr>
      <w:rFonts w:ascii="Arial" w:hAnsi="Arial" w:cs="Times New Roman"/>
      <w:color w:val="000000"/>
      <w:sz w:val="24"/>
      <w:szCs w:val="20"/>
      <w:lang w:eastAsia="sl-SI"/>
    </w:rPr>
  </w:style>
  <w:style w:type="paragraph" w:customStyle="1" w:styleId="tekst1">
    <w:name w:val="tekst1"/>
    <w:basedOn w:val="Navaden"/>
    <w:rsid w:val="00201EFB"/>
    <w:pPr>
      <w:spacing w:before="120" w:line="264" w:lineRule="atLeast"/>
      <w:jc w:val="both"/>
    </w:pPr>
    <w:rPr>
      <w:rFonts w:ascii="Arial" w:hAnsi="Arial"/>
      <w:sz w:val="22"/>
      <w:szCs w:val="20"/>
    </w:rPr>
  </w:style>
  <w:style w:type="character" w:styleId="Hiperpovezava">
    <w:name w:val="Hyperlink"/>
    <w:uiPriority w:val="99"/>
    <w:rsid w:val="00201EFB"/>
    <w:rPr>
      <w:color w:val="0000FF"/>
      <w:u w:val="single"/>
    </w:rPr>
  </w:style>
  <w:style w:type="character" w:styleId="Krepko">
    <w:name w:val="Strong"/>
    <w:uiPriority w:val="22"/>
    <w:qFormat/>
    <w:rsid w:val="00201EFB"/>
    <w:rPr>
      <w:b/>
      <w:bCs/>
    </w:rPr>
  </w:style>
  <w:style w:type="paragraph" w:styleId="HTML-oblikovano">
    <w:name w:val="HTML Preformatted"/>
    <w:basedOn w:val="Navaden"/>
    <w:link w:val="HTML-oblikovanoZnak"/>
    <w:uiPriority w:val="99"/>
    <w:rsid w:val="00201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basedOn w:val="Privzetapisavaodstavka"/>
    <w:link w:val="HTML-oblikovano"/>
    <w:uiPriority w:val="99"/>
    <w:rsid w:val="00201EFB"/>
    <w:rPr>
      <w:rFonts w:ascii="Courier New" w:hAnsi="Courier New" w:cs="Courier New"/>
      <w:color w:val="000000"/>
      <w:sz w:val="18"/>
      <w:szCs w:val="18"/>
      <w:lang w:eastAsia="sl-SI"/>
    </w:rPr>
  </w:style>
  <w:style w:type="table" w:customStyle="1" w:styleId="Tabela-mrea">
    <w:name w:val="Tabela - mreža"/>
    <w:basedOn w:val="Navadnatabela"/>
    <w:uiPriority w:val="99"/>
    <w:rsid w:val="00201EFB"/>
    <w:pPr>
      <w:spacing w:after="0" w:line="240" w:lineRule="auto"/>
    </w:pPr>
    <w:rPr>
      <w:rFonts w:ascii="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uiPriority w:val="99"/>
    <w:rsid w:val="00201EFB"/>
    <w:rPr>
      <w:rFonts w:ascii="Tahoma" w:hAnsi="Tahoma" w:cs="Tahoma"/>
      <w:sz w:val="16"/>
      <w:szCs w:val="16"/>
    </w:rPr>
  </w:style>
  <w:style w:type="paragraph" w:styleId="Besedilooblaka">
    <w:name w:val="Balloon Text"/>
    <w:basedOn w:val="Navaden"/>
    <w:link w:val="BesedilooblakaZnak"/>
    <w:uiPriority w:val="99"/>
    <w:rsid w:val="00201EFB"/>
    <w:rPr>
      <w:rFonts w:cs="Tahoma"/>
      <w:sz w:val="16"/>
      <w:szCs w:val="16"/>
      <w:lang w:eastAsia="en-US"/>
    </w:rPr>
  </w:style>
  <w:style w:type="character" w:customStyle="1" w:styleId="BesedilooblakaZnak1">
    <w:name w:val="Besedilo oblačka Znak1"/>
    <w:basedOn w:val="Privzetapisavaodstavka"/>
    <w:uiPriority w:val="99"/>
    <w:semiHidden/>
    <w:rsid w:val="00201EFB"/>
    <w:rPr>
      <w:rFonts w:ascii="Tahoma" w:hAnsi="Tahoma" w:cs="Tahoma"/>
      <w:sz w:val="16"/>
      <w:szCs w:val="16"/>
      <w:lang w:eastAsia="sl-SI"/>
    </w:rPr>
  </w:style>
  <w:style w:type="paragraph" w:customStyle="1" w:styleId="NavadenTimesNewRoman">
    <w:name w:val="Navaden Times New Roman"/>
    <w:basedOn w:val="Navaden"/>
    <w:rsid w:val="00201EFB"/>
    <w:pPr>
      <w:widowControl w:val="0"/>
    </w:pPr>
    <w:rPr>
      <w:rFonts w:ascii="Arial" w:hAnsi="Arial"/>
      <w:sz w:val="22"/>
      <w:szCs w:val="20"/>
    </w:rPr>
  </w:style>
  <w:style w:type="character" w:customStyle="1" w:styleId="Komentar-besediloZnak">
    <w:name w:val="Komentar - besedilo Znak"/>
    <w:link w:val="Komentar-besedilo"/>
    <w:semiHidden/>
    <w:rsid w:val="00201EFB"/>
    <w:rPr>
      <w:rFonts w:ascii="Times New Roman" w:hAnsi="Times New Roman"/>
    </w:rPr>
  </w:style>
  <w:style w:type="paragraph" w:customStyle="1" w:styleId="Komentar-besedilo">
    <w:name w:val="Komentar - besedilo"/>
    <w:basedOn w:val="Navaden"/>
    <w:link w:val="Komentar-besediloZnak"/>
    <w:semiHidden/>
    <w:rsid w:val="00201EFB"/>
    <w:rPr>
      <w:rFonts w:ascii="Times New Roman" w:hAnsi="Times New Roman" w:cstheme="minorBidi"/>
      <w:sz w:val="22"/>
      <w:szCs w:val="22"/>
      <w:lang w:eastAsia="en-US"/>
    </w:rPr>
  </w:style>
  <w:style w:type="character" w:customStyle="1" w:styleId="ZadevakomentarjaZnak">
    <w:name w:val="Zadeva komentarja Znak"/>
    <w:link w:val="Zadevakomentarja"/>
    <w:rsid w:val="00201EFB"/>
    <w:rPr>
      <w:rFonts w:ascii="Times New Roman" w:hAnsi="Times New Roman"/>
      <w:b/>
      <w:bCs/>
    </w:rPr>
  </w:style>
  <w:style w:type="paragraph" w:customStyle="1" w:styleId="Zadevakomentarja">
    <w:name w:val="Zadeva komentarja"/>
    <w:basedOn w:val="Komentar-besedilo"/>
    <w:next w:val="Komentar-besedilo"/>
    <w:link w:val="ZadevakomentarjaZnak"/>
    <w:rsid w:val="00201EFB"/>
    <w:rPr>
      <w:b/>
      <w:bCs/>
    </w:rPr>
  </w:style>
  <w:style w:type="paragraph" w:customStyle="1" w:styleId="Odstavekseznama1">
    <w:name w:val="Odstavek seznama1"/>
    <w:basedOn w:val="Navaden"/>
    <w:uiPriority w:val="34"/>
    <w:qFormat/>
    <w:rsid w:val="00201EFB"/>
    <w:pPr>
      <w:ind w:left="708"/>
    </w:pPr>
    <w:rPr>
      <w:rFonts w:ascii="Times New Roman" w:hAnsi="Times New Roman"/>
    </w:rPr>
  </w:style>
  <w:style w:type="paragraph" w:customStyle="1" w:styleId="Slog">
    <w:name w:val="Slog"/>
    <w:rsid w:val="00201EFB"/>
    <w:pPr>
      <w:spacing w:after="0" w:line="240" w:lineRule="auto"/>
    </w:pPr>
    <w:rPr>
      <w:rFonts w:ascii="Arial" w:hAnsi="Arial" w:cs="Times New Roman"/>
      <w:szCs w:val="20"/>
      <w:lang w:val="en-GB" w:eastAsia="sl-SI"/>
    </w:rPr>
  </w:style>
  <w:style w:type="paragraph" w:styleId="Odstavekseznama">
    <w:name w:val="List Paragraph"/>
    <w:aliases w:val="za tekst,Odstavek seznama_IP"/>
    <w:basedOn w:val="Navaden"/>
    <w:link w:val="OdstavekseznamaZnak"/>
    <w:uiPriority w:val="34"/>
    <w:qFormat/>
    <w:rsid w:val="00201EFB"/>
    <w:pPr>
      <w:ind w:left="708"/>
    </w:pPr>
    <w:rPr>
      <w:rFonts w:ascii="Times New Roman" w:hAnsi="Times New Roman"/>
      <w:sz w:val="20"/>
      <w:szCs w:val="20"/>
    </w:rPr>
  </w:style>
  <w:style w:type="paragraph" w:customStyle="1" w:styleId="Telobesedila-zamik22">
    <w:name w:val="Telo besedila - zamik 22"/>
    <w:basedOn w:val="Navaden"/>
    <w:rsid w:val="00201EFB"/>
    <w:pPr>
      <w:tabs>
        <w:tab w:val="left" w:pos="567"/>
      </w:tabs>
      <w:suppressAutoHyphens/>
      <w:ind w:left="720"/>
      <w:jc w:val="both"/>
    </w:pPr>
    <w:rPr>
      <w:rFonts w:ascii="Times New Roman" w:hAnsi="Times New Roman"/>
      <w:szCs w:val="20"/>
      <w:lang w:eastAsia="ar-SA"/>
    </w:rPr>
  </w:style>
  <w:style w:type="paragraph" w:customStyle="1" w:styleId="man">
    <w:name w:val="man"/>
    <w:next w:val="Navaden"/>
    <w:rsid w:val="00201EFB"/>
    <w:pPr>
      <w:widowControl w:val="0"/>
      <w:suppressAutoHyphens/>
      <w:autoSpaceDE w:val="0"/>
      <w:spacing w:after="0" w:line="240" w:lineRule="auto"/>
    </w:pPr>
    <w:rPr>
      <w:rFonts w:ascii="Arial" w:eastAsia="Arial" w:hAnsi="Arial" w:cs="Times New Roman"/>
      <w:szCs w:val="20"/>
      <w:lang w:val="en-US" w:eastAsia="ar-SA"/>
    </w:rPr>
  </w:style>
  <w:style w:type="paragraph" w:customStyle="1" w:styleId="Telobesedila33">
    <w:name w:val="Telo besedila 33"/>
    <w:basedOn w:val="Navaden"/>
    <w:rsid w:val="00201EFB"/>
    <w:pPr>
      <w:tabs>
        <w:tab w:val="left" w:pos="142"/>
      </w:tabs>
      <w:suppressAutoHyphens/>
      <w:jc w:val="both"/>
    </w:pPr>
    <w:rPr>
      <w:rFonts w:ascii="Times New Roman" w:hAnsi="Times New Roman"/>
      <w:sz w:val="22"/>
      <w:szCs w:val="20"/>
      <w:lang w:eastAsia="ar-SA"/>
    </w:rPr>
  </w:style>
  <w:style w:type="paragraph" w:customStyle="1" w:styleId="Telobesedila32">
    <w:name w:val="Telo besedila 32"/>
    <w:basedOn w:val="Navaden"/>
    <w:rsid w:val="00201EFB"/>
    <w:pPr>
      <w:suppressAutoHyphens/>
    </w:pPr>
    <w:rPr>
      <w:rFonts w:ascii="Times New Roman" w:hAnsi="Times New Roman"/>
      <w:sz w:val="28"/>
      <w:szCs w:val="20"/>
      <w:lang w:eastAsia="ar-SA"/>
    </w:rPr>
  </w:style>
  <w:style w:type="paragraph" w:customStyle="1" w:styleId="Telobesedila31">
    <w:name w:val="Telo besedila 31"/>
    <w:basedOn w:val="Navaden"/>
    <w:rsid w:val="00201EFB"/>
    <w:pPr>
      <w:suppressAutoHyphens/>
    </w:pPr>
    <w:rPr>
      <w:rFonts w:ascii="Times New Roman" w:hAnsi="Times New Roman"/>
      <w:sz w:val="28"/>
      <w:szCs w:val="20"/>
      <w:lang w:eastAsia="ar-SA"/>
    </w:rPr>
  </w:style>
  <w:style w:type="character" w:customStyle="1" w:styleId="WW8Num3z0">
    <w:name w:val="WW8Num3z0"/>
    <w:rsid w:val="00201EFB"/>
    <w:rPr>
      <w:rFonts w:ascii="Symbol" w:hAnsi="Symbol"/>
    </w:rPr>
  </w:style>
  <w:style w:type="character" w:customStyle="1" w:styleId="WW8Num5z0">
    <w:name w:val="WW8Num5z0"/>
    <w:rsid w:val="00201EFB"/>
    <w:rPr>
      <w:rFonts w:ascii="StarSymbol" w:hAnsi="StarSymbol"/>
    </w:rPr>
  </w:style>
  <w:style w:type="character" w:customStyle="1" w:styleId="WW8Num6z0">
    <w:name w:val="WW8Num6z0"/>
    <w:rsid w:val="00201EFB"/>
    <w:rPr>
      <w:rFonts w:ascii="Symbol" w:hAnsi="Symbol"/>
    </w:rPr>
  </w:style>
  <w:style w:type="character" w:customStyle="1" w:styleId="WW8Num7z0">
    <w:name w:val="WW8Num7z0"/>
    <w:rsid w:val="00201EFB"/>
    <w:rPr>
      <w:rFonts w:ascii="Symbol" w:hAnsi="Symbol"/>
    </w:rPr>
  </w:style>
  <w:style w:type="character" w:customStyle="1" w:styleId="WW8Num8z0">
    <w:name w:val="WW8Num8z0"/>
    <w:rsid w:val="00201EFB"/>
    <w:rPr>
      <w:b w:val="0"/>
    </w:rPr>
  </w:style>
  <w:style w:type="character" w:customStyle="1" w:styleId="WW8Num9z0">
    <w:name w:val="WW8Num9z0"/>
    <w:rsid w:val="00201EFB"/>
    <w:rPr>
      <w:rFonts w:ascii="Symbol" w:hAnsi="Symbol"/>
    </w:rPr>
  </w:style>
  <w:style w:type="character" w:customStyle="1" w:styleId="WW8Num11z0">
    <w:name w:val="WW8Num11z0"/>
    <w:rsid w:val="00201EFB"/>
    <w:rPr>
      <w:rFonts w:ascii="Symbol" w:hAnsi="Symbol"/>
    </w:rPr>
  </w:style>
  <w:style w:type="character" w:customStyle="1" w:styleId="WW8Num13z0">
    <w:name w:val="WW8Num13z0"/>
    <w:rsid w:val="00201EFB"/>
    <w:rPr>
      <w:rFonts w:ascii="Times New Roman" w:hAnsi="Times New Roman" w:cs="Times New Roman"/>
    </w:rPr>
  </w:style>
  <w:style w:type="character" w:customStyle="1" w:styleId="WW8Num16z0">
    <w:name w:val="WW8Num16z0"/>
    <w:rsid w:val="00201EFB"/>
    <w:rPr>
      <w:rFonts w:ascii="Symbol" w:hAnsi="Symbol"/>
    </w:rPr>
  </w:style>
  <w:style w:type="character" w:customStyle="1" w:styleId="WW8Num17z0">
    <w:name w:val="WW8Num17z0"/>
    <w:rsid w:val="00201EFB"/>
    <w:rPr>
      <w:rFonts w:ascii="Times New Roman" w:hAnsi="Times New Roman" w:cs="Times New Roman"/>
    </w:rPr>
  </w:style>
  <w:style w:type="character" w:customStyle="1" w:styleId="WW8Num17z2">
    <w:name w:val="WW8Num17z2"/>
    <w:rsid w:val="00201EFB"/>
    <w:rPr>
      <w:rFonts w:ascii="Wingdings" w:hAnsi="Wingdings"/>
    </w:rPr>
  </w:style>
  <w:style w:type="character" w:customStyle="1" w:styleId="WW8Num17z3">
    <w:name w:val="WW8Num17z3"/>
    <w:rsid w:val="00201EFB"/>
    <w:rPr>
      <w:rFonts w:ascii="Symbol" w:hAnsi="Symbol"/>
    </w:rPr>
  </w:style>
  <w:style w:type="character" w:customStyle="1" w:styleId="WW8Num17z4">
    <w:name w:val="WW8Num17z4"/>
    <w:rsid w:val="00201EFB"/>
    <w:rPr>
      <w:rFonts w:ascii="Courier New" w:hAnsi="Courier New"/>
    </w:rPr>
  </w:style>
  <w:style w:type="character" w:customStyle="1" w:styleId="WW8Num18z0">
    <w:name w:val="WW8Num18z0"/>
    <w:rsid w:val="00201EFB"/>
    <w:rPr>
      <w:rFonts w:ascii="Symbol" w:hAnsi="Symbol"/>
    </w:rPr>
  </w:style>
  <w:style w:type="character" w:customStyle="1" w:styleId="WW8Num18z1">
    <w:name w:val="WW8Num18z1"/>
    <w:rsid w:val="00201EFB"/>
    <w:rPr>
      <w:rFonts w:ascii="Times New Roman" w:hAnsi="Times New Roman" w:cs="Times New Roman"/>
    </w:rPr>
  </w:style>
  <w:style w:type="character" w:customStyle="1" w:styleId="WW8Num18z2">
    <w:name w:val="WW8Num18z2"/>
    <w:rsid w:val="00201EFB"/>
    <w:rPr>
      <w:rFonts w:ascii="Wingdings" w:hAnsi="Wingdings"/>
    </w:rPr>
  </w:style>
  <w:style w:type="character" w:customStyle="1" w:styleId="WW8Num18z4">
    <w:name w:val="WW8Num18z4"/>
    <w:rsid w:val="00201EFB"/>
    <w:rPr>
      <w:rFonts w:ascii="Courier New" w:hAnsi="Courier New" w:cs="Courier New"/>
    </w:rPr>
  </w:style>
  <w:style w:type="character" w:customStyle="1" w:styleId="WW8Num21z0">
    <w:name w:val="WW8Num21z0"/>
    <w:rsid w:val="00201EFB"/>
    <w:rPr>
      <w:rFonts w:ascii="Symbol" w:hAnsi="Symbol"/>
    </w:rPr>
  </w:style>
  <w:style w:type="character" w:customStyle="1" w:styleId="WW8Num22z0">
    <w:name w:val="WW8Num22z0"/>
    <w:rsid w:val="00201EFB"/>
    <w:rPr>
      <w:rFonts w:ascii="Symbol" w:hAnsi="Symbol"/>
    </w:rPr>
  </w:style>
  <w:style w:type="character" w:customStyle="1" w:styleId="WW8Num25z0">
    <w:name w:val="WW8Num25z0"/>
    <w:rsid w:val="00201EFB"/>
    <w:rPr>
      <w:rFonts w:ascii="Symbol" w:hAnsi="Symbol"/>
    </w:rPr>
  </w:style>
  <w:style w:type="character" w:customStyle="1" w:styleId="WW8Num25z1">
    <w:name w:val="WW8Num25z1"/>
    <w:rsid w:val="00201EFB"/>
    <w:rPr>
      <w:rFonts w:ascii="Courier New" w:hAnsi="Courier New"/>
    </w:rPr>
  </w:style>
  <w:style w:type="character" w:customStyle="1" w:styleId="WW8Num25z2">
    <w:name w:val="WW8Num25z2"/>
    <w:rsid w:val="00201EFB"/>
    <w:rPr>
      <w:rFonts w:ascii="Wingdings" w:hAnsi="Wingdings"/>
    </w:rPr>
  </w:style>
  <w:style w:type="character" w:customStyle="1" w:styleId="WW8Num27z1">
    <w:name w:val="WW8Num27z1"/>
    <w:rsid w:val="00201EFB"/>
    <w:rPr>
      <w:rFonts w:ascii="Times New Roman" w:hAnsi="Times New Roman" w:cs="Times New Roman"/>
    </w:rPr>
  </w:style>
  <w:style w:type="character" w:customStyle="1" w:styleId="WW8Num28z2">
    <w:name w:val="WW8Num28z2"/>
    <w:rsid w:val="00201EFB"/>
    <w:rPr>
      <w:b/>
      <w:i w:val="0"/>
    </w:rPr>
  </w:style>
  <w:style w:type="character" w:customStyle="1" w:styleId="WW8Num29z0">
    <w:name w:val="WW8Num29z0"/>
    <w:rsid w:val="00201EFB"/>
    <w:rPr>
      <w:rFonts w:ascii="Symbol" w:hAnsi="Symbol"/>
    </w:rPr>
  </w:style>
  <w:style w:type="character" w:customStyle="1" w:styleId="Absatz-Standardschriftart">
    <w:name w:val="Absatz-Standardschriftart"/>
    <w:rsid w:val="00201EFB"/>
  </w:style>
  <w:style w:type="character" w:customStyle="1" w:styleId="WW-Absatz-Standardschriftart">
    <w:name w:val="WW-Absatz-Standardschriftart"/>
    <w:rsid w:val="00201EFB"/>
  </w:style>
  <w:style w:type="character" w:customStyle="1" w:styleId="WW8Num1z0">
    <w:name w:val="WW8Num1z0"/>
    <w:rsid w:val="00201EFB"/>
    <w:rPr>
      <w:rFonts w:ascii="Symbol" w:hAnsi="Symbol"/>
    </w:rPr>
  </w:style>
  <w:style w:type="character" w:customStyle="1" w:styleId="WW8Num2z0">
    <w:name w:val="WW8Num2z0"/>
    <w:rsid w:val="00201EFB"/>
    <w:rPr>
      <w:rFonts w:ascii="Symbol" w:hAnsi="Symbol"/>
    </w:rPr>
  </w:style>
  <w:style w:type="character" w:customStyle="1" w:styleId="WW8Num4z0">
    <w:name w:val="WW8Num4z0"/>
    <w:rsid w:val="00201EFB"/>
    <w:rPr>
      <w:rFonts w:ascii="Symbol" w:hAnsi="Symbol"/>
    </w:rPr>
  </w:style>
  <w:style w:type="character" w:customStyle="1" w:styleId="WW8Num15z0">
    <w:name w:val="WW8Num15z0"/>
    <w:rsid w:val="00201EFB"/>
    <w:rPr>
      <w:rFonts w:ascii="Times New Roman" w:hAnsi="Times New Roman"/>
    </w:rPr>
  </w:style>
  <w:style w:type="character" w:customStyle="1" w:styleId="WW8Num26z0">
    <w:name w:val="WW8Num26z0"/>
    <w:rsid w:val="00201EFB"/>
    <w:rPr>
      <w:b w:val="0"/>
    </w:rPr>
  </w:style>
  <w:style w:type="character" w:customStyle="1" w:styleId="WW8Num27z0">
    <w:name w:val="WW8Num27z0"/>
    <w:rsid w:val="00201EFB"/>
    <w:rPr>
      <w:rFonts w:ascii="StarSymbol" w:hAnsi="StarSymbol"/>
    </w:rPr>
  </w:style>
  <w:style w:type="character" w:customStyle="1" w:styleId="WW8Num28z0">
    <w:name w:val="WW8Num28z0"/>
    <w:rsid w:val="00201EFB"/>
    <w:rPr>
      <w:rFonts w:ascii="StarSymbol" w:hAnsi="StarSymbol"/>
    </w:rPr>
  </w:style>
  <w:style w:type="character" w:customStyle="1" w:styleId="WW8Num30z0">
    <w:name w:val="WW8Num30z0"/>
    <w:rsid w:val="00201EFB"/>
    <w:rPr>
      <w:b w:val="0"/>
    </w:rPr>
  </w:style>
  <w:style w:type="character" w:customStyle="1" w:styleId="WW8Num31z0">
    <w:name w:val="WW8Num31z0"/>
    <w:rsid w:val="00201EFB"/>
    <w:rPr>
      <w:rFonts w:ascii="StarSymbol" w:hAnsi="StarSymbol"/>
    </w:rPr>
  </w:style>
  <w:style w:type="character" w:customStyle="1" w:styleId="WW8Num43z0">
    <w:name w:val="WW8Num43z0"/>
    <w:rsid w:val="00201EFB"/>
    <w:rPr>
      <w:position w:val="0"/>
      <w:sz w:val="24"/>
      <w:vertAlign w:val="baseline"/>
    </w:rPr>
  </w:style>
  <w:style w:type="character" w:customStyle="1" w:styleId="WW8Num49z0">
    <w:name w:val="WW8Num49z0"/>
    <w:rsid w:val="00201EFB"/>
    <w:rPr>
      <w:rFonts w:ascii="Symbol" w:hAnsi="Symbol"/>
    </w:rPr>
  </w:style>
  <w:style w:type="character" w:customStyle="1" w:styleId="WW8Num49z1">
    <w:name w:val="WW8Num49z1"/>
    <w:rsid w:val="00201EFB"/>
    <w:rPr>
      <w:rFonts w:ascii="Courier New" w:hAnsi="Courier New" w:cs="Courier New"/>
    </w:rPr>
  </w:style>
  <w:style w:type="character" w:customStyle="1" w:styleId="WW8Num49z2">
    <w:name w:val="WW8Num49z2"/>
    <w:rsid w:val="00201EFB"/>
    <w:rPr>
      <w:rFonts w:ascii="Wingdings" w:hAnsi="Wingdings"/>
    </w:rPr>
  </w:style>
  <w:style w:type="character" w:customStyle="1" w:styleId="WW8Num50z0">
    <w:name w:val="WW8Num50z0"/>
    <w:rsid w:val="00201EFB"/>
    <w:rPr>
      <w:rFonts w:ascii="Times New Roman" w:eastAsia="Times New Roman" w:hAnsi="Times New Roman" w:cs="Times New Roman"/>
    </w:rPr>
  </w:style>
  <w:style w:type="character" w:customStyle="1" w:styleId="WW8Num50z1">
    <w:name w:val="WW8Num50z1"/>
    <w:rsid w:val="00201EFB"/>
    <w:rPr>
      <w:rFonts w:ascii="Courier New" w:hAnsi="Courier New"/>
    </w:rPr>
  </w:style>
  <w:style w:type="character" w:customStyle="1" w:styleId="WW8Num50z2">
    <w:name w:val="WW8Num50z2"/>
    <w:rsid w:val="00201EFB"/>
    <w:rPr>
      <w:rFonts w:ascii="Wingdings" w:hAnsi="Wingdings"/>
    </w:rPr>
  </w:style>
  <w:style w:type="character" w:customStyle="1" w:styleId="WW8Num50z3">
    <w:name w:val="WW8Num50z3"/>
    <w:rsid w:val="00201EFB"/>
    <w:rPr>
      <w:rFonts w:ascii="Symbol" w:hAnsi="Symbol"/>
    </w:rPr>
  </w:style>
  <w:style w:type="character" w:customStyle="1" w:styleId="WW8Num51z0">
    <w:name w:val="WW8Num51z0"/>
    <w:rsid w:val="00201EFB"/>
    <w:rPr>
      <w:rFonts w:ascii="Times New Roman" w:eastAsia="Times New Roman" w:hAnsi="Times New Roman" w:cs="Times New Roman"/>
    </w:rPr>
  </w:style>
  <w:style w:type="character" w:customStyle="1" w:styleId="WW8Num51z1">
    <w:name w:val="WW8Num51z1"/>
    <w:rsid w:val="00201EFB"/>
    <w:rPr>
      <w:rFonts w:ascii="Courier New" w:hAnsi="Courier New" w:cs="Courier New"/>
    </w:rPr>
  </w:style>
  <w:style w:type="character" w:customStyle="1" w:styleId="WW8Num51z2">
    <w:name w:val="WW8Num51z2"/>
    <w:rsid w:val="00201EFB"/>
    <w:rPr>
      <w:rFonts w:ascii="Wingdings" w:hAnsi="Wingdings"/>
    </w:rPr>
  </w:style>
  <w:style w:type="character" w:customStyle="1" w:styleId="WW8Num51z3">
    <w:name w:val="WW8Num51z3"/>
    <w:rsid w:val="00201EFB"/>
    <w:rPr>
      <w:rFonts w:ascii="Symbol" w:hAnsi="Symbol"/>
    </w:rPr>
  </w:style>
  <w:style w:type="character" w:customStyle="1" w:styleId="WW8Num52z0">
    <w:name w:val="WW8Num52z0"/>
    <w:rsid w:val="00201EFB"/>
    <w:rPr>
      <w:rFonts w:ascii="Symbol" w:hAnsi="Symbol"/>
    </w:rPr>
  </w:style>
  <w:style w:type="character" w:customStyle="1" w:styleId="WW8Num52z1">
    <w:name w:val="WW8Num52z1"/>
    <w:rsid w:val="00201EFB"/>
    <w:rPr>
      <w:rFonts w:ascii="Courier New" w:hAnsi="Courier New" w:cs="Courier New"/>
    </w:rPr>
  </w:style>
  <w:style w:type="character" w:customStyle="1" w:styleId="WW8Num52z2">
    <w:name w:val="WW8Num52z2"/>
    <w:rsid w:val="00201EFB"/>
    <w:rPr>
      <w:rFonts w:ascii="Wingdings" w:hAnsi="Wingdings"/>
    </w:rPr>
  </w:style>
  <w:style w:type="character" w:customStyle="1" w:styleId="WW8Num53z0">
    <w:name w:val="WW8Num53z0"/>
    <w:rsid w:val="00201EFB"/>
    <w:rPr>
      <w:rFonts w:ascii="Symbol" w:hAnsi="Symbol"/>
    </w:rPr>
  </w:style>
  <w:style w:type="character" w:customStyle="1" w:styleId="WW8Num57z2">
    <w:name w:val="WW8Num57z2"/>
    <w:rsid w:val="00201EFB"/>
    <w:rPr>
      <w:rFonts w:ascii="Wingdings" w:hAnsi="Wingdings"/>
    </w:rPr>
  </w:style>
  <w:style w:type="character" w:customStyle="1" w:styleId="WW8Num57z3">
    <w:name w:val="WW8Num57z3"/>
    <w:rsid w:val="00201EFB"/>
    <w:rPr>
      <w:rFonts w:ascii="Symbol" w:hAnsi="Symbol"/>
    </w:rPr>
  </w:style>
  <w:style w:type="character" w:customStyle="1" w:styleId="WW8Num57z4">
    <w:name w:val="WW8Num57z4"/>
    <w:rsid w:val="00201EFB"/>
    <w:rPr>
      <w:rFonts w:ascii="Courier New" w:hAnsi="Courier New" w:cs="Courier New"/>
    </w:rPr>
  </w:style>
  <w:style w:type="character" w:customStyle="1" w:styleId="WW8Num59z0">
    <w:name w:val="WW8Num59z0"/>
    <w:rsid w:val="00201EFB"/>
    <w:rPr>
      <w:rFonts w:ascii="Times New Roman" w:eastAsia="Times New Roman" w:hAnsi="Times New Roman" w:cs="Times New Roman"/>
    </w:rPr>
  </w:style>
  <w:style w:type="character" w:customStyle="1" w:styleId="WW8Num59z1">
    <w:name w:val="WW8Num59z1"/>
    <w:rsid w:val="00201EFB"/>
    <w:rPr>
      <w:rFonts w:ascii="Courier New" w:hAnsi="Courier New"/>
    </w:rPr>
  </w:style>
  <w:style w:type="character" w:customStyle="1" w:styleId="WW8Num59z2">
    <w:name w:val="WW8Num59z2"/>
    <w:rsid w:val="00201EFB"/>
    <w:rPr>
      <w:rFonts w:ascii="Wingdings" w:hAnsi="Wingdings"/>
    </w:rPr>
  </w:style>
  <w:style w:type="character" w:customStyle="1" w:styleId="WW8Num59z3">
    <w:name w:val="WW8Num59z3"/>
    <w:rsid w:val="00201EFB"/>
    <w:rPr>
      <w:rFonts w:ascii="Symbol" w:hAnsi="Symbol"/>
    </w:rPr>
  </w:style>
  <w:style w:type="character" w:customStyle="1" w:styleId="WW8Num63z0">
    <w:name w:val="WW8Num63z0"/>
    <w:rsid w:val="00201EFB"/>
    <w:rPr>
      <w:rFonts w:ascii="Symbol" w:hAnsi="Symbol"/>
    </w:rPr>
  </w:style>
  <w:style w:type="character" w:customStyle="1" w:styleId="WW8Num64z0">
    <w:name w:val="WW8Num64z0"/>
    <w:rsid w:val="00201EFB"/>
    <w:rPr>
      <w:rFonts w:ascii="Times New Roman" w:eastAsia="Times New Roman" w:hAnsi="Times New Roman" w:cs="Times New Roman"/>
    </w:rPr>
  </w:style>
  <w:style w:type="character" w:customStyle="1" w:styleId="WW8Num64z2">
    <w:name w:val="WW8Num64z2"/>
    <w:rsid w:val="00201EFB"/>
    <w:rPr>
      <w:rFonts w:ascii="Wingdings" w:hAnsi="Wingdings"/>
    </w:rPr>
  </w:style>
  <w:style w:type="character" w:customStyle="1" w:styleId="WW8Num64z3">
    <w:name w:val="WW8Num64z3"/>
    <w:rsid w:val="00201EFB"/>
    <w:rPr>
      <w:rFonts w:ascii="Symbol" w:hAnsi="Symbol"/>
    </w:rPr>
  </w:style>
  <w:style w:type="character" w:customStyle="1" w:styleId="WW8Num64z4">
    <w:name w:val="WW8Num64z4"/>
    <w:rsid w:val="00201EFB"/>
    <w:rPr>
      <w:rFonts w:ascii="Courier New" w:hAnsi="Courier New"/>
    </w:rPr>
  </w:style>
  <w:style w:type="character" w:customStyle="1" w:styleId="WW8Num65z0">
    <w:name w:val="WW8Num65z0"/>
    <w:rsid w:val="00201EFB"/>
    <w:rPr>
      <w:rFonts w:ascii="Symbol" w:hAnsi="Symbol"/>
    </w:rPr>
  </w:style>
  <w:style w:type="character" w:customStyle="1" w:styleId="WW8Num65z1">
    <w:name w:val="WW8Num65z1"/>
    <w:rsid w:val="00201EFB"/>
    <w:rPr>
      <w:rFonts w:ascii="Times New Roman" w:eastAsia="Times New Roman" w:hAnsi="Times New Roman" w:cs="Times New Roman"/>
    </w:rPr>
  </w:style>
  <w:style w:type="character" w:customStyle="1" w:styleId="WW8Num65z2">
    <w:name w:val="WW8Num65z2"/>
    <w:rsid w:val="00201EFB"/>
    <w:rPr>
      <w:rFonts w:ascii="Wingdings" w:hAnsi="Wingdings"/>
    </w:rPr>
  </w:style>
  <w:style w:type="character" w:customStyle="1" w:styleId="WW8Num65z4">
    <w:name w:val="WW8Num65z4"/>
    <w:rsid w:val="00201EFB"/>
    <w:rPr>
      <w:rFonts w:ascii="Courier New" w:hAnsi="Courier New" w:cs="Courier New"/>
    </w:rPr>
  </w:style>
  <w:style w:type="character" w:customStyle="1" w:styleId="WW8Num69z0">
    <w:name w:val="WW8Num69z0"/>
    <w:rsid w:val="00201EFB"/>
    <w:rPr>
      <w:rFonts w:ascii="Times New Roman" w:hAnsi="Times New Roman"/>
    </w:rPr>
  </w:style>
  <w:style w:type="character" w:customStyle="1" w:styleId="WW8Num70z0">
    <w:name w:val="WW8Num70z0"/>
    <w:rsid w:val="00201EFB"/>
    <w:rPr>
      <w:rFonts w:ascii="Symbol" w:hAnsi="Symbol"/>
    </w:rPr>
  </w:style>
  <w:style w:type="character" w:customStyle="1" w:styleId="WW8Num73z0">
    <w:name w:val="WW8Num73z0"/>
    <w:rsid w:val="00201EFB"/>
    <w:rPr>
      <w:rFonts w:ascii="Symbol" w:hAnsi="Symbol"/>
    </w:rPr>
  </w:style>
  <w:style w:type="character" w:customStyle="1" w:styleId="WW8Num73z1">
    <w:name w:val="WW8Num73z1"/>
    <w:rsid w:val="00201EFB"/>
    <w:rPr>
      <w:rFonts w:ascii="Courier New" w:hAnsi="Courier New"/>
    </w:rPr>
  </w:style>
  <w:style w:type="character" w:customStyle="1" w:styleId="WW8Num73z2">
    <w:name w:val="WW8Num73z2"/>
    <w:rsid w:val="00201EFB"/>
    <w:rPr>
      <w:rFonts w:ascii="Wingdings" w:hAnsi="Wingdings"/>
    </w:rPr>
  </w:style>
  <w:style w:type="character" w:customStyle="1" w:styleId="WW8Num75z1">
    <w:name w:val="WW8Num75z1"/>
    <w:rsid w:val="00201EFB"/>
    <w:rPr>
      <w:rFonts w:ascii="Times New Roman" w:eastAsia="Times New Roman" w:hAnsi="Times New Roman" w:cs="Times New Roman"/>
    </w:rPr>
  </w:style>
  <w:style w:type="character" w:customStyle="1" w:styleId="WW8Num76z2">
    <w:name w:val="WW8Num76z2"/>
    <w:rsid w:val="00201EFB"/>
    <w:rPr>
      <w:b/>
      <w:i w:val="0"/>
    </w:rPr>
  </w:style>
  <w:style w:type="character" w:customStyle="1" w:styleId="WW8Num77z0">
    <w:name w:val="WW8Num77z0"/>
    <w:rsid w:val="00201EFB"/>
    <w:rPr>
      <w:rFonts w:ascii="Times New Roman" w:eastAsia="Times New Roman" w:hAnsi="Times New Roman" w:cs="Times New Roman"/>
    </w:rPr>
  </w:style>
  <w:style w:type="character" w:customStyle="1" w:styleId="WW8Num77z1">
    <w:name w:val="WW8Num77z1"/>
    <w:rsid w:val="00201EFB"/>
    <w:rPr>
      <w:rFonts w:ascii="Courier New" w:hAnsi="Courier New" w:cs="Courier New"/>
    </w:rPr>
  </w:style>
  <w:style w:type="character" w:customStyle="1" w:styleId="WW8Num77z2">
    <w:name w:val="WW8Num77z2"/>
    <w:rsid w:val="00201EFB"/>
    <w:rPr>
      <w:rFonts w:ascii="Wingdings" w:hAnsi="Wingdings"/>
    </w:rPr>
  </w:style>
  <w:style w:type="character" w:customStyle="1" w:styleId="WW8Num77z3">
    <w:name w:val="WW8Num77z3"/>
    <w:rsid w:val="00201EFB"/>
    <w:rPr>
      <w:rFonts w:ascii="Symbol" w:hAnsi="Symbol"/>
    </w:rPr>
  </w:style>
  <w:style w:type="character" w:customStyle="1" w:styleId="WW8Num78z0">
    <w:name w:val="WW8Num78z0"/>
    <w:rsid w:val="00201EFB"/>
    <w:rPr>
      <w:rFonts w:ascii="Times New Roman" w:eastAsia="Times New Roman" w:hAnsi="Times New Roman" w:cs="Times New Roman"/>
    </w:rPr>
  </w:style>
  <w:style w:type="character" w:customStyle="1" w:styleId="WW8Num78z1">
    <w:name w:val="WW8Num78z1"/>
    <w:rsid w:val="00201EFB"/>
    <w:rPr>
      <w:rFonts w:ascii="Courier New" w:hAnsi="Courier New" w:cs="Courier New"/>
    </w:rPr>
  </w:style>
  <w:style w:type="character" w:customStyle="1" w:styleId="WW8Num78z2">
    <w:name w:val="WW8Num78z2"/>
    <w:rsid w:val="00201EFB"/>
    <w:rPr>
      <w:rFonts w:ascii="Wingdings" w:hAnsi="Wingdings"/>
    </w:rPr>
  </w:style>
  <w:style w:type="character" w:customStyle="1" w:styleId="WW8Num78z3">
    <w:name w:val="WW8Num78z3"/>
    <w:rsid w:val="00201EFB"/>
    <w:rPr>
      <w:rFonts w:ascii="Symbol" w:hAnsi="Symbol"/>
    </w:rPr>
  </w:style>
  <w:style w:type="character" w:customStyle="1" w:styleId="WW8Num79z0">
    <w:name w:val="WW8Num79z0"/>
    <w:rsid w:val="00201EFB"/>
    <w:rPr>
      <w:rFonts w:ascii="Symbol" w:hAnsi="Symbol"/>
    </w:rPr>
  </w:style>
  <w:style w:type="character" w:customStyle="1" w:styleId="Privzetapisavaodstavka3">
    <w:name w:val="Privzeta pisava odstavka3"/>
    <w:rsid w:val="00201EFB"/>
  </w:style>
  <w:style w:type="character" w:customStyle="1" w:styleId="Komentar-sklic2">
    <w:name w:val="Komentar - sklic2"/>
    <w:rsid w:val="00201EFB"/>
    <w:rPr>
      <w:sz w:val="16"/>
      <w:szCs w:val="16"/>
    </w:rPr>
  </w:style>
  <w:style w:type="character" w:customStyle="1" w:styleId="WW8Num14z0">
    <w:name w:val="WW8Num14z0"/>
    <w:rsid w:val="00201EFB"/>
    <w:rPr>
      <w:rFonts w:ascii="Times New Roman" w:hAnsi="Times New Roman"/>
    </w:rPr>
  </w:style>
  <w:style w:type="character" w:customStyle="1" w:styleId="WW8Num20z0">
    <w:name w:val="WW8Num20z0"/>
    <w:rsid w:val="00201EFB"/>
    <w:rPr>
      <w:rFonts w:ascii="Times New Roman" w:hAnsi="Times New Roman"/>
    </w:rPr>
  </w:style>
  <w:style w:type="character" w:customStyle="1" w:styleId="WW8Num42z0">
    <w:name w:val="WW8Num42z0"/>
    <w:rsid w:val="00201EFB"/>
    <w:rPr>
      <w:position w:val="0"/>
      <w:sz w:val="24"/>
      <w:vertAlign w:val="baseline"/>
    </w:rPr>
  </w:style>
  <w:style w:type="character" w:customStyle="1" w:styleId="WW-Absatz-Standardschriftart1">
    <w:name w:val="WW-Absatz-Standardschriftart1"/>
    <w:rsid w:val="00201EFB"/>
  </w:style>
  <w:style w:type="character" w:customStyle="1" w:styleId="WW8Num24z0">
    <w:name w:val="WW8Num24z0"/>
    <w:rsid w:val="00201EFB"/>
    <w:rPr>
      <w:rFonts w:ascii="Symbol" w:hAnsi="Symbol"/>
    </w:rPr>
  </w:style>
  <w:style w:type="character" w:customStyle="1" w:styleId="WW8Num33z0">
    <w:name w:val="WW8Num33z0"/>
    <w:rsid w:val="00201EFB"/>
    <w:rPr>
      <w:rFonts w:ascii="Times New Roman" w:hAnsi="Times New Roman"/>
    </w:rPr>
  </w:style>
  <w:style w:type="character" w:customStyle="1" w:styleId="WW8Num34z0">
    <w:name w:val="WW8Num34z0"/>
    <w:rsid w:val="00201EFB"/>
    <w:rPr>
      <w:rFonts w:ascii="Symbol" w:hAnsi="Symbol"/>
    </w:rPr>
  </w:style>
  <w:style w:type="character" w:customStyle="1" w:styleId="WW8Num35z0">
    <w:name w:val="WW8Num35z0"/>
    <w:rsid w:val="00201EFB"/>
    <w:rPr>
      <w:b w:val="0"/>
    </w:rPr>
  </w:style>
  <w:style w:type="character" w:customStyle="1" w:styleId="WW8Num41z0">
    <w:name w:val="WW8Num41z0"/>
    <w:rsid w:val="00201EFB"/>
    <w:rPr>
      <w:rFonts w:ascii="Symbol" w:hAnsi="Symbol"/>
    </w:rPr>
  </w:style>
  <w:style w:type="character" w:customStyle="1" w:styleId="WW8Num54z0">
    <w:name w:val="WW8Num54z0"/>
    <w:rsid w:val="00201EFB"/>
    <w:rPr>
      <w:position w:val="0"/>
      <w:sz w:val="24"/>
      <w:vertAlign w:val="baseline"/>
    </w:rPr>
  </w:style>
  <w:style w:type="character" w:customStyle="1" w:styleId="Privzetapisavaodstavka2">
    <w:name w:val="Privzeta pisava odstavka2"/>
    <w:rsid w:val="00201EFB"/>
  </w:style>
  <w:style w:type="character" w:customStyle="1" w:styleId="WW-Absatz-Standardschriftart11">
    <w:name w:val="WW-Absatz-Standardschriftart11"/>
    <w:rsid w:val="00201EFB"/>
  </w:style>
  <w:style w:type="character" w:customStyle="1" w:styleId="WW-Absatz-Standardschriftart111">
    <w:name w:val="WW-Absatz-Standardschriftart111"/>
    <w:rsid w:val="00201EFB"/>
  </w:style>
  <w:style w:type="character" w:customStyle="1" w:styleId="WW8Num12z0">
    <w:name w:val="WW8Num12z0"/>
    <w:rsid w:val="00201EFB"/>
    <w:rPr>
      <w:rFonts w:ascii="Symbol" w:hAnsi="Symbol"/>
    </w:rPr>
  </w:style>
  <w:style w:type="character" w:customStyle="1" w:styleId="WW8Num34z1">
    <w:name w:val="WW8Num34z1"/>
    <w:rsid w:val="00201EFB"/>
    <w:rPr>
      <w:rFonts w:ascii="Courier New" w:hAnsi="Courier New" w:cs="Arial Unicode MS"/>
    </w:rPr>
  </w:style>
  <w:style w:type="character" w:customStyle="1" w:styleId="WW8Num34z2">
    <w:name w:val="WW8Num34z2"/>
    <w:rsid w:val="00201EFB"/>
    <w:rPr>
      <w:rFonts w:ascii="Wingdings" w:hAnsi="Wingdings"/>
    </w:rPr>
  </w:style>
  <w:style w:type="character" w:customStyle="1" w:styleId="WW8Num38z0">
    <w:name w:val="WW8Num38z0"/>
    <w:rsid w:val="00201EFB"/>
    <w:rPr>
      <w:rFonts w:ascii="Times New Roman" w:hAnsi="Times New Roman"/>
    </w:rPr>
  </w:style>
  <w:style w:type="character" w:customStyle="1" w:styleId="WW8Num39z0">
    <w:name w:val="WW8Num39z0"/>
    <w:rsid w:val="00201EFB"/>
    <w:rPr>
      <w:rFonts w:ascii="Symbol" w:hAnsi="Symbol"/>
    </w:rPr>
  </w:style>
  <w:style w:type="character" w:customStyle="1" w:styleId="Privzetapisavaodstavka1">
    <w:name w:val="Privzeta pisava odstavka1"/>
    <w:rsid w:val="00201EFB"/>
  </w:style>
  <w:style w:type="character" w:customStyle="1" w:styleId="FootnoteCharacters">
    <w:name w:val="Footnote Characters"/>
    <w:rsid w:val="00201EFB"/>
    <w:rPr>
      <w:vertAlign w:val="superscript"/>
    </w:rPr>
  </w:style>
  <w:style w:type="character" w:customStyle="1" w:styleId="Komentar-sklic1">
    <w:name w:val="Komentar - sklic1"/>
    <w:rsid w:val="00201EFB"/>
    <w:rPr>
      <w:sz w:val="16"/>
    </w:rPr>
  </w:style>
  <w:style w:type="character" w:customStyle="1" w:styleId="MessageHeaderLabel">
    <w:name w:val="Message Header Label"/>
    <w:rsid w:val="00201EFB"/>
    <w:rPr>
      <w:rFonts w:ascii="Arial Black" w:hAnsi="Arial Black"/>
      <w:sz w:val="18"/>
    </w:rPr>
  </w:style>
  <w:style w:type="character" w:customStyle="1" w:styleId="NumberingSymbols">
    <w:name w:val="Numbering Symbols"/>
    <w:rsid w:val="00201EFB"/>
  </w:style>
  <w:style w:type="paragraph" w:customStyle="1" w:styleId="Heading">
    <w:name w:val="Heading"/>
    <w:basedOn w:val="Navaden"/>
    <w:next w:val="Telobesedila"/>
    <w:rsid w:val="00201EFB"/>
    <w:pPr>
      <w:keepNext/>
      <w:suppressAutoHyphens/>
      <w:spacing w:before="240" w:after="120"/>
    </w:pPr>
    <w:rPr>
      <w:rFonts w:ascii="Arial" w:eastAsia="MS Mincho" w:hAnsi="Arial" w:cs="Tahoma"/>
      <w:sz w:val="28"/>
      <w:szCs w:val="28"/>
      <w:lang w:eastAsia="ar-SA"/>
    </w:rPr>
  </w:style>
  <w:style w:type="paragraph" w:styleId="Seznam">
    <w:name w:val="List"/>
    <w:basedOn w:val="Telobesedila"/>
    <w:rsid w:val="00201EFB"/>
    <w:pPr>
      <w:widowControl/>
      <w:suppressAutoHyphens/>
      <w:jc w:val="left"/>
    </w:pPr>
    <w:rPr>
      <w:rFonts w:cs="Tahoma"/>
      <w:b w:val="0"/>
      <w:sz w:val="22"/>
      <w:lang w:eastAsia="ar-SA"/>
    </w:rPr>
  </w:style>
  <w:style w:type="paragraph" w:customStyle="1" w:styleId="Napis1">
    <w:name w:val="Napis1"/>
    <w:basedOn w:val="Navaden"/>
    <w:rsid w:val="00201EFB"/>
    <w:pPr>
      <w:suppressLineNumbers/>
      <w:suppressAutoHyphens/>
      <w:spacing w:before="120" w:after="120"/>
    </w:pPr>
    <w:rPr>
      <w:rFonts w:ascii="Times New Roman" w:hAnsi="Times New Roman" w:cs="Tahoma"/>
      <w:i/>
      <w:iCs/>
      <w:lang w:eastAsia="ar-SA"/>
    </w:rPr>
  </w:style>
  <w:style w:type="paragraph" w:customStyle="1" w:styleId="Index">
    <w:name w:val="Index"/>
    <w:basedOn w:val="Navaden"/>
    <w:rsid w:val="00201EFB"/>
    <w:pPr>
      <w:suppressLineNumbers/>
      <w:suppressAutoHyphens/>
    </w:pPr>
    <w:rPr>
      <w:rFonts w:ascii="Times New Roman" w:hAnsi="Times New Roman" w:cs="Tahoma"/>
      <w:szCs w:val="20"/>
      <w:lang w:eastAsia="ar-SA"/>
    </w:rPr>
  </w:style>
  <w:style w:type="paragraph" w:customStyle="1" w:styleId="Blokbesedila2">
    <w:name w:val="Blok besedila2"/>
    <w:basedOn w:val="Navaden"/>
    <w:rsid w:val="00201EFB"/>
    <w:pPr>
      <w:tabs>
        <w:tab w:val="left" w:pos="8647"/>
      </w:tabs>
      <w:suppressAutoHyphens/>
      <w:ind w:left="2694" w:right="2266"/>
    </w:pPr>
    <w:rPr>
      <w:rFonts w:ascii="Arial" w:hAnsi="Arial"/>
      <w:szCs w:val="20"/>
      <w:lang w:eastAsia="ar-SA"/>
    </w:rPr>
  </w:style>
  <w:style w:type="paragraph" w:customStyle="1" w:styleId="Telobesedila-zamik32">
    <w:name w:val="Telo besedila - zamik 32"/>
    <w:basedOn w:val="Navaden"/>
    <w:rsid w:val="00201EFB"/>
    <w:pPr>
      <w:tabs>
        <w:tab w:val="left" w:pos="567"/>
      </w:tabs>
      <w:suppressAutoHyphens/>
      <w:ind w:left="1416"/>
      <w:jc w:val="both"/>
    </w:pPr>
    <w:rPr>
      <w:rFonts w:ascii="Times New Roman" w:hAnsi="Times New Roman"/>
      <w:szCs w:val="20"/>
      <w:lang w:eastAsia="ar-SA"/>
    </w:rPr>
  </w:style>
  <w:style w:type="paragraph" w:customStyle="1" w:styleId="Telobesedila22">
    <w:name w:val="Telo besedila 22"/>
    <w:basedOn w:val="Navaden"/>
    <w:rsid w:val="00201EFB"/>
    <w:pPr>
      <w:suppressAutoHyphens/>
      <w:ind w:right="-2"/>
      <w:jc w:val="both"/>
    </w:pPr>
    <w:rPr>
      <w:rFonts w:ascii="Times New Roman" w:hAnsi="Times New Roman"/>
      <w:b/>
      <w:sz w:val="22"/>
      <w:szCs w:val="20"/>
      <w:lang w:eastAsia="ar-SA"/>
    </w:rPr>
  </w:style>
  <w:style w:type="paragraph" w:customStyle="1" w:styleId="Napis2">
    <w:name w:val="Napis2"/>
    <w:basedOn w:val="Navaden"/>
    <w:next w:val="Navaden"/>
    <w:rsid w:val="00201EFB"/>
    <w:pPr>
      <w:tabs>
        <w:tab w:val="left" w:pos="567"/>
        <w:tab w:val="left" w:pos="851"/>
        <w:tab w:val="left" w:pos="993"/>
      </w:tabs>
      <w:suppressAutoHyphens/>
      <w:jc w:val="right"/>
    </w:pPr>
    <w:rPr>
      <w:rFonts w:ascii="Times New Roman" w:hAnsi="Times New Roman"/>
      <w:b/>
      <w:sz w:val="22"/>
      <w:szCs w:val="20"/>
      <w:lang w:eastAsia="ar-SA"/>
    </w:rPr>
  </w:style>
  <w:style w:type="paragraph" w:styleId="Kazalovsebine4">
    <w:name w:val="toc 4"/>
    <w:basedOn w:val="Navaden"/>
    <w:next w:val="Navaden"/>
    <w:semiHidden/>
    <w:rsid w:val="00201EFB"/>
    <w:pPr>
      <w:suppressAutoHyphens/>
      <w:ind w:left="400"/>
    </w:pPr>
    <w:rPr>
      <w:rFonts w:ascii="Times New Roman" w:hAnsi="Times New Roman"/>
      <w:sz w:val="20"/>
      <w:szCs w:val="20"/>
      <w:lang w:eastAsia="ar-SA"/>
    </w:rPr>
  </w:style>
  <w:style w:type="paragraph" w:styleId="Kazalovsebine5">
    <w:name w:val="toc 5"/>
    <w:basedOn w:val="Navaden"/>
    <w:next w:val="Navaden"/>
    <w:semiHidden/>
    <w:rsid w:val="00201EFB"/>
    <w:pPr>
      <w:suppressAutoHyphens/>
      <w:ind w:left="600"/>
    </w:pPr>
    <w:rPr>
      <w:rFonts w:ascii="Times New Roman" w:hAnsi="Times New Roman"/>
      <w:sz w:val="20"/>
      <w:szCs w:val="20"/>
      <w:lang w:eastAsia="ar-SA"/>
    </w:rPr>
  </w:style>
  <w:style w:type="paragraph" w:styleId="Kazalovsebine6">
    <w:name w:val="toc 6"/>
    <w:basedOn w:val="Navaden"/>
    <w:next w:val="Navaden"/>
    <w:semiHidden/>
    <w:rsid w:val="00201EFB"/>
    <w:pPr>
      <w:suppressAutoHyphens/>
      <w:ind w:left="800"/>
    </w:pPr>
    <w:rPr>
      <w:rFonts w:ascii="Times New Roman" w:hAnsi="Times New Roman"/>
      <w:sz w:val="20"/>
      <w:szCs w:val="20"/>
      <w:lang w:eastAsia="ar-SA"/>
    </w:rPr>
  </w:style>
  <w:style w:type="paragraph" w:styleId="Kazalovsebine7">
    <w:name w:val="toc 7"/>
    <w:basedOn w:val="Navaden"/>
    <w:next w:val="Navaden"/>
    <w:semiHidden/>
    <w:rsid w:val="00201EFB"/>
    <w:pPr>
      <w:suppressAutoHyphens/>
      <w:ind w:left="1000"/>
    </w:pPr>
    <w:rPr>
      <w:rFonts w:ascii="Times New Roman" w:hAnsi="Times New Roman"/>
      <w:sz w:val="20"/>
      <w:szCs w:val="20"/>
      <w:lang w:eastAsia="ar-SA"/>
    </w:rPr>
  </w:style>
  <w:style w:type="paragraph" w:styleId="Kazalovsebine8">
    <w:name w:val="toc 8"/>
    <w:basedOn w:val="Navaden"/>
    <w:next w:val="Navaden"/>
    <w:semiHidden/>
    <w:rsid w:val="00201EFB"/>
    <w:pPr>
      <w:suppressAutoHyphens/>
      <w:ind w:left="1200"/>
    </w:pPr>
    <w:rPr>
      <w:rFonts w:ascii="Times New Roman" w:hAnsi="Times New Roman"/>
      <w:sz w:val="20"/>
      <w:szCs w:val="20"/>
      <w:lang w:eastAsia="ar-SA"/>
    </w:rPr>
  </w:style>
  <w:style w:type="paragraph" w:styleId="Kazalovsebine9">
    <w:name w:val="toc 9"/>
    <w:basedOn w:val="Navaden"/>
    <w:next w:val="Navaden"/>
    <w:semiHidden/>
    <w:rsid w:val="00201EFB"/>
    <w:pPr>
      <w:suppressAutoHyphens/>
      <w:ind w:left="1400"/>
    </w:pPr>
    <w:rPr>
      <w:rFonts w:ascii="Times New Roman" w:hAnsi="Times New Roman"/>
      <w:sz w:val="20"/>
      <w:szCs w:val="20"/>
      <w:lang w:eastAsia="ar-SA"/>
    </w:rPr>
  </w:style>
  <w:style w:type="paragraph" w:customStyle="1" w:styleId="Oznaenseznam20">
    <w:name w:val="Označen seznam2"/>
    <w:basedOn w:val="Navaden"/>
    <w:rsid w:val="00201EFB"/>
    <w:pPr>
      <w:suppressAutoHyphens/>
    </w:pPr>
    <w:rPr>
      <w:rFonts w:ascii="Times New Roman" w:hAnsi="Times New Roman"/>
      <w:sz w:val="20"/>
      <w:szCs w:val="20"/>
      <w:lang w:eastAsia="ar-SA"/>
    </w:rPr>
  </w:style>
  <w:style w:type="paragraph" w:customStyle="1" w:styleId="Oznaenseznam22">
    <w:name w:val="Označen seznam 22"/>
    <w:basedOn w:val="Navaden"/>
    <w:rsid w:val="00201EFB"/>
    <w:pPr>
      <w:suppressAutoHyphens/>
    </w:pPr>
    <w:rPr>
      <w:rFonts w:ascii="Times New Roman" w:hAnsi="Times New Roman"/>
      <w:sz w:val="20"/>
      <w:szCs w:val="20"/>
      <w:lang w:eastAsia="ar-SA"/>
    </w:rPr>
  </w:style>
  <w:style w:type="paragraph" w:customStyle="1" w:styleId="Oznaenseznam32">
    <w:name w:val="Označen seznam 32"/>
    <w:basedOn w:val="Navaden"/>
    <w:rsid w:val="00201EFB"/>
    <w:pPr>
      <w:suppressAutoHyphens/>
    </w:pPr>
    <w:rPr>
      <w:rFonts w:ascii="Times New Roman" w:hAnsi="Times New Roman"/>
      <w:sz w:val="20"/>
      <w:szCs w:val="20"/>
      <w:lang w:eastAsia="ar-SA"/>
    </w:rPr>
  </w:style>
  <w:style w:type="paragraph" w:customStyle="1" w:styleId="Golobesedilo2">
    <w:name w:val="Golo besedilo2"/>
    <w:basedOn w:val="Navaden"/>
    <w:rsid w:val="00201EFB"/>
    <w:pPr>
      <w:suppressAutoHyphens/>
      <w:jc w:val="both"/>
    </w:pPr>
    <w:rPr>
      <w:rFonts w:ascii="Times New Roman" w:hAnsi="Times New Roman"/>
      <w:szCs w:val="20"/>
      <w:lang w:eastAsia="ar-SA"/>
    </w:rPr>
  </w:style>
  <w:style w:type="paragraph" w:customStyle="1" w:styleId="WW-Default">
    <w:name w:val="WW-Default"/>
    <w:rsid w:val="00201EFB"/>
    <w:pPr>
      <w:suppressAutoHyphens/>
      <w:spacing w:after="0" w:line="240" w:lineRule="auto"/>
    </w:pPr>
    <w:rPr>
      <w:rFonts w:ascii="Arial" w:eastAsia="Arial" w:hAnsi="Arial" w:cs="Times New Roman"/>
      <w:color w:val="000000"/>
      <w:sz w:val="24"/>
      <w:szCs w:val="20"/>
      <w:lang w:eastAsia="ar-SA"/>
    </w:rPr>
  </w:style>
  <w:style w:type="paragraph" w:customStyle="1" w:styleId="HTMLpredoblikovano">
    <w:name w:val="HTML predoblikovano"/>
    <w:basedOn w:val="Navaden"/>
    <w:rsid w:val="00201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color w:val="000000"/>
      <w:sz w:val="18"/>
      <w:szCs w:val="18"/>
      <w:lang w:eastAsia="ar-SA"/>
    </w:rPr>
  </w:style>
  <w:style w:type="paragraph" w:customStyle="1" w:styleId="Komentar-besedilo2">
    <w:name w:val="Komentar - besedilo2"/>
    <w:basedOn w:val="Navaden"/>
    <w:rsid w:val="00201EFB"/>
    <w:pPr>
      <w:suppressAutoHyphens/>
    </w:pPr>
    <w:rPr>
      <w:rFonts w:ascii="Times New Roman" w:hAnsi="Times New Roman"/>
      <w:sz w:val="20"/>
      <w:szCs w:val="20"/>
      <w:lang w:eastAsia="ar-SA"/>
    </w:rPr>
  </w:style>
  <w:style w:type="paragraph" w:styleId="Sprotnaopomba-besedilo">
    <w:name w:val="footnote text"/>
    <w:aliases w:val="IFZ f,Footnote,Fußnote,-E Fußnotentext,Fußnotentext Ursprung"/>
    <w:basedOn w:val="Navaden"/>
    <w:link w:val="Sprotnaopomba-besediloZnak"/>
    <w:rsid w:val="00201EFB"/>
    <w:pPr>
      <w:suppressAutoHyphens/>
    </w:pPr>
    <w:rPr>
      <w:rFonts w:ascii="Times New Roman" w:hAnsi="Times New Roman"/>
      <w:szCs w:val="20"/>
      <w:lang w:eastAsia="ar-SA"/>
    </w:rPr>
  </w:style>
  <w:style w:type="character" w:customStyle="1" w:styleId="Sprotnaopomba-besediloZnak">
    <w:name w:val="Sprotna opomba - besedilo Znak"/>
    <w:aliases w:val="IFZ f Znak,Footnote Znak,Fußnote Znak,-E Fußnotentext Znak,Fußnotentext Ursprung Znak"/>
    <w:basedOn w:val="Privzetapisavaodstavka"/>
    <w:link w:val="Sprotnaopomba-besedilo"/>
    <w:rsid w:val="00201EFB"/>
    <w:rPr>
      <w:rFonts w:ascii="Times New Roman" w:hAnsi="Times New Roman" w:cs="Times New Roman"/>
      <w:sz w:val="24"/>
      <w:szCs w:val="20"/>
      <w:lang w:eastAsia="ar-SA"/>
    </w:rPr>
  </w:style>
  <w:style w:type="paragraph" w:customStyle="1" w:styleId="Komentar-besedilo1">
    <w:name w:val="Komentar - besedilo1"/>
    <w:basedOn w:val="Navaden"/>
    <w:rsid w:val="00201EFB"/>
    <w:pPr>
      <w:suppressAutoHyphens/>
    </w:pPr>
    <w:rPr>
      <w:rFonts w:ascii="Times New Roman" w:hAnsi="Times New Roman"/>
      <w:szCs w:val="20"/>
      <w:lang w:eastAsia="ar-SA"/>
    </w:rPr>
  </w:style>
  <w:style w:type="paragraph" w:customStyle="1" w:styleId="Oznaenseznam1">
    <w:name w:val="Označen seznam1"/>
    <w:basedOn w:val="Navaden"/>
    <w:rsid w:val="00201EFB"/>
    <w:pPr>
      <w:suppressAutoHyphens/>
    </w:pPr>
    <w:rPr>
      <w:rFonts w:ascii="Times New Roman" w:hAnsi="Times New Roman"/>
      <w:szCs w:val="20"/>
      <w:lang w:eastAsia="ar-SA"/>
    </w:rPr>
  </w:style>
  <w:style w:type="paragraph" w:customStyle="1" w:styleId="Oznaenseznam21">
    <w:name w:val="Označen seznam 21"/>
    <w:basedOn w:val="Navaden"/>
    <w:rsid w:val="00201EFB"/>
    <w:pPr>
      <w:suppressAutoHyphens/>
    </w:pPr>
    <w:rPr>
      <w:rFonts w:ascii="Times New Roman" w:hAnsi="Times New Roman"/>
      <w:szCs w:val="20"/>
      <w:lang w:eastAsia="ar-SA"/>
    </w:rPr>
  </w:style>
  <w:style w:type="paragraph" w:customStyle="1" w:styleId="Oznaenseznam31">
    <w:name w:val="Označen seznam 31"/>
    <w:basedOn w:val="Navaden"/>
    <w:rsid w:val="00201EFB"/>
    <w:pPr>
      <w:suppressAutoHyphens/>
    </w:pPr>
    <w:rPr>
      <w:rFonts w:ascii="Times New Roman" w:hAnsi="Times New Roman"/>
      <w:szCs w:val="20"/>
      <w:lang w:eastAsia="ar-SA"/>
    </w:rPr>
  </w:style>
  <w:style w:type="paragraph" w:customStyle="1" w:styleId="Golobesedilo1">
    <w:name w:val="Golo besedilo1"/>
    <w:basedOn w:val="Navaden"/>
    <w:rsid w:val="00201EFB"/>
    <w:pPr>
      <w:suppressAutoHyphens/>
    </w:pPr>
    <w:rPr>
      <w:rFonts w:ascii="Courier New" w:hAnsi="Courier New"/>
      <w:szCs w:val="20"/>
      <w:lang w:eastAsia="ar-SA"/>
    </w:rPr>
  </w:style>
  <w:style w:type="paragraph" w:customStyle="1" w:styleId="WW-Telobesedila-zamik2">
    <w:name w:val="WW-Telo besedila - zamik 2"/>
    <w:basedOn w:val="Navaden"/>
    <w:rsid w:val="00201EFB"/>
    <w:pPr>
      <w:widowControl w:val="0"/>
      <w:suppressAutoHyphens/>
      <w:ind w:left="1134" w:hanging="708"/>
      <w:jc w:val="both"/>
    </w:pPr>
    <w:rPr>
      <w:rFonts w:ascii="Times New Roman" w:hAnsi="Times New Roman"/>
      <w:szCs w:val="20"/>
      <w:lang w:eastAsia="ar-SA"/>
    </w:rPr>
  </w:style>
  <w:style w:type="paragraph" w:customStyle="1" w:styleId="WW-Telobesedila-zamik3">
    <w:name w:val="WW-Telo besedila - zamik 3"/>
    <w:basedOn w:val="Navaden"/>
    <w:rsid w:val="00201EFB"/>
    <w:pPr>
      <w:widowControl w:val="0"/>
      <w:tabs>
        <w:tab w:val="left" w:pos="1701"/>
      </w:tabs>
      <w:suppressAutoHyphens/>
      <w:ind w:left="425"/>
      <w:jc w:val="center"/>
    </w:pPr>
    <w:rPr>
      <w:rFonts w:ascii="Times New Roman" w:hAnsi="Times New Roman"/>
      <w:b/>
      <w:szCs w:val="20"/>
      <w:lang w:eastAsia="ar-SA"/>
    </w:rPr>
  </w:style>
  <w:style w:type="paragraph" w:customStyle="1" w:styleId="Blokbesedila1">
    <w:name w:val="Blok besedila1"/>
    <w:basedOn w:val="Navaden"/>
    <w:rsid w:val="00201EFB"/>
    <w:pPr>
      <w:tabs>
        <w:tab w:val="left" w:pos="8647"/>
      </w:tabs>
      <w:suppressAutoHyphens/>
      <w:ind w:left="2694" w:right="2266"/>
    </w:pPr>
    <w:rPr>
      <w:rFonts w:ascii="Arial" w:hAnsi="Arial"/>
      <w:szCs w:val="20"/>
      <w:lang w:eastAsia="ar-SA"/>
    </w:rPr>
  </w:style>
  <w:style w:type="paragraph" w:customStyle="1" w:styleId="Zgradbadokumenta1">
    <w:name w:val="Zgradba dokumenta1"/>
    <w:basedOn w:val="Navaden"/>
    <w:rsid w:val="00201EFB"/>
    <w:pPr>
      <w:shd w:val="clear" w:color="auto" w:fill="000080"/>
      <w:suppressAutoHyphens/>
    </w:pPr>
    <w:rPr>
      <w:color w:val="000000"/>
      <w:szCs w:val="20"/>
      <w:lang w:eastAsia="ar-SA"/>
    </w:rPr>
  </w:style>
  <w:style w:type="paragraph" w:styleId="Navadensplet">
    <w:name w:val="Normal (Web)"/>
    <w:basedOn w:val="Navaden"/>
    <w:uiPriority w:val="99"/>
    <w:rsid w:val="00201EFB"/>
    <w:pPr>
      <w:suppressAutoHyphens/>
      <w:spacing w:before="100" w:after="100"/>
    </w:pPr>
    <w:rPr>
      <w:rFonts w:ascii="Times New Roman" w:hAnsi="Times New Roman"/>
      <w:lang w:eastAsia="ar-SA"/>
    </w:rPr>
  </w:style>
  <w:style w:type="paragraph" w:customStyle="1" w:styleId="TableContents">
    <w:name w:val="Table Contents"/>
    <w:basedOn w:val="Navaden"/>
    <w:rsid w:val="00201EFB"/>
    <w:pPr>
      <w:suppressLineNumbers/>
      <w:suppressAutoHyphens/>
    </w:pPr>
    <w:rPr>
      <w:rFonts w:ascii="Times New Roman" w:hAnsi="Times New Roman"/>
      <w:szCs w:val="20"/>
      <w:lang w:eastAsia="ar-SA"/>
    </w:rPr>
  </w:style>
  <w:style w:type="paragraph" w:customStyle="1" w:styleId="TableHeading">
    <w:name w:val="Table Heading"/>
    <w:basedOn w:val="TableContents"/>
    <w:rsid w:val="00201EFB"/>
    <w:pPr>
      <w:jc w:val="center"/>
    </w:pPr>
    <w:rPr>
      <w:b/>
      <w:bCs/>
    </w:rPr>
  </w:style>
  <w:style w:type="paragraph" w:customStyle="1" w:styleId="Logo">
    <w:name w:val="Logo"/>
    <w:basedOn w:val="Navaden"/>
    <w:rsid w:val="00201EFB"/>
    <w:rPr>
      <w:rFonts w:ascii="Times New Roman" w:hAnsi="Times New Roman"/>
      <w:sz w:val="22"/>
      <w:szCs w:val="20"/>
      <w:lang w:val="fr-FR"/>
    </w:rPr>
  </w:style>
  <w:style w:type="character" w:styleId="Pripombasklic">
    <w:name w:val="annotation reference"/>
    <w:aliases w:val="Komentar - sklic"/>
    <w:basedOn w:val="Privzetapisavaodstavka"/>
    <w:semiHidden/>
    <w:unhideWhenUsed/>
    <w:rsid w:val="00201EFB"/>
    <w:rPr>
      <w:sz w:val="16"/>
      <w:szCs w:val="16"/>
    </w:rPr>
  </w:style>
  <w:style w:type="paragraph" w:styleId="Pripombabesedilo">
    <w:name w:val="annotation text"/>
    <w:aliases w:val="Pripomba – besedilo1"/>
    <w:basedOn w:val="Navaden"/>
    <w:link w:val="PripombabesediloZnak"/>
    <w:unhideWhenUsed/>
    <w:rsid w:val="00201EFB"/>
    <w:rPr>
      <w:rFonts w:ascii="Times New Roman" w:hAnsi="Times New Roman"/>
      <w:sz w:val="20"/>
      <w:szCs w:val="20"/>
    </w:rPr>
  </w:style>
  <w:style w:type="character" w:customStyle="1" w:styleId="PripombabesediloZnak">
    <w:name w:val="Pripomba – besedilo Znak"/>
    <w:aliases w:val="Pripomba – besedilo1 Znak"/>
    <w:basedOn w:val="Privzetapisavaodstavka"/>
    <w:link w:val="Pripombabesedilo"/>
    <w:uiPriority w:val="99"/>
    <w:rsid w:val="00201EFB"/>
    <w:rPr>
      <w:rFonts w:ascii="Times New Roman" w:hAnsi="Times New Roman" w:cs="Times New Roman"/>
      <w:sz w:val="20"/>
      <w:szCs w:val="20"/>
      <w:lang w:eastAsia="sl-SI"/>
    </w:rPr>
  </w:style>
  <w:style w:type="paragraph" w:customStyle="1" w:styleId="western">
    <w:name w:val="western"/>
    <w:basedOn w:val="Navaden"/>
    <w:rsid w:val="00201EFB"/>
    <w:pPr>
      <w:spacing w:before="100" w:beforeAutospacing="1"/>
      <w:ind w:right="57"/>
      <w:jc w:val="both"/>
    </w:pPr>
    <w:rPr>
      <w:rFonts w:ascii="Arial" w:hAnsi="Arial" w:cs="Arial"/>
    </w:rPr>
  </w:style>
  <w:style w:type="paragraph" w:styleId="Zadevapripombe">
    <w:name w:val="annotation subject"/>
    <w:basedOn w:val="Pripombabesedilo"/>
    <w:next w:val="Pripombabesedilo"/>
    <w:link w:val="ZadevapripombeZnak"/>
    <w:uiPriority w:val="99"/>
    <w:semiHidden/>
    <w:unhideWhenUsed/>
    <w:rsid w:val="00201EFB"/>
    <w:rPr>
      <w:b/>
      <w:bCs/>
    </w:rPr>
  </w:style>
  <w:style w:type="character" w:customStyle="1" w:styleId="ZadevapripombeZnak">
    <w:name w:val="Zadeva pripombe Znak"/>
    <w:basedOn w:val="PripombabesediloZnak"/>
    <w:link w:val="Zadevapripombe"/>
    <w:uiPriority w:val="99"/>
    <w:semiHidden/>
    <w:rsid w:val="00201EFB"/>
    <w:rPr>
      <w:rFonts w:ascii="Times New Roman" w:hAnsi="Times New Roman" w:cs="Times New Roman"/>
      <w:b/>
      <w:bCs/>
      <w:sz w:val="20"/>
      <w:szCs w:val="20"/>
      <w:lang w:eastAsia="sl-SI"/>
    </w:rPr>
  </w:style>
  <w:style w:type="table" w:styleId="Tabelamrea">
    <w:name w:val="Table Grid"/>
    <w:basedOn w:val="Navadnatabela"/>
    <w:uiPriority w:val="39"/>
    <w:rsid w:val="00201EF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99"/>
    <w:rsid w:val="00201EFB"/>
    <w:pPr>
      <w:spacing w:after="0" w:line="240" w:lineRule="auto"/>
    </w:pPr>
    <w:rPr>
      <w:rFonts w:ascii="Calibri" w:eastAsia="Calibri"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201EFB"/>
    <w:pPr>
      <w:spacing w:after="0" w:line="240" w:lineRule="auto"/>
    </w:pPr>
    <w:rPr>
      <w:rFonts w:ascii="Times New Roman" w:hAnsi="Times New Roman" w:cs="Times New Roman"/>
      <w:sz w:val="20"/>
      <w:szCs w:val="20"/>
      <w:lang w:eastAsia="sl-SI"/>
    </w:rPr>
  </w:style>
  <w:style w:type="paragraph" w:customStyle="1" w:styleId="Pogodba">
    <w:name w:val="Pogodba"/>
    <w:basedOn w:val="Navaden"/>
    <w:rsid w:val="00201EFB"/>
    <w:pPr>
      <w:ind w:left="454"/>
      <w:jc w:val="both"/>
    </w:pPr>
    <w:rPr>
      <w:rFonts w:ascii="Times New Roman" w:hAnsi="Times New Roman"/>
      <w:szCs w:val="20"/>
    </w:rPr>
  </w:style>
  <w:style w:type="paragraph" w:customStyle="1" w:styleId="pogodba0">
    <w:name w:val="pogodba"/>
    <w:basedOn w:val="Navaden"/>
    <w:rsid w:val="00201EFB"/>
    <w:pPr>
      <w:ind w:left="454"/>
      <w:jc w:val="both"/>
    </w:pPr>
    <w:rPr>
      <w:rFonts w:ascii="Times New Roman" w:hAnsi="Times New Roman"/>
    </w:rPr>
  </w:style>
  <w:style w:type="paragraph" w:styleId="Otevilenseznam2">
    <w:name w:val="List Number 2"/>
    <w:basedOn w:val="Navaden"/>
    <w:uiPriority w:val="99"/>
    <w:semiHidden/>
    <w:unhideWhenUsed/>
    <w:rsid w:val="00BD617C"/>
    <w:pPr>
      <w:numPr>
        <w:numId w:val="6"/>
      </w:numPr>
      <w:contextualSpacing/>
    </w:pPr>
  </w:style>
  <w:style w:type="paragraph" w:styleId="Oznaenseznam4">
    <w:name w:val="List Bullet 4"/>
    <w:basedOn w:val="Navaden"/>
    <w:semiHidden/>
    <w:unhideWhenUsed/>
    <w:rsid w:val="00115D7D"/>
    <w:pPr>
      <w:numPr>
        <w:numId w:val="8"/>
      </w:numPr>
      <w:contextualSpacing/>
    </w:pPr>
    <w:rPr>
      <w:rFonts w:ascii="Times New Roman" w:hAnsi="Times New Roman"/>
      <w:sz w:val="20"/>
      <w:szCs w:val="20"/>
    </w:rPr>
  </w:style>
  <w:style w:type="character" w:styleId="Sprotnaopomba-sklic">
    <w:name w:val="footnote reference"/>
    <w:aliases w:val="Footnote number,-E Fußnotenzeichen"/>
    <w:unhideWhenUsed/>
    <w:rsid w:val="00AE3972"/>
    <w:rPr>
      <w:vertAlign w:val="superscript"/>
    </w:rPr>
  </w:style>
  <w:style w:type="character" w:styleId="tevilkavrstice">
    <w:name w:val="line number"/>
    <w:basedOn w:val="Privzetapisavaodstavka"/>
    <w:uiPriority w:val="99"/>
    <w:semiHidden/>
    <w:unhideWhenUsed/>
    <w:rsid w:val="00B15267"/>
  </w:style>
  <w:style w:type="table" w:customStyle="1" w:styleId="Tabelamrea11">
    <w:name w:val="Tabela – mreža11"/>
    <w:basedOn w:val="Navadnatabela"/>
    <w:next w:val="Tabelamrea"/>
    <w:uiPriority w:val="59"/>
    <w:rsid w:val="006E4665"/>
    <w:pPr>
      <w:spacing w:after="0" w:line="240" w:lineRule="auto"/>
    </w:pPr>
    <w:rPr>
      <w:rFonts w:ascii="Calibri" w:eastAsia="Calibri"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ipombasklic1">
    <w:name w:val="Pripomba – sklic1"/>
    <w:unhideWhenUsed/>
    <w:rsid w:val="004E7D84"/>
    <w:pPr>
      <w:spacing w:after="0" w:line="240" w:lineRule="auto"/>
    </w:pPr>
    <w:rPr>
      <w:rFonts w:ascii="Times New Roman" w:hAnsi="Times New Roman" w:cs="Times New Roman"/>
      <w:b/>
      <w:bCs/>
      <w:sz w:val="20"/>
      <w:szCs w:val="20"/>
      <w:lang w:val="x-none" w:eastAsia="sl-SI"/>
    </w:rPr>
  </w:style>
  <w:style w:type="character" w:customStyle="1" w:styleId="PripombabesediloZnak1">
    <w:name w:val="Pripomba – besedilo Znak1"/>
    <w:semiHidden/>
    <w:rsid w:val="004E7D84"/>
    <w:rPr>
      <w:rFonts w:ascii="Times New Roman" w:eastAsia="Times New Roman" w:hAnsi="Times New Roman" w:cs="Times New Roman"/>
      <w:sz w:val="20"/>
      <w:szCs w:val="20"/>
      <w:lang w:eastAsia="sl-SI"/>
    </w:rPr>
  </w:style>
  <w:style w:type="character" w:customStyle="1" w:styleId="ZadevapripombeZnak1">
    <w:name w:val="Zadeva pripombe Znak1"/>
    <w:semiHidden/>
    <w:rsid w:val="004E7D84"/>
    <w:rPr>
      <w:rFonts w:ascii="Times New Roman" w:eastAsia="Times New Roman" w:hAnsi="Times New Roman" w:cs="Times New Roman"/>
      <w:b/>
      <w:bCs/>
      <w:sz w:val="20"/>
      <w:szCs w:val="20"/>
      <w:lang w:eastAsia="sl-SI"/>
    </w:rPr>
  </w:style>
  <w:style w:type="character" w:styleId="SledenaHiperpovezava">
    <w:name w:val="FollowedHyperlink"/>
    <w:rsid w:val="004E7D84"/>
    <w:rPr>
      <w:color w:val="800080"/>
      <w:u w:val="single"/>
    </w:rPr>
  </w:style>
  <w:style w:type="paragraph" w:customStyle="1" w:styleId="ListParagraph1">
    <w:name w:val="List Paragraph1"/>
    <w:basedOn w:val="Navaden"/>
    <w:qFormat/>
    <w:rsid w:val="004E7D84"/>
    <w:pPr>
      <w:ind w:left="720"/>
      <w:contextualSpacing/>
    </w:pPr>
    <w:rPr>
      <w:rFonts w:ascii="Times New Roman" w:hAnsi="Times New Roman"/>
    </w:rPr>
  </w:style>
  <w:style w:type="paragraph" w:customStyle="1" w:styleId="Oznakadokumenta">
    <w:name w:val="Oznaka dokumenta"/>
    <w:basedOn w:val="Navaden"/>
    <w:rsid w:val="004E7D84"/>
    <w:pPr>
      <w:keepNext/>
      <w:keepLines/>
      <w:spacing w:before="400" w:after="120" w:line="240" w:lineRule="atLeast"/>
      <w:ind w:left="-840" w:hanging="454"/>
      <w:jc w:val="both"/>
    </w:pPr>
    <w:rPr>
      <w:rFonts w:ascii="Arial Black" w:hAnsi="Arial Black"/>
      <w:spacing w:val="-100"/>
      <w:kern w:val="28"/>
      <w:sz w:val="108"/>
      <w:szCs w:val="20"/>
    </w:rPr>
  </w:style>
  <w:style w:type="paragraph" w:styleId="Glavasporoila">
    <w:name w:val="Message Header"/>
    <w:basedOn w:val="Telobesedila"/>
    <w:link w:val="GlavasporoilaZnak"/>
    <w:rsid w:val="004E7D84"/>
    <w:pPr>
      <w:keepLines/>
      <w:widowControl/>
      <w:tabs>
        <w:tab w:val="left" w:pos="720"/>
        <w:tab w:val="left" w:pos="4320"/>
        <w:tab w:val="left" w:pos="5040"/>
        <w:tab w:val="right" w:pos="8640"/>
      </w:tabs>
      <w:spacing w:after="40" w:line="440" w:lineRule="atLeast"/>
      <w:ind w:left="720" w:hanging="720"/>
    </w:pPr>
    <w:rPr>
      <w:b w:val="0"/>
      <w:spacing w:val="-5"/>
      <w:lang w:val="x-none" w:eastAsia="x-none"/>
    </w:rPr>
  </w:style>
  <w:style w:type="character" w:customStyle="1" w:styleId="GlavasporoilaZnak">
    <w:name w:val="Glava sporočila Znak"/>
    <w:basedOn w:val="Privzetapisavaodstavka"/>
    <w:link w:val="Glavasporoila"/>
    <w:rsid w:val="004E7D84"/>
    <w:rPr>
      <w:rFonts w:ascii="Arial" w:hAnsi="Arial" w:cs="Times New Roman"/>
      <w:spacing w:val="-5"/>
      <w:sz w:val="20"/>
      <w:szCs w:val="20"/>
      <w:lang w:val="x-none" w:eastAsia="x-none"/>
    </w:rPr>
  </w:style>
  <w:style w:type="paragraph" w:customStyle="1" w:styleId="Glavasporoila-prva">
    <w:name w:val="Glava sporočila - prva"/>
    <w:basedOn w:val="Glavasporoila"/>
    <w:next w:val="Glavasporoila"/>
    <w:rsid w:val="004E7D84"/>
  </w:style>
  <w:style w:type="character" w:customStyle="1" w:styleId="Glavasporoila-oznaka">
    <w:name w:val="Glava sporočila - oznaka"/>
    <w:rsid w:val="004E7D84"/>
    <w:rPr>
      <w:rFonts w:ascii="Arial Black" w:hAnsi="Arial Black"/>
      <w:sz w:val="18"/>
    </w:rPr>
  </w:style>
  <w:style w:type="paragraph" w:customStyle="1" w:styleId="2">
    <w:name w:val="2"/>
    <w:unhideWhenUsed/>
    <w:rsid w:val="004E7D84"/>
    <w:pPr>
      <w:spacing w:after="0" w:line="240" w:lineRule="auto"/>
    </w:pPr>
    <w:rPr>
      <w:rFonts w:ascii="Times New Roman" w:hAnsi="Times New Roman" w:cs="Times New Roman"/>
      <w:sz w:val="20"/>
      <w:szCs w:val="20"/>
      <w:lang w:eastAsia="sl-SI"/>
    </w:rPr>
  </w:style>
  <w:style w:type="paragraph" w:styleId="Seznam-nadaljevanje">
    <w:name w:val="List Continue"/>
    <w:basedOn w:val="Navaden"/>
    <w:uiPriority w:val="99"/>
    <w:semiHidden/>
    <w:unhideWhenUsed/>
    <w:rsid w:val="004E7D84"/>
    <w:pPr>
      <w:spacing w:after="120"/>
      <w:ind w:left="283"/>
      <w:contextualSpacing/>
    </w:pPr>
    <w:rPr>
      <w:rFonts w:ascii="Times New Roman" w:hAnsi="Times New Roman"/>
      <w:sz w:val="20"/>
      <w:szCs w:val="20"/>
    </w:rPr>
  </w:style>
  <w:style w:type="paragraph" w:customStyle="1" w:styleId="1">
    <w:name w:val="1"/>
    <w:unhideWhenUsed/>
    <w:rsid w:val="004E7D84"/>
    <w:pPr>
      <w:spacing w:after="0" w:line="240" w:lineRule="auto"/>
    </w:pPr>
    <w:rPr>
      <w:rFonts w:ascii="Times New Roman" w:hAnsi="Times New Roman" w:cs="Times New Roman"/>
      <w:sz w:val="20"/>
      <w:szCs w:val="20"/>
      <w:lang w:eastAsia="sl-SI"/>
    </w:rPr>
  </w:style>
  <w:style w:type="paragraph" w:customStyle="1" w:styleId="Zoran2">
    <w:name w:val="Zoran 2"/>
    <w:basedOn w:val="Naslov2"/>
    <w:rsid w:val="004E7D84"/>
    <w:pPr>
      <w:keepNext/>
      <w:numPr>
        <w:ilvl w:val="0"/>
        <w:numId w:val="9"/>
      </w:numPr>
      <w:tabs>
        <w:tab w:val="clear" w:pos="624"/>
      </w:tabs>
      <w:spacing w:before="0" w:after="0"/>
      <w:jc w:val="both"/>
    </w:pPr>
    <w:rPr>
      <w:rFonts w:ascii="Arial" w:hAnsi="Arial"/>
      <w:b/>
      <w:sz w:val="22"/>
      <w:szCs w:val="22"/>
    </w:rPr>
  </w:style>
  <w:style w:type="paragraph" w:customStyle="1" w:styleId="medvrstica">
    <w:name w:val="medvrstica"/>
    <w:basedOn w:val="Navaden"/>
    <w:rsid w:val="004E7D84"/>
    <w:pPr>
      <w:widowControl w:val="0"/>
      <w:suppressLineNumbers/>
      <w:spacing w:line="200" w:lineRule="exact"/>
      <w:jc w:val="both"/>
    </w:pPr>
    <w:rPr>
      <w:rFonts w:ascii="Arial" w:hAnsi="Arial"/>
      <w:sz w:val="20"/>
      <w:szCs w:val="20"/>
      <w:lang w:val="en-GB"/>
    </w:rPr>
  </w:style>
  <w:style w:type="character" w:customStyle="1" w:styleId="MakrobesediloZnak">
    <w:name w:val="Makro besedilo Znak"/>
    <w:link w:val="Makrobesedilo"/>
    <w:semiHidden/>
    <w:rsid w:val="004E7D84"/>
    <w:rPr>
      <w:rFonts w:ascii="Courier New" w:hAnsi="Courier New"/>
      <w:lang w:val="en-GB"/>
    </w:rPr>
  </w:style>
  <w:style w:type="paragraph" w:styleId="Makrobesedilo">
    <w:name w:val="macro"/>
    <w:link w:val="MakrobesediloZnak"/>
    <w:semiHidden/>
    <w:rsid w:val="004E7D84"/>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textAlignment w:val="baseline"/>
    </w:pPr>
    <w:rPr>
      <w:rFonts w:ascii="Courier New" w:hAnsi="Courier New"/>
      <w:lang w:val="en-GB"/>
    </w:rPr>
  </w:style>
  <w:style w:type="character" w:customStyle="1" w:styleId="MakrobesediloZnak1">
    <w:name w:val="Makro besedilo Znak1"/>
    <w:basedOn w:val="Privzetapisavaodstavka"/>
    <w:uiPriority w:val="99"/>
    <w:semiHidden/>
    <w:rsid w:val="004E7D84"/>
    <w:rPr>
      <w:rFonts w:ascii="Consolas" w:hAnsi="Consolas" w:cs="Consolas"/>
      <w:sz w:val="20"/>
      <w:szCs w:val="20"/>
      <w:lang w:eastAsia="sl-SI"/>
    </w:rPr>
  </w:style>
  <w:style w:type="paragraph" w:customStyle="1" w:styleId="Besedilo0">
    <w:name w:val="Besedilo"/>
    <w:basedOn w:val="Navaden"/>
    <w:rsid w:val="004E7D84"/>
    <w:rPr>
      <w:rFonts w:ascii="Times New Roman" w:hAnsi="Times New Roman"/>
    </w:rPr>
  </w:style>
  <w:style w:type="paragraph" w:customStyle="1" w:styleId="Style">
    <w:name w:val="Style"/>
    <w:rsid w:val="004E7D84"/>
    <w:pPr>
      <w:widowControl w:val="0"/>
      <w:spacing w:after="0" w:line="240" w:lineRule="auto"/>
    </w:pPr>
    <w:rPr>
      <w:rFonts w:ascii="Times New Roman" w:hAnsi="Times New Roman" w:cs="Times New Roman"/>
      <w:sz w:val="24"/>
      <w:szCs w:val="20"/>
      <w:lang w:val="en-US" w:eastAsia="sl-SI"/>
    </w:rPr>
  </w:style>
  <w:style w:type="paragraph" w:customStyle="1" w:styleId="Tabela">
    <w:name w:val="Tabela"/>
    <w:basedOn w:val="Navaden"/>
    <w:rsid w:val="004E7D84"/>
    <w:pPr>
      <w:overflowPunct w:val="0"/>
      <w:autoSpaceDE w:val="0"/>
      <w:autoSpaceDN w:val="0"/>
      <w:adjustRightInd w:val="0"/>
      <w:spacing w:line="360" w:lineRule="atLeast"/>
      <w:jc w:val="center"/>
      <w:textAlignment w:val="baseline"/>
    </w:pPr>
    <w:rPr>
      <w:rFonts w:ascii="Times New Roman" w:hAnsi="Times New Roman"/>
      <w:szCs w:val="20"/>
    </w:rPr>
  </w:style>
  <w:style w:type="paragraph" w:customStyle="1" w:styleId="BodyTextIndent21">
    <w:name w:val="Body Text Indent 21"/>
    <w:basedOn w:val="Navaden"/>
    <w:rsid w:val="004E7D84"/>
    <w:pPr>
      <w:ind w:left="360"/>
      <w:jc w:val="both"/>
    </w:pPr>
    <w:rPr>
      <w:rFonts w:ascii="Times New Roman" w:hAnsi="Times New Roman"/>
      <w:szCs w:val="20"/>
    </w:rPr>
  </w:style>
  <w:style w:type="paragraph" w:customStyle="1" w:styleId="BodyTextIndent31">
    <w:name w:val="Body Text Indent 31"/>
    <w:basedOn w:val="Navaden"/>
    <w:rsid w:val="004E7D84"/>
    <w:pPr>
      <w:ind w:left="624"/>
      <w:jc w:val="both"/>
    </w:pPr>
    <w:rPr>
      <w:rFonts w:ascii="Times New Roman" w:hAnsi="Times New Roman"/>
      <w:szCs w:val="20"/>
    </w:rPr>
  </w:style>
  <w:style w:type="paragraph" w:customStyle="1" w:styleId="CharChar1CharZnakCharZnak">
    <w:name w:val="Char Char1 Char Znak Char Znak"/>
    <w:basedOn w:val="Navaden"/>
    <w:rsid w:val="004E7D84"/>
    <w:rPr>
      <w:rFonts w:ascii="Times New Roman" w:hAnsi="Times New Roman"/>
      <w:lang w:val="pl-PL" w:eastAsia="pl-PL"/>
    </w:rPr>
  </w:style>
  <w:style w:type="character" w:styleId="Poudarek">
    <w:name w:val="Emphasis"/>
    <w:uiPriority w:val="20"/>
    <w:qFormat/>
    <w:rsid w:val="004E7D84"/>
    <w:rPr>
      <w:i/>
      <w:iCs/>
    </w:rPr>
  </w:style>
  <w:style w:type="numbering" w:customStyle="1" w:styleId="Brezseznama2">
    <w:name w:val="Brez seznama2"/>
    <w:next w:val="Brezseznama"/>
    <w:semiHidden/>
    <w:unhideWhenUsed/>
    <w:rsid w:val="00AE7569"/>
  </w:style>
  <w:style w:type="paragraph" w:customStyle="1" w:styleId="Telobesedila-zamik23">
    <w:name w:val="Telo besedila - zamik 23"/>
    <w:basedOn w:val="Navaden"/>
    <w:rsid w:val="00AE7569"/>
    <w:pPr>
      <w:widowControl w:val="0"/>
      <w:ind w:left="1134" w:hanging="708"/>
      <w:jc w:val="both"/>
    </w:pPr>
    <w:rPr>
      <w:rFonts w:ascii="Times New Roman" w:hAnsi="Times New Roman"/>
      <w:szCs w:val="20"/>
    </w:rPr>
  </w:style>
  <w:style w:type="paragraph" w:customStyle="1" w:styleId="Telobesedila-zamik33">
    <w:name w:val="Telo besedila - zamik 33"/>
    <w:basedOn w:val="Navaden"/>
    <w:rsid w:val="00AE7569"/>
    <w:pPr>
      <w:widowControl w:val="0"/>
      <w:tabs>
        <w:tab w:val="left" w:pos="1701"/>
      </w:tabs>
      <w:ind w:left="425"/>
      <w:jc w:val="center"/>
    </w:pPr>
    <w:rPr>
      <w:rFonts w:ascii="Times New Roman" w:hAnsi="Times New Roman"/>
      <w:b/>
      <w:szCs w:val="20"/>
    </w:rPr>
  </w:style>
  <w:style w:type="paragraph" w:customStyle="1" w:styleId="Telobesedila23">
    <w:name w:val="Telo besedila 23"/>
    <w:basedOn w:val="Navaden"/>
    <w:rsid w:val="00AE7569"/>
    <w:pPr>
      <w:widowControl w:val="0"/>
      <w:ind w:left="284" w:hanging="284"/>
      <w:jc w:val="both"/>
    </w:pPr>
    <w:rPr>
      <w:rFonts w:ascii="Times New Roman" w:hAnsi="Times New Roman"/>
      <w:szCs w:val="20"/>
    </w:rPr>
  </w:style>
  <w:style w:type="paragraph" w:customStyle="1" w:styleId="Odstavekseznama2">
    <w:name w:val="Odstavek seznama2"/>
    <w:basedOn w:val="Navaden"/>
    <w:uiPriority w:val="34"/>
    <w:qFormat/>
    <w:rsid w:val="00AE7569"/>
    <w:pPr>
      <w:ind w:left="708"/>
    </w:pPr>
    <w:rPr>
      <w:rFonts w:ascii="Times New Roman" w:hAnsi="Times New Roman"/>
    </w:rPr>
  </w:style>
  <w:style w:type="paragraph" w:customStyle="1" w:styleId="Telobesedila34">
    <w:name w:val="Telo besedila 34"/>
    <w:basedOn w:val="Navaden"/>
    <w:rsid w:val="00AE756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pPr>
    <w:rPr>
      <w:rFonts w:ascii="Times New Roman" w:hAnsi="Times New Roman"/>
      <w:szCs w:val="20"/>
      <w:lang w:eastAsia="ar-SA"/>
    </w:rPr>
  </w:style>
  <w:style w:type="paragraph" w:customStyle="1" w:styleId="3">
    <w:name w:val="3"/>
    <w:unhideWhenUsed/>
    <w:rsid w:val="00AE7569"/>
    <w:pPr>
      <w:spacing w:after="0" w:line="240" w:lineRule="auto"/>
    </w:pPr>
    <w:rPr>
      <w:rFonts w:ascii="Tahoma" w:hAnsi="Tahoma" w:cs="Times New Roman"/>
      <w:sz w:val="24"/>
      <w:szCs w:val="24"/>
      <w:lang w:eastAsia="sl-SI"/>
    </w:rPr>
  </w:style>
  <w:style w:type="paragraph" w:customStyle="1" w:styleId="CharChar1CharZnakCharZnak1">
    <w:name w:val="Char Char1 Char Znak Char Znak1"/>
    <w:basedOn w:val="Navaden"/>
    <w:rsid w:val="00AE7569"/>
    <w:rPr>
      <w:rFonts w:ascii="Times New Roman" w:hAnsi="Times New Roman"/>
      <w:lang w:val="pl-PL" w:eastAsia="pl-PL"/>
    </w:rPr>
  </w:style>
  <w:style w:type="numbering" w:customStyle="1" w:styleId="Brezseznama3">
    <w:name w:val="Brez seznama3"/>
    <w:next w:val="Brezseznama"/>
    <w:uiPriority w:val="99"/>
    <w:semiHidden/>
    <w:unhideWhenUsed/>
    <w:rsid w:val="00F16748"/>
  </w:style>
  <w:style w:type="paragraph" w:customStyle="1" w:styleId="cambriaalineje">
    <w:name w:val="cambria alineje"/>
    <w:basedOn w:val="Navaden"/>
    <w:link w:val="cambriaalinejeZnak"/>
    <w:qFormat/>
    <w:rsid w:val="00F16748"/>
    <w:pPr>
      <w:numPr>
        <w:numId w:val="11"/>
      </w:numPr>
    </w:pPr>
    <w:rPr>
      <w:rFonts w:ascii="Cambria" w:hAnsi="Cambria" w:cs="Arial"/>
      <w:u w:val="single"/>
    </w:rPr>
  </w:style>
  <w:style w:type="character" w:customStyle="1" w:styleId="cambriaalinejeZnak">
    <w:name w:val="cambria alineje Znak"/>
    <w:basedOn w:val="Privzetapisavaodstavka"/>
    <w:link w:val="cambriaalineje"/>
    <w:rsid w:val="00F16748"/>
    <w:rPr>
      <w:rFonts w:ascii="Cambria" w:hAnsi="Cambria" w:cs="Arial"/>
      <w:sz w:val="24"/>
      <w:szCs w:val="24"/>
      <w:u w:val="single"/>
      <w:lang w:eastAsia="sl-SI"/>
    </w:rPr>
  </w:style>
  <w:style w:type="numbering" w:customStyle="1" w:styleId="Brezseznama11">
    <w:name w:val="Brez seznama11"/>
    <w:next w:val="Brezseznama"/>
    <w:uiPriority w:val="99"/>
    <w:semiHidden/>
    <w:unhideWhenUsed/>
    <w:rsid w:val="00F16748"/>
  </w:style>
  <w:style w:type="table" w:customStyle="1" w:styleId="Tabelamrea2">
    <w:name w:val="Tabela – mreža2"/>
    <w:basedOn w:val="Navadnatabela"/>
    <w:next w:val="Tabelamrea"/>
    <w:uiPriority w:val="59"/>
    <w:rsid w:val="00F16748"/>
    <w:pPr>
      <w:spacing w:after="0" w:line="240" w:lineRule="auto"/>
    </w:pPr>
    <w:rPr>
      <w:rFonts w:ascii="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F16748"/>
    <w:pPr>
      <w:spacing w:after="0" w:line="240" w:lineRule="auto"/>
    </w:pPr>
    <w:rPr>
      <w:rFonts w:ascii="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link w:val="Odstavekseznama"/>
    <w:uiPriority w:val="34"/>
    <w:locked/>
    <w:rsid w:val="00AE7083"/>
    <w:rPr>
      <w:rFonts w:ascii="Times New Roman" w:hAnsi="Times New Roman" w:cs="Times New Roman"/>
      <w:sz w:val="20"/>
      <w:szCs w:val="20"/>
      <w:lang w:eastAsia="sl-SI"/>
    </w:rPr>
  </w:style>
  <w:style w:type="paragraph" w:customStyle="1" w:styleId="Telobesedila211">
    <w:name w:val="Telo besedila 211"/>
    <w:basedOn w:val="Navaden"/>
    <w:rsid w:val="00D449CD"/>
    <w:pPr>
      <w:suppressAutoHyphens/>
      <w:jc w:val="both"/>
    </w:pPr>
    <w:rPr>
      <w:rFonts w:ascii="Times New Roman" w:hAnsi="Times New Roman"/>
      <w:lang w:eastAsia="ar-SA"/>
    </w:rPr>
  </w:style>
  <w:style w:type="character" w:styleId="Nerazreenaomemba">
    <w:name w:val="Unresolved Mention"/>
    <w:basedOn w:val="Privzetapisavaodstavka"/>
    <w:uiPriority w:val="99"/>
    <w:semiHidden/>
    <w:unhideWhenUsed/>
    <w:rsid w:val="00E97915"/>
    <w:rPr>
      <w:color w:val="605E5C"/>
      <w:shd w:val="clear" w:color="auto" w:fill="E1DFDD"/>
    </w:rPr>
  </w:style>
  <w:style w:type="table" w:customStyle="1" w:styleId="Tabela-mrea1">
    <w:name w:val="Tabela - mreža1"/>
    <w:basedOn w:val="Navadnatabela"/>
    <w:next w:val="Tabelamrea"/>
    <w:rsid w:val="00863C41"/>
    <w:pPr>
      <w:spacing w:after="0" w:line="240" w:lineRule="auto"/>
    </w:pPr>
    <w:rPr>
      <w:rFonts w:ascii="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91497">
      <w:bodyDiv w:val="1"/>
      <w:marLeft w:val="0"/>
      <w:marRight w:val="0"/>
      <w:marTop w:val="0"/>
      <w:marBottom w:val="0"/>
      <w:divBdr>
        <w:top w:val="none" w:sz="0" w:space="0" w:color="auto"/>
        <w:left w:val="none" w:sz="0" w:space="0" w:color="auto"/>
        <w:bottom w:val="none" w:sz="0" w:space="0" w:color="auto"/>
        <w:right w:val="none" w:sz="0" w:space="0" w:color="auto"/>
      </w:divBdr>
    </w:div>
    <w:div w:id="171993227">
      <w:bodyDiv w:val="1"/>
      <w:marLeft w:val="0"/>
      <w:marRight w:val="0"/>
      <w:marTop w:val="0"/>
      <w:marBottom w:val="0"/>
      <w:divBdr>
        <w:top w:val="none" w:sz="0" w:space="0" w:color="auto"/>
        <w:left w:val="none" w:sz="0" w:space="0" w:color="auto"/>
        <w:bottom w:val="none" w:sz="0" w:space="0" w:color="auto"/>
        <w:right w:val="none" w:sz="0" w:space="0" w:color="auto"/>
      </w:divBdr>
    </w:div>
    <w:div w:id="243729769">
      <w:bodyDiv w:val="1"/>
      <w:marLeft w:val="0"/>
      <w:marRight w:val="0"/>
      <w:marTop w:val="0"/>
      <w:marBottom w:val="0"/>
      <w:divBdr>
        <w:top w:val="none" w:sz="0" w:space="0" w:color="auto"/>
        <w:left w:val="none" w:sz="0" w:space="0" w:color="auto"/>
        <w:bottom w:val="none" w:sz="0" w:space="0" w:color="auto"/>
        <w:right w:val="none" w:sz="0" w:space="0" w:color="auto"/>
      </w:divBdr>
    </w:div>
    <w:div w:id="278997393">
      <w:bodyDiv w:val="1"/>
      <w:marLeft w:val="0"/>
      <w:marRight w:val="0"/>
      <w:marTop w:val="0"/>
      <w:marBottom w:val="0"/>
      <w:divBdr>
        <w:top w:val="none" w:sz="0" w:space="0" w:color="auto"/>
        <w:left w:val="none" w:sz="0" w:space="0" w:color="auto"/>
        <w:bottom w:val="none" w:sz="0" w:space="0" w:color="auto"/>
        <w:right w:val="none" w:sz="0" w:space="0" w:color="auto"/>
      </w:divBdr>
    </w:div>
    <w:div w:id="293944234">
      <w:bodyDiv w:val="1"/>
      <w:marLeft w:val="0"/>
      <w:marRight w:val="0"/>
      <w:marTop w:val="0"/>
      <w:marBottom w:val="0"/>
      <w:divBdr>
        <w:top w:val="none" w:sz="0" w:space="0" w:color="auto"/>
        <w:left w:val="none" w:sz="0" w:space="0" w:color="auto"/>
        <w:bottom w:val="none" w:sz="0" w:space="0" w:color="auto"/>
        <w:right w:val="none" w:sz="0" w:space="0" w:color="auto"/>
      </w:divBdr>
    </w:div>
    <w:div w:id="298850143">
      <w:bodyDiv w:val="1"/>
      <w:marLeft w:val="0"/>
      <w:marRight w:val="0"/>
      <w:marTop w:val="0"/>
      <w:marBottom w:val="0"/>
      <w:divBdr>
        <w:top w:val="none" w:sz="0" w:space="0" w:color="auto"/>
        <w:left w:val="none" w:sz="0" w:space="0" w:color="auto"/>
        <w:bottom w:val="none" w:sz="0" w:space="0" w:color="auto"/>
        <w:right w:val="none" w:sz="0" w:space="0" w:color="auto"/>
      </w:divBdr>
    </w:div>
    <w:div w:id="375471375">
      <w:bodyDiv w:val="1"/>
      <w:marLeft w:val="0"/>
      <w:marRight w:val="0"/>
      <w:marTop w:val="0"/>
      <w:marBottom w:val="0"/>
      <w:divBdr>
        <w:top w:val="none" w:sz="0" w:space="0" w:color="auto"/>
        <w:left w:val="none" w:sz="0" w:space="0" w:color="auto"/>
        <w:bottom w:val="none" w:sz="0" w:space="0" w:color="auto"/>
        <w:right w:val="none" w:sz="0" w:space="0" w:color="auto"/>
      </w:divBdr>
    </w:div>
    <w:div w:id="387073744">
      <w:bodyDiv w:val="1"/>
      <w:marLeft w:val="0"/>
      <w:marRight w:val="0"/>
      <w:marTop w:val="0"/>
      <w:marBottom w:val="0"/>
      <w:divBdr>
        <w:top w:val="none" w:sz="0" w:space="0" w:color="auto"/>
        <w:left w:val="none" w:sz="0" w:space="0" w:color="auto"/>
        <w:bottom w:val="none" w:sz="0" w:space="0" w:color="auto"/>
        <w:right w:val="none" w:sz="0" w:space="0" w:color="auto"/>
      </w:divBdr>
    </w:div>
    <w:div w:id="402483734">
      <w:bodyDiv w:val="1"/>
      <w:marLeft w:val="0"/>
      <w:marRight w:val="0"/>
      <w:marTop w:val="0"/>
      <w:marBottom w:val="0"/>
      <w:divBdr>
        <w:top w:val="none" w:sz="0" w:space="0" w:color="auto"/>
        <w:left w:val="none" w:sz="0" w:space="0" w:color="auto"/>
        <w:bottom w:val="none" w:sz="0" w:space="0" w:color="auto"/>
        <w:right w:val="none" w:sz="0" w:space="0" w:color="auto"/>
      </w:divBdr>
    </w:div>
    <w:div w:id="488983282">
      <w:bodyDiv w:val="1"/>
      <w:marLeft w:val="0"/>
      <w:marRight w:val="0"/>
      <w:marTop w:val="0"/>
      <w:marBottom w:val="0"/>
      <w:divBdr>
        <w:top w:val="none" w:sz="0" w:space="0" w:color="auto"/>
        <w:left w:val="none" w:sz="0" w:space="0" w:color="auto"/>
        <w:bottom w:val="none" w:sz="0" w:space="0" w:color="auto"/>
        <w:right w:val="none" w:sz="0" w:space="0" w:color="auto"/>
      </w:divBdr>
    </w:div>
    <w:div w:id="495150969">
      <w:bodyDiv w:val="1"/>
      <w:marLeft w:val="0"/>
      <w:marRight w:val="0"/>
      <w:marTop w:val="0"/>
      <w:marBottom w:val="0"/>
      <w:divBdr>
        <w:top w:val="none" w:sz="0" w:space="0" w:color="auto"/>
        <w:left w:val="none" w:sz="0" w:space="0" w:color="auto"/>
        <w:bottom w:val="none" w:sz="0" w:space="0" w:color="auto"/>
        <w:right w:val="none" w:sz="0" w:space="0" w:color="auto"/>
      </w:divBdr>
    </w:div>
    <w:div w:id="540484193">
      <w:bodyDiv w:val="1"/>
      <w:marLeft w:val="0"/>
      <w:marRight w:val="0"/>
      <w:marTop w:val="0"/>
      <w:marBottom w:val="0"/>
      <w:divBdr>
        <w:top w:val="none" w:sz="0" w:space="0" w:color="auto"/>
        <w:left w:val="none" w:sz="0" w:space="0" w:color="auto"/>
        <w:bottom w:val="none" w:sz="0" w:space="0" w:color="auto"/>
        <w:right w:val="none" w:sz="0" w:space="0" w:color="auto"/>
      </w:divBdr>
    </w:div>
    <w:div w:id="574513105">
      <w:bodyDiv w:val="1"/>
      <w:marLeft w:val="0"/>
      <w:marRight w:val="0"/>
      <w:marTop w:val="0"/>
      <w:marBottom w:val="0"/>
      <w:divBdr>
        <w:top w:val="none" w:sz="0" w:space="0" w:color="auto"/>
        <w:left w:val="none" w:sz="0" w:space="0" w:color="auto"/>
        <w:bottom w:val="none" w:sz="0" w:space="0" w:color="auto"/>
        <w:right w:val="none" w:sz="0" w:space="0" w:color="auto"/>
      </w:divBdr>
    </w:div>
    <w:div w:id="580482502">
      <w:bodyDiv w:val="1"/>
      <w:marLeft w:val="0"/>
      <w:marRight w:val="0"/>
      <w:marTop w:val="0"/>
      <w:marBottom w:val="0"/>
      <w:divBdr>
        <w:top w:val="none" w:sz="0" w:space="0" w:color="auto"/>
        <w:left w:val="none" w:sz="0" w:space="0" w:color="auto"/>
        <w:bottom w:val="none" w:sz="0" w:space="0" w:color="auto"/>
        <w:right w:val="none" w:sz="0" w:space="0" w:color="auto"/>
      </w:divBdr>
    </w:div>
    <w:div w:id="595140643">
      <w:bodyDiv w:val="1"/>
      <w:marLeft w:val="0"/>
      <w:marRight w:val="0"/>
      <w:marTop w:val="0"/>
      <w:marBottom w:val="0"/>
      <w:divBdr>
        <w:top w:val="none" w:sz="0" w:space="0" w:color="auto"/>
        <w:left w:val="none" w:sz="0" w:space="0" w:color="auto"/>
        <w:bottom w:val="none" w:sz="0" w:space="0" w:color="auto"/>
        <w:right w:val="none" w:sz="0" w:space="0" w:color="auto"/>
      </w:divBdr>
    </w:div>
    <w:div w:id="595679053">
      <w:bodyDiv w:val="1"/>
      <w:marLeft w:val="0"/>
      <w:marRight w:val="0"/>
      <w:marTop w:val="0"/>
      <w:marBottom w:val="0"/>
      <w:divBdr>
        <w:top w:val="none" w:sz="0" w:space="0" w:color="auto"/>
        <w:left w:val="none" w:sz="0" w:space="0" w:color="auto"/>
        <w:bottom w:val="none" w:sz="0" w:space="0" w:color="auto"/>
        <w:right w:val="none" w:sz="0" w:space="0" w:color="auto"/>
      </w:divBdr>
      <w:divsChild>
        <w:div w:id="1535384632">
          <w:marLeft w:val="0"/>
          <w:marRight w:val="0"/>
          <w:marTop w:val="0"/>
          <w:marBottom w:val="0"/>
          <w:divBdr>
            <w:top w:val="none" w:sz="0" w:space="0" w:color="auto"/>
            <w:left w:val="none" w:sz="0" w:space="0" w:color="auto"/>
            <w:bottom w:val="none" w:sz="0" w:space="0" w:color="auto"/>
            <w:right w:val="none" w:sz="0" w:space="0" w:color="auto"/>
          </w:divBdr>
          <w:divsChild>
            <w:div w:id="2133942588">
              <w:marLeft w:val="0"/>
              <w:marRight w:val="60"/>
              <w:marTop w:val="0"/>
              <w:marBottom w:val="0"/>
              <w:divBdr>
                <w:top w:val="none" w:sz="0" w:space="0" w:color="auto"/>
                <w:left w:val="none" w:sz="0" w:space="0" w:color="auto"/>
                <w:bottom w:val="none" w:sz="0" w:space="0" w:color="auto"/>
                <w:right w:val="none" w:sz="0" w:space="0" w:color="auto"/>
              </w:divBdr>
              <w:divsChild>
                <w:div w:id="1681934688">
                  <w:marLeft w:val="0"/>
                  <w:marRight w:val="0"/>
                  <w:marTop w:val="0"/>
                  <w:marBottom w:val="150"/>
                  <w:divBdr>
                    <w:top w:val="none" w:sz="0" w:space="0" w:color="auto"/>
                    <w:left w:val="none" w:sz="0" w:space="0" w:color="auto"/>
                    <w:bottom w:val="none" w:sz="0" w:space="0" w:color="auto"/>
                    <w:right w:val="none" w:sz="0" w:space="0" w:color="auto"/>
                  </w:divBdr>
                  <w:divsChild>
                    <w:div w:id="691613495">
                      <w:marLeft w:val="0"/>
                      <w:marRight w:val="0"/>
                      <w:marTop w:val="0"/>
                      <w:marBottom w:val="0"/>
                      <w:divBdr>
                        <w:top w:val="none" w:sz="0" w:space="0" w:color="auto"/>
                        <w:left w:val="none" w:sz="0" w:space="0" w:color="auto"/>
                        <w:bottom w:val="none" w:sz="0" w:space="0" w:color="auto"/>
                        <w:right w:val="none" w:sz="0" w:space="0" w:color="auto"/>
                      </w:divBdr>
                      <w:divsChild>
                        <w:div w:id="670261452">
                          <w:marLeft w:val="0"/>
                          <w:marRight w:val="0"/>
                          <w:marTop w:val="0"/>
                          <w:marBottom w:val="0"/>
                          <w:divBdr>
                            <w:top w:val="none" w:sz="0" w:space="0" w:color="auto"/>
                            <w:left w:val="none" w:sz="0" w:space="0" w:color="auto"/>
                            <w:bottom w:val="none" w:sz="0" w:space="0" w:color="auto"/>
                            <w:right w:val="none" w:sz="0" w:space="0" w:color="auto"/>
                          </w:divBdr>
                          <w:divsChild>
                            <w:div w:id="77484559">
                              <w:marLeft w:val="0"/>
                              <w:marRight w:val="0"/>
                              <w:marTop w:val="240"/>
                              <w:marBottom w:val="120"/>
                              <w:divBdr>
                                <w:top w:val="none" w:sz="0" w:space="0" w:color="auto"/>
                                <w:left w:val="none" w:sz="0" w:space="0" w:color="auto"/>
                                <w:bottom w:val="none" w:sz="0" w:space="0" w:color="auto"/>
                                <w:right w:val="none" w:sz="0" w:space="0" w:color="auto"/>
                              </w:divBdr>
                            </w:div>
                            <w:div w:id="112290079">
                              <w:marLeft w:val="0"/>
                              <w:marRight w:val="0"/>
                              <w:marTop w:val="240"/>
                              <w:marBottom w:val="120"/>
                              <w:divBdr>
                                <w:top w:val="none" w:sz="0" w:space="0" w:color="auto"/>
                                <w:left w:val="none" w:sz="0" w:space="0" w:color="auto"/>
                                <w:bottom w:val="none" w:sz="0" w:space="0" w:color="auto"/>
                                <w:right w:val="none" w:sz="0" w:space="0" w:color="auto"/>
                              </w:divBdr>
                            </w:div>
                            <w:div w:id="123011245">
                              <w:marLeft w:val="0"/>
                              <w:marRight w:val="0"/>
                              <w:marTop w:val="240"/>
                              <w:marBottom w:val="120"/>
                              <w:divBdr>
                                <w:top w:val="none" w:sz="0" w:space="0" w:color="auto"/>
                                <w:left w:val="none" w:sz="0" w:space="0" w:color="auto"/>
                                <w:bottom w:val="none" w:sz="0" w:space="0" w:color="auto"/>
                                <w:right w:val="none" w:sz="0" w:space="0" w:color="auto"/>
                              </w:divBdr>
                            </w:div>
                            <w:div w:id="475731714">
                              <w:marLeft w:val="0"/>
                              <w:marRight w:val="0"/>
                              <w:marTop w:val="240"/>
                              <w:marBottom w:val="120"/>
                              <w:divBdr>
                                <w:top w:val="none" w:sz="0" w:space="0" w:color="auto"/>
                                <w:left w:val="none" w:sz="0" w:space="0" w:color="auto"/>
                                <w:bottom w:val="none" w:sz="0" w:space="0" w:color="auto"/>
                                <w:right w:val="none" w:sz="0" w:space="0" w:color="auto"/>
                              </w:divBdr>
                            </w:div>
                            <w:div w:id="541021711">
                              <w:marLeft w:val="0"/>
                              <w:marRight w:val="0"/>
                              <w:marTop w:val="240"/>
                              <w:marBottom w:val="120"/>
                              <w:divBdr>
                                <w:top w:val="none" w:sz="0" w:space="0" w:color="auto"/>
                                <w:left w:val="none" w:sz="0" w:space="0" w:color="auto"/>
                                <w:bottom w:val="none" w:sz="0" w:space="0" w:color="auto"/>
                                <w:right w:val="none" w:sz="0" w:space="0" w:color="auto"/>
                              </w:divBdr>
                            </w:div>
                            <w:div w:id="583799380">
                              <w:marLeft w:val="0"/>
                              <w:marRight w:val="0"/>
                              <w:marTop w:val="240"/>
                              <w:marBottom w:val="120"/>
                              <w:divBdr>
                                <w:top w:val="none" w:sz="0" w:space="0" w:color="auto"/>
                                <w:left w:val="none" w:sz="0" w:space="0" w:color="auto"/>
                                <w:bottom w:val="none" w:sz="0" w:space="0" w:color="auto"/>
                                <w:right w:val="none" w:sz="0" w:space="0" w:color="auto"/>
                              </w:divBdr>
                            </w:div>
                            <w:div w:id="599263280">
                              <w:marLeft w:val="0"/>
                              <w:marRight w:val="0"/>
                              <w:marTop w:val="240"/>
                              <w:marBottom w:val="120"/>
                              <w:divBdr>
                                <w:top w:val="none" w:sz="0" w:space="0" w:color="auto"/>
                                <w:left w:val="none" w:sz="0" w:space="0" w:color="auto"/>
                                <w:bottom w:val="none" w:sz="0" w:space="0" w:color="auto"/>
                                <w:right w:val="none" w:sz="0" w:space="0" w:color="auto"/>
                              </w:divBdr>
                            </w:div>
                            <w:div w:id="611940417">
                              <w:marLeft w:val="0"/>
                              <w:marRight w:val="0"/>
                              <w:marTop w:val="240"/>
                              <w:marBottom w:val="120"/>
                              <w:divBdr>
                                <w:top w:val="none" w:sz="0" w:space="0" w:color="auto"/>
                                <w:left w:val="none" w:sz="0" w:space="0" w:color="auto"/>
                                <w:bottom w:val="none" w:sz="0" w:space="0" w:color="auto"/>
                                <w:right w:val="none" w:sz="0" w:space="0" w:color="auto"/>
                              </w:divBdr>
                            </w:div>
                            <w:div w:id="701708450">
                              <w:marLeft w:val="0"/>
                              <w:marRight w:val="0"/>
                              <w:marTop w:val="240"/>
                              <w:marBottom w:val="120"/>
                              <w:divBdr>
                                <w:top w:val="none" w:sz="0" w:space="0" w:color="auto"/>
                                <w:left w:val="none" w:sz="0" w:space="0" w:color="auto"/>
                                <w:bottom w:val="none" w:sz="0" w:space="0" w:color="auto"/>
                                <w:right w:val="none" w:sz="0" w:space="0" w:color="auto"/>
                              </w:divBdr>
                            </w:div>
                            <w:div w:id="931201266">
                              <w:marLeft w:val="0"/>
                              <w:marRight w:val="0"/>
                              <w:marTop w:val="240"/>
                              <w:marBottom w:val="120"/>
                              <w:divBdr>
                                <w:top w:val="none" w:sz="0" w:space="0" w:color="auto"/>
                                <w:left w:val="none" w:sz="0" w:space="0" w:color="auto"/>
                                <w:bottom w:val="none" w:sz="0" w:space="0" w:color="auto"/>
                                <w:right w:val="none" w:sz="0" w:space="0" w:color="auto"/>
                              </w:divBdr>
                            </w:div>
                            <w:div w:id="1011029569">
                              <w:marLeft w:val="0"/>
                              <w:marRight w:val="0"/>
                              <w:marTop w:val="240"/>
                              <w:marBottom w:val="120"/>
                              <w:divBdr>
                                <w:top w:val="none" w:sz="0" w:space="0" w:color="auto"/>
                                <w:left w:val="none" w:sz="0" w:space="0" w:color="auto"/>
                                <w:bottom w:val="none" w:sz="0" w:space="0" w:color="auto"/>
                                <w:right w:val="none" w:sz="0" w:space="0" w:color="auto"/>
                              </w:divBdr>
                            </w:div>
                            <w:div w:id="1037049873">
                              <w:marLeft w:val="0"/>
                              <w:marRight w:val="0"/>
                              <w:marTop w:val="240"/>
                              <w:marBottom w:val="120"/>
                              <w:divBdr>
                                <w:top w:val="none" w:sz="0" w:space="0" w:color="auto"/>
                                <w:left w:val="none" w:sz="0" w:space="0" w:color="auto"/>
                                <w:bottom w:val="none" w:sz="0" w:space="0" w:color="auto"/>
                                <w:right w:val="none" w:sz="0" w:space="0" w:color="auto"/>
                              </w:divBdr>
                            </w:div>
                            <w:div w:id="1491363644">
                              <w:marLeft w:val="0"/>
                              <w:marRight w:val="0"/>
                              <w:marTop w:val="240"/>
                              <w:marBottom w:val="120"/>
                              <w:divBdr>
                                <w:top w:val="none" w:sz="0" w:space="0" w:color="auto"/>
                                <w:left w:val="none" w:sz="0" w:space="0" w:color="auto"/>
                                <w:bottom w:val="none" w:sz="0" w:space="0" w:color="auto"/>
                                <w:right w:val="none" w:sz="0" w:space="0" w:color="auto"/>
                              </w:divBdr>
                            </w:div>
                            <w:div w:id="1514537599">
                              <w:marLeft w:val="0"/>
                              <w:marRight w:val="0"/>
                              <w:marTop w:val="240"/>
                              <w:marBottom w:val="120"/>
                              <w:divBdr>
                                <w:top w:val="none" w:sz="0" w:space="0" w:color="auto"/>
                                <w:left w:val="none" w:sz="0" w:space="0" w:color="auto"/>
                                <w:bottom w:val="none" w:sz="0" w:space="0" w:color="auto"/>
                                <w:right w:val="none" w:sz="0" w:space="0" w:color="auto"/>
                              </w:divBdr>
                            </w:div>
                            <w:div w:id="1976061243">
                              <w:marLeft w:val="0"/>
                              <w:marRight w:val="0"/>
                              <w:marTop w:val="240"/>
                              <w:marBottom w:val="120"/>
                              <w:divBdr>
                                <w:top w:val="none" w:sz="0" w:space="0" w:color="auto"/>
                                <w:left w:val="none" w:sz="0" w:space="0" w:color="auto"/>
                                <w:bottom w:val="none" w:sz="0" w:space="0" w:color="auto"/>
                                <w:right w:val="none" w:sz="0" w:space="0" w:color="auto"/>
                              </w:divBdr>
                            </w:div>
                            <w:div w:id="2035644515">
                              <w:marLeft w:val="0"/>
                              <w:marRight w:val="0"/>
                              <w:marTop w:val="240"/>
                              <w:marBottom w:val="120"/>
                              <w:divBdr>
                                <w:top w:val="none" w:sz="0" w:space="0" w:color="auto"/>
                                <w:left w:val="none" w:sz="0" w:space="0" w:color="auto"/>
                                <w:bottom w:val="none" w:sz="0" w:space="0" w:color="auto"/>
                                <w:right w:val="none" w:sz="0" w:space="0" w:color="auto"/>
                              </w:divBdr>
                            </w:div>
                            <w:div w:id="211355412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6847662">
      <w:bodyDiv w:val="1"/>
      <w:marLeft w:val="0"/>
      <w:marRight w:val="0"/>
      <w:marTop w:val="0"/>
      <w:marBottom w:val="0"/>
      <w:divBdr>
        <w:top w:val="none" w:sz="0" w:space="0" w:color="auto"/>
        <w:left w:val="none" w:sz="0" w:space="0" w:color="auto"/>
        <w:bottom w:val="none" w:sz="0" w:space="0" w:color="auto"/>
        <w:right w:val="none" w:sz="0" w:space="0" w:color="auto"/>
      </w:divBdr>
      <w:divsChild>
        <w:div w:id="1142884904">
          <w:marLeft w:val="0"/>
          <w:marRight w:val="0"/>
          <w:marTop w:val="0"/>
          <w:marBottom w:val="0"/>
          <w:divBdr>
            <w:top w:val="none" w:sz="0" w:space="0" w:color="auto"/>
            <w:left w:val="none" w:sz="0" w:space="0" w:color="auto"/>
            <w:bottom w:val="none" w:sz="0" w:space="0" w:color="auto"/>
            <w:right w:val="none" w:sz="0" w:space="0" w:color="auto"/>
          </w:divBdr>
          <w:divsChild>
            <w:div w:id="1954894388">
              <w:marLeft w:val="0"/>
              <w:marRight w:val="60"/>
              <w:marTop w:val="0"/>
              <w:marBottom w:val="0"/>
              <w:divBdr>
                <w:top w:val="none" w:sz="0" w:space="0" w:color="auto"/>
                <w:left w:val="none" w:sz="0" w:space="0" w:color="auto"/>
                <w:bottom w:val="none" w:sz="0" w:space="0" w:color="auto"/>
                <w:right w:val="none" w:sz="0" w:space="0" w:color="auto"/>
              </w:divBdr>
              <w:divsChild>
                <w:div w:id="620765246">
                  <w:marLeft w:val="0"/>
                  <w:marRight w:val="0"/>
                  <w:marTop w:val="0"/>
                  <w:marBottom w:val="150"/>
                  <w:divBdr>
                    <w:top w:val="none" w:sz="0" w:space="0" w:color="auto"/>
                    <w:left w:val="none" w:sz="0" w:space="0" w:color="auto"/>
                    <w:bottom w:val="none" w:sz="0" w:space="0" w:color="auto"/>
                    <w:right w:val="none" w:sz="0" w:space="0" w:color="auto"/>
                  </w:divBdr>
                  <w:divsChild>
                    <w:div w:id="1777864369">
                      <w:marLeft w:val="0"/>
                      <w:marRight w:val="0"/>
                      <w:marTop w:val="0"/>
                      <w:marBottom w:val="0"/>
                      <w:divBdr>
                        <w:top w:val="none" w:sz="0" w:space="0" w:color="auto"/>
                        <w:left w:val="none" w:sz="0" w:space="0" w:color="auto"/>
                        <w:bottom w:val="none" w:sz="0" w:space="0" w:color="auto"/>
                        <w:right w:val="none" w:sz="0" w:space="0" w:color="auto"/>
                      </w:divBdr>
                      <w:divsChild>
                        <w:div w:id="111755918">
                          <w:marLeft w:val="0"/>
                          <w:marRight w:val="0"/>
                          <w:marTop w:val="0"/>
                          <w:marBottom w:val="0"/>
                          <w:divBdr>
                            <w:top w:val="none" w:sz="0" w:space="0" w:color="auto"/>
                            <w:left w:val="none" w:sz="0" w:space="0" w:color="auto"/>
                            <w:bottom w:val="none" w:sz="0" w:space="0" w:color="auto"/>
                            <w:right w:val="none" w:sz="0" w:space="0" w:color="auto"/>
                          </w:divBdr>
                          <w:divsChild>
                            <w:div w:id="447049981">
                              <w:marLeft w:val="0"/>
                              <w:marRight w:val="0"/>
                              <w:marTop w:val="240"/>
                              <w:marBottom w:val="120"/>
                              <w:divBdr>
                                <w:top w:val="none" w:sz="0" w:space="0" w:color="auto"/>
                                <w:left w:val="none" w:sz="0" w:space="0" w:color="auto"/>
                                <w:bottom w:val="none" w:sz="0" w:space="0" w:color="auto"/>
                                <w:right w:val="none" w:sz="0" w:space="0" w:color="auto"/>
                              </w:divBdr>
                            </w:div>
                            <w:div w:id="452792698">
                              <w:marLeft w:val="0"/>
                              <w:marRight w:val="0"/>
                              <w:marTop w:val="240"/>
                              <w:marBottom w:val="120"/>
                              <w:divBdr>
                                <w:top w:val="none" w:sz="0" w:space="0" w:color="auto"/>
                                <w:left w:val="none" w:sz="0" w:space="0" w:color="auto"/>
                                <w:bottom w:val="none" w:sz="0" w:space="0" w:color="auto"/>
                                <w:right w:val="none" w:sz="0" w:space="0" w:color="auto"/>
                              </w:divBdr>
                            </w:div>
                            <w:div w:id="522938677">
                              <w:marLeft w:val="0"/>
                              <w:marRight w:val="0"/>
                              <w:marTop w:val="240"/>
                              <w:marBottom w:val="120"/>
                              <w:divBdr>
                                <w:top w:val="none" w:sz="0" w:space="0" w:color="auto"/>
                                <w:left w:val="none" w:sz="0" w:space="0" w:color="auto"/>
                                <w:bottom w:val="none" w:sz="0" w:space="0" w:color="auto"/>
                                <w:right w:val="none" w:sz="0" w:space="0" w:color="auto"/>
                              </w:divBdr>
                            </w:div>
                            <w:div w:id="608699448">
                              <w:marLeft w:val="0"/>
                              <w:marRight w:val="0"/>
                              <w:marTop w:val="240"/>
                              <w:marBottom w:val="120"/>
                              <w:divBdr>
                                <w:top w:val="none" w:sz="0" w:space="0" w:color="auto"/>
                                <w:left w:val="none" w:sz="0" w:space="0" w:color="auto"/>
                                <w:bottom w:val="none" w:sz="0" w:space="0" w:color="auto"/>
                                <w:right w:val="none" w:sz="0" w:space="0" w:color="auto"/>
                              </w:divBdr>
                            </w:div>
                            <w:div w:id="733967007">
                              <w:marLeft w:val="0"/>
                              <w:marRight w:val="0"/>
                              <w:marTop w:val="240"/>
                              <w:marBottom w:val="120"/>
                              <w:divBdr>
                                <w:top w:val="none" w:sz="0" w:space="0" w:color="auto"/>
                                <w:left w:val="none" w:sz="0" w:space="0" w:color="auto"/>
                                <w:bottom w:val="none" w:sz="0" w:space="0" w:color="auto"/>
                                <w:right w:val="none" w:sz="0" w:space="0" w:color="auto"/>
                              </w:divBdr>
                            </w:div>
                            <w:div w:id="777457099">
                              <w:marLeft w:val="0"/>
                              <w:marRight w:val="0"/>
                              <w:marTop w:val="240"/>
                              <w:marBottom w:val="120"/>
                              <w:divBdr>
                                <w:top w:val="none" w:sz="0" w:space="0" w:color="auto"/>
                                <w:left w:val="none" w:sz="0" w:space="0" w:color="auto"/>
                                <w:bottom w:val="none" w:sz="0" w:space="0" w:color="auto"/>
                                <w:right w:val="none" w:sz="0" w:space="0" w:color="auto"/>
                              </w:divBdr>
                            </w:div>
                            <w:div w:id="843132949">
                              <w:marLeft w:val="0"/>
                              <w:marRight w:val="0"/>
                              <w:marTop w:val="240"/>
                              <w:marBottom w:val="120"/>
                              <w:divBdr>
                                <w:top w:val="none" w:sz="0" w:space="0" w:color="auto"/>
                                <w:left w:val="none" w:sz="0" w:space="0" w:color="auto"/>
                                <w:bottom w:val="none" w:sz="0" w:space="0" w:color="auto"/>
                                <w:right w:val="none" w:sz="0" w:space="0" w:color="auto"/>
                              </w:divBdr>
                            </w:div>
                            <w:div w:id="863831312">
                              <w:marLeft w:val="0"/>
                              <w:marRight w:val="0"/>
                              <w:marTop w:val="240"/>
                              <w:marBottom w:val="120"/>
                              <w:divBdr>
                                <w:top w:val="none" w:sz="0" w:space="0" w:color="auto"/>
                                <w:left w:val="none" w:sz="0" w:space="0" w:color="auto"/>
                                <w:bottom w:val="none" w:sz="0" w:space="0" w:color="auto"/>
                                <w:right w:val="none" w:sz="0" w:space="0" w:color="auto"/>
                              </w:divBdr>
                            </w:div>
                            <w:div w:id="921915247">
                              <w:marLeft w:val="0"/>
                              <w:marRight w:val="0"/>
                              <w:marTop w:val="240"/>
                              <w:marBottom w:val="120"/>
                              <w:divBdr>
                                <w:top w:val="none" w:sz="0" w:space="0" w:color="auto"/>
                                <w:left w:val="none" w:sz="0" w:space="0" w:color="auto"/>
                                <w:bottom w:val="none" w:sz="0" w:space="0" w:color="auto"/>
                                <w:right w:val="none" w:sz="0" w:space="0" w:color="auto"/>
                              </w:divBdr>
                            </w:div>
                            <w:div w:id="955867601">
                              <w:marLeft w:val="0"/>
                              <w:marRight w:val="0"/>
                              <w:marTop w:val="240"/>
                              <w:marBottom w:val="120"/>
                              <w:divBdr>
                                <w:top w:val="none" w:sz="0" w:space="0" w:color="auto"/>
                                <w:left w:val="none" w:sz="0" w:space="0" w:color="auto"/>
                                <w:bottom w:val="none" w:sz="0" w:space="0" w:color="auto"/>
                                <w:right w:val="none" w:sz="0" w:space="0" w:color="auto"/>
                              </w:divBdr>
                            </w:div>
                            <w:div w:id="1066536897">
                              <w:marLeft w:val="0"/>
                              <w:marRight w:val="0"/>
                              <w:marTop w:val="240"/>
                              <w:marBottom w:val="120"/>
                              <w:divBdr>
                                <w:top w:val="none" w:sz="0" w:space="0" w:color="auto"/>
                                <w:left w:val="none" w:sz="0" w:space="0" w:color="auto"/>
                                <w:bottom w:val="none" w:sz="0" w:space="0" w:color="auto"/>
                                <w:right w:val="none" w:sz="0" w:space="0" w:color="auto"/>
                              </w:divBdr>
                            </w:div>
                            <w:div w:id="1388720106">
                              <w:marLeft w:val="0"/>
                              <w:marRight w:val="0"/>
                              <w:marTop w:val="240"/>
                              <w:marBottom w:val="120"/>
                              <w:divBdr>
                                <w:top w:val="none" w:sz="0" w:space="0" w:color="auto"/>
                                <w:left w:val="none" w:sz="0" w:space="0" w:color="auto"/>
                                <w:bottom w:val="none" w:sz="0" w:space="0" w:color="auto"/>
                                <w:right w:val="none" w:sz="0" w:space="0" w:color="auto"/>
                              </w:divBdr>
                            </w:div>
                            <w:div w:id="1580478428">
                              <w:marLeft w:val="0"/>
                              <w:marRight w:val="0"/>
                              <w:marTop w:val="240"/>
                              <w:marBottom w:val="120"/>
                              <w:divBdr>
                                <w:top w:val="none" w:sz="0" w:space="0" w:color="auto"/>
                                <w:left w:val="none" w:sz="0" w:space="0" w:color="auto"/>
                                <w:bottom w:val="none" w:sz="0" w:space="0" w:color="auto"/>
                                <w:right w:val="none" w:sz="0" w:space="0" w:color="auto"/>
                              </w:divBdr>
                            </w:div>
                            <w:div w:id="1696686635">
                              <w:marLeft w:val="0"/>
                              <w:marRight w:val="0"/>
                              <w:marTop w:val="240"/>
                              <w:marBottom w:val="120"/>
                              <w:divBdr>
                                <w:top w:val="none" w:sz="0" w:space="0" w:color="auto"/>
                                <w:left w:val="none" w:sz="0" w:space="0" w:color="auto"/>
                                <w:bottom w:val="none" w:sz="0" w:space="0" w:color="auto"/>
                                <w:right w:val="none" w:sz="0" w:space="0" w:color="auto"/>
                              </w:divBdr>
                            </w:div>
                            <w:div w:id="1757941969">
                              <w:marLeft w:val="0"/>
                              <w:marRight w:val="0"/>
                              <w:marTop w:val="240"/>
                              <w:marBottom w:val="120"/>
                              <w:divBdr>
                                <w:top w:val="none" w:sz="0" w:space="0" w:color="auto"/>
                                <w:left w:val="none" w:sz="0" w:space="0" w:color="auto"/>
                                <w:bottom w:val="none" w:sz="0" w:space="0" w:color="auto"/>
                                <w:right w:val="none" w:sz="0" w:space="0" w:color="auto"/>
                              </w:divBdr>
                            </w:div>
                            <w:div w:id="1905288810">
                              <w:marLeft w:val="0"/>
                              <w:marRight w:val="0"/>
                              <w:marTop w:val="240"/>
                              <w:marBottom w:val="120"/>
                              <w:divBdr>
                                <w:top w:val="none" w:sz="0" w:space="0" w:color="auto"/>
                                <w:left w:val="none" w:sz="0" w:space="0" w:color="auto"/>
                                <w:bottom w:val="none" w:sz="0" w:space="0" w:color="auto"/>
                                <w:right w:val="none" w:sz="0" w:space="0" w:color="auto"/>
                              </w:divBdr>
                            </w:div>
                            <w:div w:id="1927499831">
                              <w:marLeft w:val="0"/>
                              <w:marRight w:val="0"/>
                              <w:marTop w:val="240"/>
                              <w:marBottom w:val="120"/>
                              <w:divBdr>
                                <w:top w:val="none" w:sz="0" w:space="0" w:color="auto"/>
                                <w:left w:val="none" w:sz="0" w:space="0" w:color="auto"/>
                                <w:bottom w:val="none" w:sz="0" w:space="0" w:color="auto"/>
                                <w:right w:val="none" w:sz="0" w:space="0" w:color="auto"/>
                              </w:divBdr>
                            </w:div>
                            <w:div w:id="196669703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7138269">
      <w:bodyDiv w:val="1"/>
      <w:marLeft w:val="0"/>
      <w:marRight w:val="0"/>
      <w:marTop w:val="0"/>
      <w:marBottom w:val="0"/>
      <w:divBdr>
        <w:top w:val="none" w:sz="0" w:space="0" w:color="auto"/>
        <w:left w:val="none" w:sz="0" w:space="0" w:color="auto"/>
        <w:bottom w:val="none" w:sz="0" w:space="0" w:color="auto"/>
        <w:right w:val="none" w:sz="0" w:space="0" w:color="auto"/>
      </w:divBdr>
    </w:div>
    <w:div w:id="901984015">
      <w:bodyDiv w:val="1"/>
      <w:marLeft w:val="0"/>
      <w:marRight w:val="0"/>
      <w:marTop w:val="0"/>
      <w:marBottom w:val="0"/>
      <w:divBdr>
        <w:top w:val="none" w:sz="0" w:space="0" w:color="auto"/>
        <w:left w:val="none" w:sz="0" w:space="0" w:color="auto"/>
        <w:bottom w:val="none" w:sz="0" w:space="0" w:color="auto"/>
        <w:right w:val="none" w:sz="0" w:space="0" w:color="auto"/>
      </w:divBdr>
    </w:div>
    <w:div w:id="935671664">
      <w:bodyDiv w:val="1"/>
      <w:marLeft w:val="0"/>
      <w:marRight w:val="0"/>
      <w:marTop w:val="0"/>
      <w:marBottom w:val="0"/>
      <w:divBdr>
        <w:top w:val="none" w:sz="0" w:space="0" w:color="auto"/>
        <w:left w:val="none" w:sz="0" w:space="0" w:color="auto"/>
        <w:bottom w:val="none" w:sz="0" w:space="0" w:color="auto"/>
        <w:right w:val="none" w:sz="0" w:space="0" w:color="auto"/>
      </w:divBdr>
    </w:div>
    <w:div w:id="958797122">
      <w:bodyDiv w:val="1"/>
      <w:marLeft w:val="0"/>
      <w:marRight w:val="0"/>
      <w:marTop w:val="0"/>
      <w:marBottom w:val="0"/>
      <w:divBdr>
        <w:top w:val="none" w:sz="0" w:space="0" w:color="auto"/>
        <w:left w:val="none" w:sz="0" w:space="0" w:color="auto"/>
        <w:bottom w:val="none" w:sz="0" w:space="0" w:color="auto"/>
        <w:right w:val="none" w:sz="0" w:space="0" w:color="auto"/>
      </w:divBdr>
    </w:div>
    <w:div w:id="1016155972">
      <w:bodyDiv w:val="1"/>
      <w:marLeft w:val="0"/>
      <w:marRight w:val="0"/>
      <w:marTop w:val="0"/>
      <w:marBottom w:val="0"/>
      <w:divBdr>
        <w:top w:val="none" w:sz="0" w:space="0" w:color="auto"/>
        <w:left w:val="none" w:sz="0" w:space="0" w:color="auto"/>
        <w:bottom w:val="none" w:sz="0" w:space="0" w:color="auto"/>
        <w:right w:val="none" w:sz="0" w:space="0" w:color="auto"/>
      </w:divBdr>
    </w:div>
    <w:div w:id="1016689562">
      <w:bodyDiv w:val="1"/>
      <w:marLeft w:val="0"/>
      <w:marRight w:val="0"/>
      <w:marTop w:val="0"/>
      <w:marBottom w:val="0"/>
      <w:divBdr>
        <w:top w:val="none" w:sz="0" w:space="0" w:color="auto"/>
        <w:left w:val="none" w:sz="0" w:space="0" w:color="auto"/>
        <w:bottom w:val="none" w:sz="0" w:space="0" w:color="auto"/>
        <w:right w:val="none" w:sz="0" w:space="0" w:color="auto"/>
      </w:divBdr>
    </w:div>
    <w:div w:id="1080374158">
      <w:bodyDiv w:val="1"/>
      <w:marLeft w:val="0"/>
      <w:marRight w:val="0"/>
      <w:marTop w:val="0"/>
      <w:marBottom w:val="0"/>
      <w:divBdr>
        <w:top w:val="none" w:sz="0" w:space="0" w:color="auto"/>
        <w:left w:val="none" w:sz="0" w:space="0" w:color="auto"/>
        <w:bottom w:val="none" w:sz="0" w:space="0" w:color="auto"/>
        <w:right w:val="none" w:sz="0" w:space="0" w:color="auto"/>
      </w:divBdr>
      <w:divsChild>
        <w:div w:id="1783068031">
          <w:marLeft w:val="0"/>
          <w:marRight w:val="0"/>
          <w:marTop w:val="0"/>
          <w:marBottom w:val="0"/>
          <w:divBdr>
            <w:top w:val="none" w:sz="0" w:space="0" w:color="auto"/>
            <w:left w:val="none" w:sz="0" w:space="0" w:color="auto"/>
            <w:bottom w:val="none" w:sz="0" w:space="0" w:color="auto"/>
            <w:right w:val="none" w:sz="0" w:space="0" w:color="auto"/>
          </w:divBdr>
          <w:divsChild>
            <w:div w:id="875505146">
              <w:marLeft w:val="0"/>
              <w:marRight w:val="60"/>
              <w:marTop w:val="0"/>
              <w:marBottom w:val="0"/>
              <w:divBdr>
                <w:top w:val="none" w:sz="0" w:space="0" w:color="auto"/>
                <w:left w:val="none" w:sz="0" w:space="0" w:color="auto"/>
                <w:bottom w:val="none" w:sz="0" w:space="0" w:color="auto"/>
                <w:right w:val="none" w:sz="0" w:space="0" w:color="auto"/>
              </w:divBdr>
              <w:divsChild>
                <w:div w:id="701200507">
                  <w:marLeft w:val="0"/>
                  <w:marRight w:val="0"/>
                  <w:marTop w:val="0"/>
                  <w:marBottom w:val="150"/>
                  <w:divBdr>
                    <w:top w:val="none" w:sz="0" w:space="0" w:color="auto"/>
                    <w:left w:val="none" w:sz="0" w:space="0" w:color="auto"/>
                    <w:bottom w:val="none" w:sz="0" w:space="0" w:color="auto"/>
                    <w:right w:val="none" w:sz="0" w:space="0" w:color="auto"/>
                  </w:divBdr>
                  <w:divsChild>
                    <w:div w:id="884760951">
                      <w:marLeft w:val="0"/>
                      <w:marRight w:val="0"/>
                      <w:marTop w:val="0"/>
                      <w:marBottom w:val="0"/>
                      <w:divBdr>
                        <w:top w:val="none" w:sz="0" w:space="0" w:color="auto"/>
                        <w:left w:val="none" w:sz="0" w:space="0" w:color="auto"/>
                        <w:bottom w:val="none" w:sz="0" w:space="0" w:color="auto"/>
                        <w:right w:val="none" w:sz="0" w:space="0" w:color="auto"/>
                      </w:divBdr>
                      <w:divsChild>
                        <w:div w:id="1727795936">
                          <w:marLeft w:val="0"/>
                          <w:marRight w:val="0"/>
                          <w:marTop w:val="0"/>
                          <w:marBottom w:val="0"/>
                          <w:divBdr>
                            <w:top w:val="none" w:sz="0" w:space="0" w:color="auto"/>
                            <w:left w:val="none" w:sz="0" w:space="0" w:color="auto"/>
                            <w:bottom w:val="none" w:sz="0" w:space="0" w:color="auto"/>
                            <w:right w:val="none" w:sz="0" w:space="0" w:color="auto"/>
                          </w:divBdr>
                          <w:divsChild>
                            <w:div w:id="158009858">
                              <w:marLeft w:val="0"/>
                              <w:marRight w:val="0"/>
                              <w:marTop w:val="240"/>
                              <w:marBottom w:val="120"/>
                              <w:divBdr>
                                <w:top w:val="none" w:sz="0" w:space="0" w:color="auto"/>
                                <w:left w:val="none" w:sz="0" w:space="0" w:color="auto"/>
                                <w:bottom w:val="none" w:sz="0" w:space="0" w:color="auto"/>
                                <w:right w:val="none" w:sz="0" w:space="0" w:color="auto"/>
                              </w:divBdr>
                            </w:div>
                            <w:div w:id="325210553">
                              <w:marLeft w:val="0"/>
                              <w:marRight w:val="0"/>
                              <w:marTop w:val="240"/>
                              <w:marBottom w:val="120"/>
                              <w:divBdr>
                                <w:top w:val="none" w:sz="0" w:space="0" w:color="auto"/>
                                <w:left w:val="none" w:sz="0" w:space="0" w:color="auto"/>
                                <w:bottom w:val="none" w:sz="0" w:space="0" w:color="auto"/>
                                <w:right w:val="none" w:sz="0" w:space="0" w:color="auto"/>
                              </w:divBdr>
                            </w:div>
                            <w:div w:id="445126719">
                              <w:marLeft w:val="0"/>
                              <w:marRight w:val="0"/>
                              <w:marTop w:val="240"/>
                              <w:marBottom w:val="120"/>
                              <w:divBdr>
                                <w:top w:val="none" w:sz="0" w:space="0" w:color="auto"/>
                                <w:left w:val="none" w:sz="0" w:space="0" w:color="auto"/>
                                <w:bottom w:val="none" w:sz="0" w:space="0" w:color="auto"/>
                                <w:right w:val="none" w:sz="0" w:space="0" w:color="auto"/>
                              </w:divBdr>
                            </w:div>
                            <w:div w:id="489449310">
                              <w:marLeft w:val="0"/>
                              <w:marRight w:val="0"/>
                              <w:marTop w:val="240"/>
                              <w:marBottom w:val="120"/>
                              <w:divBdr>
                                <w:top w:val="none" w:sz="0" w:space="0" w:color="auto"/>
                                <w:left w:val="none" w:sz="0" w:space="0" w:color="auto"/>
                                <w:bottom w:val="none" w:sz="0" w:space="0" w:color="auto"/>
                                <w:right w:val="none" w:sz="0" w:space="0" w:color="auto"/>
                              </w:divBdr>
                            </w:div>
                            <w:div w:id="504252769">
                              <w:marLeft w:val="0"/>
                              <w:marRight w:val="0"/>
                              <w:marTop w:val="240"/>
                              <w:marBottom w:val="120"/>
                              <w:divBdr>
                                <w:top w:val="none" w:sz="0" w:space="0" w:color="auto"/>
                                <w:left w:val="none" w:sz="0" w:space="0" w:color="auto"/>
                                <w:bottom w:val="none" w:sz="0" w:space="0" w:color="auto"/>
                                <w:right w:val="none" w:sz="0" w:space="0" w:color="auto"/>
                              </w:divBdr>
                            </w:div>
                            <w:div w:id="509875493">
                              <w:marLeft w:val="0"/>
                              <w:marRight w:val="0"/>
                              <w:marTop w:val="240"/>
                              <w:marBottom w:val="120"/>
                              <w:divBdr>
                                <w:top w:val="none" w:sz="0" w:space="0" w:color="auto"/>
                                <w:left w:val="none" w:sz="0" w:space="0" w:color="auto"/>
                                <w:bottom w:val="none" w:sz="0" w:space="0" w:color="auto"/>
                                <w:right w:val="none" w:sz="0" w:space="0" w:color="auto"/>
                              </w:divBdr>
                            </w:div>
                            <w:div w:id="539590607">
                              <w:marLeft w:val="0"/>
                              <w:marRight w:val="0"/>
                              <w:marTop w:val="240"/>
                              <w:marBottom w:val="120"/>
                              <w:divBdr>
                                <w:top w:val="none" w:sz="0" w:space="0" w:color="auto"/>
                                <w:left w:val="none" w:sz="0" w:space="0" w:color="auto"/>
                                <w:bottom w:val="none" w:sz="0" w:space="0" w:color="auto"/>
                                <w:right w:val="none" w:sz="0" w:space="0" w:color="auto"/>
                              </w:divBdr>
                            </w:div>
                            <w:div w:id="626273985">
                              <w:marLeft w:val="0"/>
                              <w:marRight w:val="0"/>
                              <w:marTop w:val="240"/>
                              <w:marBottom w:val="120"/>
                              <w:divBdr>
                                <w:top w:val="none" w:sz="0" w:space="0" w:color="auto"/>
                                <w:left w:val="none" w:sz="0" w:space="0" w:color="auto"/>
                                <w:bottom w:val="none" w:sz="0" w:space="0" w:color="auto"/>
                                <w:right w:val="none" w:sz="0" w:space="0" w:color="auto"/>
                              </w:divBdr>
                            </w:div>
                            <w:div w:id="784692552">
                              <w:marLeft w:val="0"/>
                              <w:marRight w:val="0"/>
                              <w:marTop w:val="240"/>
                              <w:marBottom w:val="120"/>
                              <w:divBdr>
                                <w:top w:val="none" w:sz="0" w:space="0" w:color="auto"/>
                                <w:left w:val="none" w:sz="0" w:space="0" w:color="auto"/>
                                <w:bottom w:val="none" w:sz="0" w:space="0" w:color="auto"/>
                                <w:right w:val="none" w:sz="0" w:space="0" w:color="auto"/>
                              </w:divBdr>
                            </w:div>
                            <w:div w:id="955481321">
                              <w:marLeft w:val="0"/>
                              <w:marRight w:val="0"/>
                              <w:marTop w:val="240"/>
                              <w:marBottom w:val="120"/>
                              <w:divBdr>
                                <w:top w:val="none" w:sz="0" w:space="0" w:color="auto"/>
                                <w:left w:val="none" w:sz="0" w:space="0" w:color="auto"/>
                                <w:bottom w:val="none" w:sz="0" w:space="0" w:color="auto"/>
                                <w:right w:val="none" w:sz="0" w:space="0" w:color="auto"/>
                              </w:divBdr>
                            </w:div>
                            <w:div w:id="958880711">
                              <w:marLeft w:val="0"/>
                              <w:marRight w:val="0"/>
                              <w:marTop w:val="240"/>
                              <w:marBottom w:val="120"/>
                              <w:divBdr>
                                <w:top w:val="none" w:sz="0" w:space="0" w:color="auto"/>
                                <w:left w:val="none" w:sz="0" w:space="0" w:color="auto"/>
                                <w:bottom w:val="none" w:sz="0" w:space="0" w:color="auto"/>
                                <w:right w:val="none" w:sz="0" w:space="0" w:color="auto"/>
                              </w:divBdr>
                            </w:div>
                            <w:div w:id="1026561800">
                              <w:marLeft w:val="0"/>
                              <w:marRight w:val="0"/>
                              <w:marTop w:val="240"/>
                              <w:marBottom w:val="120"/>
                              <w:divBdr>
                                <w:top w:val="none" w:sz="0" w:space="0" w:color="auto"/>
                                <w:left w:val="none" w:sz="0" w:space="0" w:color="auto"/>
                                <w:bottom w:val="none" w:sz="0" w:space="0" w:color="auto"/>
                                <w:right w:val="none" w:sz="0" w:space="0" w:color="auto"/>
                              </w:divBdr>
                            </w:div>
                            <w:div w:id="1078595172">
                              <w:marLeft w:val="0"/>
                              <w:marRight w:val="0"/>
                              <w:marTop w:val="240"/>
                              <w:marBottom w:val="120"/>
                              <w:divBdr>
                                <w:top w:val="none" w:sz="0" w:space="0" w:color="auto"/>
                                <w:left w:val="none" w:sz="0" w:space="0" w:color="auto"/>
                                <w:bottom w:val="none" w:sz="0" w:space="0" w:color="auto"/>
                                <w:right w:val="none" w:sz="0" w:space="0" w:color="auto"/>
                              </w:divBdr>
                            </w:div>
                            <w:div w:id="1156873545">
                              <w:marLeft w:val="0"/>
                              <w:marRight w:val="0"/>
                              <w:marTop w:val="240"/>
                              <w:marBottom w:val="120"/>
                              <w:divBdr>
                                <w:top w:val="none" w:sz="0" w:space="0" w:color="auto"/>
                                <w:left w:val="none" w:sz="0" w:space="0" w:color="auto"/>
                                <w:bottom w:val="none" w:sz="0" w:space="0" w:color="auto"/>
                                <w:right w:val="none" w:sz="0" w:space="0" w:color="auto"/>
                              </w:divBdr>
                            </w:div>
                            <w:div w:id="1247886089">
                              <w:marLeft w:val="0"/>
                              <w:marRight w:val="0"/>
                              <w:marTop w:val="240"/>
                              <w:marBottom w:val="120"/>
                              <w:divBdr>
                                <w:top w:val="none" w:sz="0" w:space="0" w:color="auto"/>
                                <w:left w:val="none" w:sz="0" w:space="0" w:color="auto"/>
                                <w:bottom w:val="none" w:sz="0" w:space="0" w:color="auto"/>
                                <w:right w:val="none" w:sz="0" w:space="0" w:color="auto"/>
                              </w:divBdr>
                            </w:div>
                            <w:div w:id="1687056876">
                              <w:marLeft w:val="0"/>
                              <w:marRight w:val="0"/>
                              <w:marTop w:val="240"/>
                              <w:marBottom w:val="120"/>
                              <w:divBdr>
                                <w:top w:val="none" w:sz="0" w:space="0" w:color="auto"/>
                                <w:left w:val="none" w:sz="0" w:space="0" w:color="auto"/>
                                <w:bottom w:val="none" w:sz="0" w:space="0" w:color="auto"/>
                                <w:right w:val="none" w:sz="0" w:space="0" w:color="auto"/>
                              </w:divBdr>
                            </w:div>
                            <w:div w:id="1733310426">
                              <w:marLeft w:val="0"/>
                              <w:marRight w:val="0"/>
                              <w:marTop w:val="240"/>
                              <w:marBottom w:val="120"/>
                              <w:divBdr>
                                <w:top w:val="none" w:sz="0" w:space="0" w:color="auto"/>
                                <w:left w:val="none" w:sz="0" w:space="0" w:color="auto"/>
                                <w:bottom w:val="none" w:sz="0" w:space="0" w:color="auto"/>
                                <w:right w:val="none" w:sz="0" w:space="0" w:color="auto"/>
                              </w:divBdr>
                            </w:div>
                            <w:div w:id="19548969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5748635">
      <w:bodyDiv w:val="1"/>
      <w:marLeft w:val="0"/>
      <w:marRight w:val="0"/>
      <w:marTop w:val="0"/>
      <w:marBottom w:val="0"/>
      <w:divBdr>
        <w:top w:val="none" w:sz="0" w:space="0" w:color="auto"/>
        <w:left w:val="none" w:sz="0" w:space="0" w:color="auto"/>
        <w:bottom w:val="none" w:sz="0" w:space="0" w:color="auto"/>
        <w:right w:val="none" w:sz="0" w:space="0" w:color="auto"/>
      </w:divBdr>
    </w:div>
    <w:div w:id="1262031849">
      <w:bodyDiv w:val="1"/>
      <w:marLeft w:val="0"/>
      <w:marRight w:val="0"/>
      <w:marTop w:val="0"/>
      <w:marBottom w:val="0"/>
      <w:divBdr>
        <w:top w:val="none" w:sz="0" w:space="0" w:color="auto"/>
        <w:left w:val="none" w:sz="0" w:space="0" w:color="auto"/>
        <w:bottom w:val="none" w:sz="0" w:space="0" w:color="auto"/>
        <w:right w:val="none" w:sz="0" w:space="0" w:color="auto"/>
      </w:divBdr>
    </w:div>
    <w:div w:id="1286933685">
      <w:bodyDiv w:val="1"/>
      <w:marLeft w:val="0"/>
      <w:marRight w:val="0"/>
      <w:marTop w:val="0"/>
      <w:marBottom w:val="0"/>
      <w:divBdr>
        <w:top w:val="none" w:sz="0" w:space="0" w:color="auto"/>
        <w:left w:val="none" w:sz="0" w:space="0" w:color="auto"/>
        <w:bottom w:val="none" w:sz="0" w:space="0" w:color="auto"/>
        <w:right w:val="none" w:sz="0" w:space="0" w:color="auto"/>
      </w:divBdr>
    </w:div>
    <w:div w:id="1299997914">
      <w:bodyDiv w:val="1"/>
      <w:marLeft w:val="0"/>
      <w:marRight w:val="0"/>
      <w:marTop w:val="0"/>
      <w:marBottom w:val="0"/>
      <w:divBdr>
        <w:top w:val="none" w:sz="0" w:space="0" w:color="auto"/>
        <w:left w:val="none" w:sz="0" w:space="0" w:color="auto"/>
        <w:bottom w:val="none" w:sz="0" w:space="0" w:color="auto"/>
        <w:right w:val="none" w:sz="0" w:space="0" w:color="auto"/>
      </w:divBdr>
    </w:div>
    <w:div w:id="1322124958">
      <w:bodyDiv w:val="1"/>
      <w:marLeft w:val="0"/>
      <w:marRight w:val="0"/>
      <w:marTop w:val="0"/>
      <w:marBottom w:val="0"/>
      <w:divBdr>
        <w:top w:val="none" w:sz="0" w:space="0" w:color="auto"/>
        <w:left w:val="none" w:sz="0" w:space="0" w:color="auto"/>
        <w:bottom w:val="none" w:sz="0" w:space="0" w:color="auto"/>
        <w:right w:val="none" w:sz="0" w:space="0" w:color="auto"/>
      </w:divBdr>
    </w:div>
    <w:div w:id="1365787962">
      <w:bodyDiv w:val="1"/>
      <w:marLeft w:val="0"/>
      <w:marRight w:val="0"/>
      <w:marTop w:val="0"/>
      <w:marBottom w:val="0"/>
      <w:divBdr>
        <w:top w:val="none" w:sz="0" w:space="0" w:color="auto"/>
        <w:left w:val="none" w:sz="0" w:space="0" w:color="auto"/>
        <w:bottom w:val="none" w:sz="0" w:space="0" w:color="auto"/>
        <w:right w:val="none" w:sz="0" w:space="0" w:color="auto"/>
      </w:divBdr>
    </w:div>
    <w:div w:id="1401781344">
      <w:bodyDiv w:val="1"/>
      <w:marLeft w:val="0"/>
      <w:marRight w:val="0"/>
      <w:marTop w:val="0"/>
      <w:marBottom w:val="0"/>
      <w:divBdr>
        <w:top w:val="none" w:sz="0" w:space="0" w:color="auto"/>
        <w:left w:val="none" w:sz="0" w:space="0" w:color="auto"/>
        <w:bottom w:val="none" w:sz="0" w:space="0" w:color="auto"/>
        <w:right w:val="none" w:sz="0" w:space="0" w:color="auto"/>
      </w:divBdr>
    </w:div>
    <w:div w:id="1410808847">
      <w:bodyDiv w:val="1"/>
      <w:marLeft w:val="0"/>
      <w:marRight w:val="0"/>
      <w:marTop w:val="0"/>
      <w:marBottom w:val="0"/>
      <w:divBdr>
        <w:top w:val="none" w:sz="0" w:space="0" w:color="auto"/>
        <w:left w:val="none" w:sz="0" w:space="0" w:color="auto"/>
        <w:bottom w:val="none" w:sz="0" w:space="0" w:color="auto"/>
        <w:right w:val="none" w:sz="0" w:space="0" w:color="auto"/>
      </w:divBdr>
    </w:div>
    <w:div w:id="1435977763">
      <w:bodyDiv w:val="1"/>
      <w:marLeft w:val="0"/>
      <w:marRight w:val="0"/>
      <w:marTop w:val="0"/>
      <w:marBottom w:val="0"/>
      <w:divBdr>
        <w:top w:val="none" w:sz="0" w:space="0" w:color="auto"/>
        <w:left w:val="none" w:sz="0" w:space="0" w:color="auto"/>
        <w:bottom w:val="none" w:sz="0" w:space="0" w:color="auto"/>
        <w:right w:val="none" w:sz="0" w:space="0" w:color="auto"/>
      </w:divBdr>
    </w:div>
    <w:div w:id="1514757127">
      <w:bodyDiv w:val="1"/>
      <w:marLeft w:val="0"/>
      <w:marRight w:val="0"/>
      <w:marTop w:val="0"/>
      <w:marBottom w:val="0"/>
      <w:divBdr>
        <w:top w:val="none" w:sz="0" w:space="0" w:color="auto"/>
        <w:left w:val="none" w:sz="0" w:space="0" w:color="auto"/>
        <w:bottom w:val="none" w:sz="0" w:space="0" w:color="auto"/>
        <w:right w:val="none" w:sz="0" w:space="0" w:color="auto"/>
      </w:divBdr>
    </w:div>
    <w:div w:id="1589845818">
      <w:bodyDiv w:val="1"/>
      <w:marLeft w:val="0"/>
      <w:marRight w:val="0"/>
      <w:marTop w:val="0"/>
      <w:marBottom w:val="0"/>
      <w:divBdr>
        <w:top w:val="none" w:sz="0" w:space="0" w:color="auto"/>
        <w:left w:val="none" w:sz="0" w:space="0" w:color="auto"/>
        <w:bottom w:val="none" w:sz="0" w:space="0" w:color="auto"/>
        <w:right w:val="none" w:sz="0" w:space="0" w:color="auto"/>
      </w:divBdr>
    </w:div>
    <w:div w:id="1598100845">
      <w:bodyDiv w:val="1"/>
      <w:marLeft w:val="0"/>
      <w:marRight w:val="0"/>
      <w:marTop w:val="0"/>
      <w:marBottom w:val="0"/>
      <w:divBdr>
        <w:top w:val="none" w:sz="0" w:space="0" w:color="auto"/>
        <w:left w:val="none" w:sz="0" w:space="0" w:color="auto"/>
        <w:bottom w:val="none" w:sz="0" w:space="0" w:color="auto"/>
        <w:right w:val="none" w:sz="0" w:space="0" w:color="auto"/>
      </w:divBdr>
    </w:div>
    <w:div w:id="1598101647">
      <w:bodyDiv w:val="1"/>
      <w:marLeft w:val="0"/>
      <w:marRight w:val="0"/>
      <w:marTop w:val="0"/>
      <w:marBottom w:val="0"/>
      <w:divBdr>
        <w:top w:val="none" w:sz="0" w:space="0" w:color="auto"/>
        <w:left w:val="none" w:sz="0" w:space="0" w:color="auto"/>
        <w:bottom w:val="none" w:sz="0" w:space="0" w:color="auto"/>
        <w:right w:val="none" w:sz="0" w:space="0" w:color="auto"/>
      </w:divBdr>
    </w:div>
    <w:div w:id="1614287137">
      <w:bodyDiv w:val="1"/>
      <w:marLeft w:val="0"/>
      <w:marRight w:val="0"/>
      <w:marTop w:val="0"/>
      <w:marBottom w:val="0"/>
      <w:divBdr>
        <w:top w:val="none" w:sz="0" w:space="0" w:color="auto"/>
        <w:left w:val="none" w:sz="0" w:space="0" w:color="auto"/>
        <w:bottom w:val="none" w:sz="0" w:space="0" w:color="auto"/>
        <w:right w:val="none" w:sz="0" w:space="0" w:color="auto"/>
      </w:divBdr>
    </w:div>
    <w:div w:id="1702045633">
      <w:bodyDiv w:val="1"/>
      <w:marLeft w:val="0"/>
      <w:marRight w:val="0"/>
      <w:marTop w:val="0"/>
      <w:marBottom w:val="0"/>
      <w:divBdr>
        <w:top w:val="none" w:sz="0" w:space="0" w:color="auto"/>
        <w:left w:val="none" w:sz="0" w:space="0" w:color="auto"/>
        <w:bottom w:val="none" w:sz="0" w:space="0" w:color="auto"/>
        <w:right w:val="none" w:sz="0" w:space="0" w:color="auto"/>
      </w:divBdr>
    </w:div>
    <w:div w:id="1704017805">
      <w:bodyDiv w:val="1"/>
      <w:marLeft w:val="0"/>
      <w:marRight w:val="0"/>
      <w:marTop w:val="0"/>
      <w:marBottom w:val="0"/>
      <w:divBdr>
        <w:top w:val="none" w:sz="0" w:space="0" w:color="auto"/>
        <w:left w:val="none" w:sz="0" w:space="0" w:color="auto"/>
        <w:bottom w:val="none" w:sz="0" w:space="0" w:color="auto"/>
        <w:right w:val="none" w:sz="0" w:space="0" w:color="auto"/>
      </w:divBdr>
      <w:divsChild>
        <w:div w:id="1829787560">
          <w:marLeft w:val="0"/>
          <w:marRight w:val="0"/>
          <w:marTop w:val="0"/>
          <w:marBottom w:val="0"/>
          <w:divBdr>
            <w:top w:val="none" w:sz="0" w:space="0" w:color="auto"/>
            <w:left w:val="none" w:sz="0" w:space="0" w:color="auto"/>
            <w:bottom w:val="none" w:sz="0" w:space="0" w:color="auto"/>
            <w:right w:val="none" w:sz="0" w:space="0" w:color="auto"/>
          </w:divBdr>
          <w:divsChild>
            <w:div w:id="1541821509">
              <w:marLeft w:val="0"/>
              <w:marRight w:val="60"/>
              <w:marTop w:val="0"/>
              <w:marBottom w:val="0"/>
              <w:divBdr>
                <w:top w:val="none" w:sz="0" w:space="0" w:color="auto"/>
                <w:left w:val="none" w:sz="0" w:space="0" w:color="auto"/>
                <w:bottom w:val="none" w:sz="0" w:space="0" w:color="auto"/>
                <w:right w:val="none" w:sz="0" w:space="0" w:color="auto"/>
              </w:divBdr>
              <w:divsChild>
                <w:div w:id="955135349">
                  <w:marLeft w:val="0"/>
                  <w:marRight w:val="0"/>
                  <w:marTop w:val="0"/>
                  <w:marBottom w:val="150"/>
                  <w:divBdr>
                    <w:top w:val="none" w:sz="0" w:space="0" w:color="auto"/>
                    <w:left w:val="none" w:sz="0" w:space="0" w:color="auto"/>
                    <w:bottom w:val="none" w:sz="0" w:space="0" w:color="auto"/>
                    <w:right w:val="none" w:sz="0" w:space="0" w:color="auto"/>
                  </w:divBdr>
                  <w:divsChild>
                    <w:div w:id="1841234248">
                      <w:marLeft w:val="0"/>
                      <w:marRight w:val="0"/>
                      <w:marTop w:val="0"/>
                      <w:marBottom w:val="0"/>
                      <w:divBdr>
                        <w:top w:val="none" w:sz="0" w:space="0" w:color="auto"/>
                        <w:left w:val="none" w:sz="0" w:space="0" w:color="auto"/>
                        <w:bottom w:val="none" w:sz="0" w:space="0" w:color="auto"/>
                        <w:right w:val="none" w:sz="0" w:space="0" w:color="auto"/>
                      </w:divBdr>
                      <w:divsChild>
                        <w:div w:id="1695962284">
                          <w:marLeft w:val="0"/>
                          <w:marRight w:val="0"/>
                          <w:marTop w:val="0"/>
                          <w:marBottom w:val="0"/>
                          <w:divBdr>
                            <w:top w:val="none" w:sz="0" w:space="0" w:color="auto"/>
                            <w:left w:val="none" w:sz="0" w:space="0" w:color="auto"/>
                            <w:bottom w:val="none" w:sz="0" w:space="0" w:color="auto"/>
                            <w:right w:val="none" w:sz="0" w:space="0" w:color="auto"/>
                          </w:divBdr>
                          <w:divsChild>
                            <w:div w:id="31613169">
                              <w:marLeft w:val="0"/>
                              <w:marRight w:val="0"/>
                              <w:marTop w:val="240"/>
                              <w:marBottom w:val="120"/>
                              <w:divBdr>
                                <w:top w:val="none" w:sz="0" w:space="0" w:color="auto"/>
                                <w:left w:val="none" w:sz="0" w:space="0" w:color="auto"/>
                                <w:bottom w:val="none" w:sz="0" w:space="0" w:color="auto"/>
                                <w:right w:val="none" w:sz="0" w:space="0" w:color="auto"/>
                              </w:divBdr>
                            </w:div>
                            <w:div w:id="137500010">
                              <w:marLeft w:val="0"/>
                              <w:marRight w:val="0"/>
                              <w:marTop w:val="240"/>
                              <w:marBottom w:val="120"/>
                              <w:divBdr>
                                <w:top w:val="none" w:sz="0" w:space="0" w:color="auto"/>
                                <w:left w:val="none" w:sz="0" w:space="0" w:color="auto"/>
                                <w:bottom w:val="none" w:sz="0" w:space="0" w:color="auto"/>
                                <w:right w:val="none" w:sz="0" w:space="0" w:color="auto"/>
                              </w:divBdr>
                            </w:div>
                            <w:div w:id="273757757">
                              <w:marLeft w:val="0"/>
                              <w:marRight w:val="0"/>
                              <w:marTop w:val="240"/>
                              <w:marBottom w:val="120"/>
                              <w:divBdr>
                                <w:top w:val="none" w:sz="0" w:space="0" w:color="auto"/>
                                <w:left w:val="none" w:sz="0" w:space="0" w:color="auto"/>
                                <w:bottom w:val="none" w:sz="0" w:space="0" w:color="auto"/>
                                <w:right w:val="none" w:sz="0" w:space="0" w:color="auto"/>
                              </w:divBdr>
                            </w:div>
                            <w:div w:id="1322389221">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1246141">
      <w:bodyDiv w:val="1"/>
      <w:marLeft w:val="0"/>
      <w:marRight w:val="0"/>
      <w:marTop w:val="0"/>
      <w:marBottom w:val="0"/>
      <w:divBdr>
        <w:top w:val="none" w:sz="0" w:space="0" w:color="auto"/>
        <w:left w:val="none" w:sz="0" w:space="0" w:color="auto"/>
        <w:bottom w:val="none" w:sz="0" w:space="0" w:color="auto"/>
        <w:right w:val="none" w:sz="0" w:space="0" w:color="auto"/>
      </w:divBdr>
    </w:div>
    <w:div w:id="1740861361">
      <w:bodyDiv w:val="1"/>
      <w:marLeft w:val="0"/>
      <w:marRight w:val="0"/>
      <w:marTop w:val="0"/>
      <w:marBottom w:val="0"/>
      <w:divBdr>
        <w:top w:val="none" w:sz="0" w:space="0" w:color="auto"/>
        <w:left w:val="none" w:sz="0" w:space="0" w:color="auto"/>
        <w:bottom w:val="none" w:sz="0" w:space="0" w:color="auto"/>
        <w:right w:val="none" w:sz="0" w:space="0" w:color="auto"/>
      </w:divBdr>
    </w:div>
    <w:div w:id="1896239021">
      <w:bodyDiv w:val="1"/>
      <w:marLeft w:val="0"/>
      <w:marRight w:val="0"/>
      <w:marTop w:val="0"/>
      <w:marBottom w:val="0"/>
      <w:divBdr>
        <w:top w:val="none" w:sz="0" w:space="0" w:color="auto"/>
        <w:left w:val="none" w:sz="0" w:space="0" w:color="auto"/>
        <w:bottom w:val="none" w:sz="0" w:space="0" w:color="auto"/>
        <w:right w:val="none" w:sz="0" w:space="0" w:color="auto"/>
      </w:divBdr>
    </w:div>
    <w:div w:id="1982225620">
      <w:bodyDiv w:val="1"/>
      <w:marLeft w:val="0"/>
      <w:marRight w:val="0"/>
      <w:marTop w:val="0"/>
      <w:marBottom w:val="0"/>
      <w:divBdr>
        <w:top w:val="none" w:sz="0" w:space="0" w:color="auto"/>
        <w:left w:val="none" w:sz="0" w:space="0" w:color="auto"/>
        <w:bottom w:val="none" w:sz="0" w:space="0" w:color="auto"/>
        <w:right w:val="none" w:sz="0" w:space="0" w:color="auto"/>
      </w:divBdr>
    </w:div>
    <w:div w:id="1985037603">
      <w:bodyDiv w:val="1"/>
      <w:marLeft w:val="0"/>
      <w:marRight w:val="0"/>
      <w:marTop w:val="0"/>
      <w:marBottom w:val="0"/>
      <w:divBdr>
        <w:top w:val="none" w:sz="0" w:space="0" w:color="auto"/>
        <w:left w:val="none" w:sz="0" w:space="0" w:color="auto"/>
        <w:bottom w:val="none" w:sz="0" w:space="0" w:color="auto"/>
        <w:right w:val="none" w:sz="0" w:space="0" w:color="auto"/>
      </w:divBdr>
    </w:div>
    <w:div w:id="1992830634">
      <w:bodyDiv w:val="1"/>
      <w:marLeft w:val="0"/>
      <w:marRight w:val="0"/>
      <w:marTop w:val="0"/>
      <w:marBottom w:val="0"/>
      <w:divBdr>
        <w:top w:val="none" w:sz="0" w:space="0" w:color="auto"/>
        <w:left w:val="none" w:sz="0" w:space="0" w:color="auto"/>
        <w:bottom w:val="none" w:sz="0" w:space="0" w:color="auto"/>
        <w:right w:val="none" w:sz="0" w:space="0" w:color="auto"/>
      </w:divBdr>
    </w:div>
    <w:div w:id="1997373429">
      <w:bodyDiv w:val="1"/>
      <w:marLeft w:val="0"/>
      <w:marRight w:val="0"/>
      <w:marTop w:val="0"/>
      <w:marBottom w:val="0"/>
      <w:divBdr>
        <w:top w:val="none" w:sz="0" w:space="0" w:color="auto"/>
        <w:left w:val="none" w:sz="0" w:space="0" w:color="auto"/>
        <w:bottom w:val="none" w:sz="0" w:space="0" w:color="auto"/>
        <w:right w:val="none" w:sz="0" w:space="0" w:color="auto"/>
      </w:divBdr>
    </w:div>
    <w:div w:id="2007634039">
      <w:bodyDiv w:val="1"/>
      <w:marLeft w:val="0"/>
      <w:marRight w:val="0"/>
      <w:marTop w:val="0"/>
      <w:marBottom w:val="0"/>
      <w:divBdr>
        <w:top w:val="none" w:sz="0" w:space="0" w:color="auto"/>
        <w:left w:val="none" w:sz="0" w:space="0" w:color="auto"/>
        <w:bottom w:val="none" w:sz="0" w:space="0" w:color="auto"/>
        <w:right w:val="none" w:sz="0" w:space="0" w:color="auto"/>
      </w:divBdr>
    </w:div>
    <w:div w:id="2027781679">
      <w:bodyDiv w:val="1"/>
      <w:marLeft w:val="0"/>
      <w:marRight w:val="0"/>
      <w:marTop w:val="0"/>
      <w:marBottom w:val="0"/>
      <w:divBdr>
        <w:top w:val="none" w:sz="0" w:space="0" w:color="auto"/>
        <w:left w:val="none" w:sz="0" w:space="0" w:color="auto"/>
        <w:bottom w:val="none" w:sz="0" w:space="0" w:color="auto"/>
        <w:right w:val="none" w:sz="0" w:space="0" w:color="auto"/>
      </w:divBdr>
    </w:div>
    <w:div w:id="2093113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jn@jhl.si" TargetMode="External"/><Relationship Id="rId13" Type="http://schemas.openxmlformats.org/officeDocument/2006/relationships/hyperlink" Target="https://www.kpk-rs.si/sl/pogosta-vprasanja"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jn.gov.s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mailto:rozle.rogelj@rogelj-romat.si"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0783C-FD39-4271-97A8-43D023C18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56</Pages>
  <Words>20352</Words>
  <Characters>116009</Characters>
  <Application>Microsoft Office Word</Application>
  <DocSecurity>0</DocSecurity>
  <Lines>966</Lines>
  <Paragraphs>272</Paragraphs>
  <ScaleCrop>false</ScaleCrop>
  <HeadingPairs>
    <vt:vector size="2" baseType="variant">
      <vt:variant>
        <vt:lpstr>Naslov</vt:lpstr>
      </vt:variant>
      <vt:variant>
        <vt:i4>1</vt:i4>
      </vt:variant>
    </vt:vector>
  </HeadingPairs>
  <TitlesOfParts>
    <vt:vector size="1" baseType="lpstr">
      <vt:lpstr/>
    </vt:vector>
  </TitlesOfParts>
  <Company>Hewlett-Packard</Company>
  <LinksUpToDate>false</LinksUpToDate>
  <CharactersWithSpaces>136089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Darko Pintarič</dc:creator>
  <cp:lastModifiedBy>Darko Pintarič</cp:lastModifiedBy>
  <cp:revision>3</cp:revision>
  <cp:lastPrinted>2025-02-13T13:29:00Z</cp:lastPrinted>
  <dcterms:created xsi:type="dcterms:W3CDTF">2025-10-03T07:18:00Z</dcterms:created>
  <dcterms:modified xsi:type="dcterms:W3CDTF">2025-10-03T11:36:00Z</dcterms:modified>
</cp:coreProperties>
</file>